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71B2FB" w14:textId="77777777" w:rsidR="00911FE1" w:rsidRPr="00505CD8" w:rsidRDefault="00911FE1" w:rsidP="0002342C">
      <w:pPr>
        <w:rPr>
          <w:rFonts w:ascii="Arial" w:hAnsi="Arial" w:cs="Arial"/>
          <w:b/>
          <w:bCs/>
          <w:sz w:val="24"/>
          <w:szCs w:val="24"/>
        </w:rPr>
      </w:pPr>
      <w:r w:rsidRPr="00505CD8"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65CFC02F" wp14:editId="6E0CB64B">
            <wp:extent cx="5760720" cy="593725"/>
            <wp:effectExtent l="0" t="0" r="0" b="0"/>
            <wp:docPr id="8" name="Obraz 8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id:image001.jpg@01D92CD2.2C74D9B0"/>
                    <pic:cNvPicPr/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EC0E5E" w14:textId="45D04DE5" w:rsidR="00911FE1" w:rsidRPr="00505CD8" w:rsidRDefault="00911FE1" w:rsidP="0002342C">
      <w:pPr>
        <w:widowControl w:val="0"/>
        <w:spacing w:before="37" w:after="0" w:line="240" w:lineRule="auto"/>
        <w:ind w:left="229" w:hanging="229"/>
        <w:rPr>
          <w:rFonts w:eastAsia="Times New Roman" w:cs="Calibri"/>
          <w:sz w:val="24"/>
          <w:szCs w:val="24"/>
          <w:lang w:eastAsia="pl-PL"/>
        </w:rPr>
      </w:pPr>
      <w:r w:rsidRPr="00505CD8">
        <w:rPr>
          <w:rFonts w:cs="Calibri"/>
          <w:sz w:val="24"/>
          <w:szCs w:val="24"/>
        </w:rPr>
        <w:t xml:space="preserve">Załącznik nr </w:t>
      </w:r>
      <w:r w:rsidR="00FA51B4" w:rsidRPr="00505CD8">
        <w:rPr>
          <w:rFonts w:cs="Calibri"/>
          <w:sz w:val="24"/>
          <w:szCs w:val="24"/>
        </w:rPr>
        <w:t>10</w:t>
      </w:r>
      <w:r w:rsidR="0098686A" w:rsidRPr="00505CD8">
        <w:rPr>
          <w:rFonts w:cs="Calibri"/>
          <w:sz w:val="24"/>
          <w:szCs w:val="24"/>
        </w:rPr>
        <w:t xml:space="preserve"> do</w:t>
      </w:r>
      <w:r w:rsidR="00171261" w:rsidRPr="00505CD8">
        <w:rPr>
          <w:rFonts w:cs="Calibri"/>
          <w:sz w:val="24"/>
          <w:szCs w:val="24"/>
        </w:rPr>
        <w:t xml:space="preserve"> </w:t>
      </w:r>
      <w:r w:rsidR="00174AF1" w:rsidRPr="00505CD8">
        <w:rPr>
          <w:rFonts w:cs="Calibri"/>
          <w:sz w:val="24"/>
          <w:szCs w:val="24"/>
        </w:rPr>
        <w:t>Umowy</w:t>
      </w:r>
    </w:p>
    <w:p w14:paraId="60EFF50D" w14:textId="77777777" w:rsidR="00911FE1" w:rsidRPr="00505CD8" w:rsidRDefault="00911FE1" w:rsidP="0002342C">
      <w:pPr>
        <w:rPr>
          <w:rFonts w:ascii="Arial" w:hAnsi="Arial" w:cs="Arial"/>
          <w:b/>
          <w:bCs/>
          <w:sz w:val="24"/>
          <w:szCs w:val="24"/>
        </w:rPr>
      </w:pPr>
    </w:p>
    <w:p w14:paraId="7098E9CF" w14:textId="77777777" w:rsidR="009836F7" w:rsidRPr="00505CD8" w:rsidRDefault="00911FE1" w:rsidP="0002342C">
      <w:pPr>
        <w:rPr>
          <w:rFonts w:ascii="Arial" w:hAnsi="Arial" w:cs="Arial"/>
          <w:b/>
          <w:bCs/>
          <w:sz w:val="24"/>
          <w:szCs w:val="24"/>
        </w:rPr>
      </w:pPr>
      <w:r w:rsidRPr="00505CD8">
        <w:rPr>
          <w:rFonts w:ascii="Arial" w:hAnsi="Arial" w:cs="Arial"/>
          <w:b/>
          <w:bCs/>
          <w:sz w:val="24"/>
          <w:szCs w:val="24"/>
        </w:rPr>
        <w:t>W</w:t>
      </w:r>
      <w:r w:rsidR="009836F7" w:rsidRPr="00505CD8">
        <w:rPr>
          <w:rFonts w:ascii="Arial" w:hAnsi="Arial" w:cs="Arial"/>
          <w:b/>
          <w:bCs/>
          <w:sz w:val="24"/>
          <w:szCs w:val="24"/>
        </w:rPr>
        <w:t xml:space="preserve">yciąg z zapisów </w:t>
      </w:r>
      <w:r w:rsidR="000802B3" w:rsidRPr="00505CD8">
        <w:rPr>
          <w:rFonts w:ascii="Arial" w:hAnsi="Arial" w:cs="Arial"/>
          <w:b/>
          <w:bCs/>
          <w:sz w:val="24"/>
          <w:szCs w:val="24"/>
        </w:rPr>
        <w:t>„</w:t>
      </w:r>
      <w:r w:rsidR="007C40DD" w:rsidRPr="00505CD8">
        <w:rPr>
          <w:rFonts w:ascii="Arial" w:hAnsi="Arial" w:cs="Arial"/>
          <w:b/>
          <w:bCs/>
          <w:sz w:val="24"/>
          <w:szCs w:val="24"/>
        </w:rPr>
        <w:t>Podręcznika wnioskodawcy i beneficjenta Funduszy Europejskich na lata 2021-2027 w zakresie informacji i promocji</w:t>
      </w:r>
      <w:r w:rsidR="000802B3" w:rsidRPr="00505CD8">
        <w:rPr>
          <w:rFonts w:ascii="Arial" w:hAnsi="Arial" w:cs="Arial"/>
          <w:b/>
          <w:bCs/>
          <w:sz w:val="24"/>
          <w:szCs w:val="24"/>
        </w:rPr>
        <w:t>”</w:t>
      </w:r>
    </w:p>
    <w:p w14:paraId="354E8E3B" w14:textId="173F65AA" w:rsidR="009836F7" w:rsidRPr="00505CD8" w:rsidRDefault="00D22E74" w:rsidP="0002342C">
      <w:pPr>
        <w:tabs>
          <w:tab w:val="left" w:pos="1966"/>
        </w:tabs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ab/>
      </w:r>
    </w:p>
    <w:p w14:paraId="21B333CB" w14:textId="77777777" w:rsidR="009836F7" w:rsidRPr="00505CD8" w:rsidRDefault="009836F7" w:rsidP="0002342C">
      <w:pPr>
        <w:pStyle w:val="Nagwek2"/>
        <w:numPr>
          <w:ilvl w:val="0"/>
          <w:numId w:val="6"/>
        </w:numPr>
        <w:ind w:left="426" w:hanging="357"/>
        <w:jc w:val="left"/>
        <w:rPr>
          <w:rFonts w:ascii="Arial" w:hAnsi="Arial" w:cs="Arial"/>
          <w:iCs w:val="0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505CD8">
        <w:rPr>
          <w:rFonts w:ascii="Arial" w:hAnsi="Arial" w:cs="Arial"/>
          <w:iCs w:val="0"/>
        </w:rPr>
        <w:t>Jak oznaczać dokumenty i działania informacyjno-promocyjne w projek</w:t>
      </w:r>
      <w:r w:rsidRPr="00505CD8">
        <w:rPr>
          <w:rFonts w:ascii="Arial" w:hAnsi="Arial" w:cs="Arial"/>
          <w:iCs w:val="0"/>
          <w:lang w:val="pl-PL"/>
        </w:rPr>
        <w:t>cie</w:t>
      </w:r>
      <w:r w:rsidRPr="00505CD8">
        <w:rPr>
          <w:rFonts w:ascii="Arial" w:hAnsi="Arial" w:cs="Arial"/>
          <w:iCs w:val="0"/>
        </w:rPr>
        <w:t>?</w:t>
      </w:r>
      <w:bookmarkEnd w:id="0"/>
      <w:bookmarkEnd w:id="1"/>
      <w:bookmarkEnd w:id="2"/>
      <w:bookmarkEnd w:id="3"/>
      <w:bookmarkEnd w:id="4"/>
    </w:p>
    <w:p w14:paraId="72D6BBB9" w14:textId="77777777" w:rsidR="009836F7" w:rsidRPr="00505CD8" w:rsidRDefault="009836F7" w:rsidP="0002342C">
      <w:pPr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505CD8">
        <w:rPr>
          <w:rFonts w:ascii="Arial" w:hAnsi="Arial" w:cs="Arial"/>
          <w:sz w:val="24"/>
          <w:szCs w:val="24"/>
        </w:rPr>
        <w:t xml:space="preserve"> oraz</w:t>
      </w:r>
      <w:r w:rsidR="00EB3C7C" w:rsidRPr="00505CD8">
        <w:rPr>
          <w:rFonts w:ascii="Arial" w:hAnsi="Arial" w:cs="Arial"/>
          <w:sz w:val="24"/>
          <w:szCs w:val="24"/>
        </w:rPr>
        <w:t xml:space="preserve"> </w:t>
      </w:r>
      <w:r w:rsidRPr="00505CD8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505CD8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505CD8">
        <w:rPr>
          <w:rFonts w:ascii="Arial" w:hAnsi="Arial" w:cs="Arial"/>
          <w:sz w:val="24"/>
          <w:szCs w:val="24"/>
        </w:rPr>
        <w:t xml:space="preserve">ich </w:t>
      </w:r>
      <w:r w:rsidR="00E40AA9" w:rsidRPr="00505CD8">
        <w:rPr>
          <w:rFonts w:ascii="Arial" w:hAnsi="Arial" w:cs="Arial"/>
          <w:sz w:val="24"/>
          <w:szCs w:val="24"/>
        </w:rPr>
        <w:t>specyfikę nie można</w:t>
      </w:r>
      <w:r w:rsidR="009D4AC4" w:rsidRPr="00505CD8">
        <w:rPr>
          <w:rFonts w:ascii="Arial" w:hAnsi="Arial" w:cs="Arial"/>
          <w:sz w:val="24"/>
          <w:szCs w:val="24"/>
        </w:rPr>
        <w:t xml:space="preserve"> zmieniać i</w:t>
      </w:r>
      <w:r w:rsidR="00E40AA9" w:rsidRPr="00505CD8">
        <w:rPr>
          <w:rFonts w:ascii="Arial" w:hAnsi="Arial" w:cs="Arial"/>
          <w:sz w:val="24"/>
          <w:szCs w:val="24"/>
        </w:rPr>
        <w:t xml:space="preserve"> ingerować</w:t>
      </w:r>
      <w:r w:rsidR="009D4AC4" w:rsidRPr="00505CD8">
        <w:rPr>
          <w:rFonts w:ascii="Arial" w:hAnsi="Arial" w:cs="Arial"/>
          <w:sz w:val="24"/>
          <w:szCs w:val="24"/>
        </w:rPr>
        <w:t xml:space="preserve"> w ich wzory</w:t>
      </w:r>
      <w:r w:rsidR="00E40AA9" w:rsidRPr="00505CD8">
        <w:rPr>
          <w:rFonts w:ascii="Arial" w:hAnsi="Arial" w:cs="Arial"/>
          <w:sz w:val="24"/>
          <w:szCs w:val="24"/>
        </w:rPr>
        <w:t>, np. z powodu obowiązującego prawa (dokumenty księgowe, certyfikaty etc.).</w:t>
      </w:r>
    </w:p>
    <w:p w14:paraId="32ECA543" w14:textId="77777777" w:rsidR="00E40AA9" w:rsidRPr="00505CD8" w:rsidDel="003306F5" w:rsidRDefault="00E40AA9" w:rsidP="0002342C">
      <w:pPr>
        <w:rPr>
          <w:rFonts w:ascii="Arial" w:hAnsi="Arial" w:cs="Arial"/>
          <w:sz w:val="24"/>
          <w:szCs w:val="24"/>
        </w:rPr>
      </w:pPr>
      <w:bookmarkStart w:id="5" w:name="_Hlk126594892"/>
      <w:r w:rsidRPr="00505CD8" w:rsidDel="003306F5">
        <w:rPr>
          <w:rFonts w:ascii="Arial" w:hAnsi="Arial" w:cs="Arial"/>
          <w:sz w:val="24"/>
          <w:szCs w:val="24"/>
        </w:rPr>
        <w:t>Uw</w:t>
      </w:r>
      <w:bookmarkEnd w:id="5"/>
      <w:r w:rsidRPr="00505CD8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3B8CDB53" w14:textId="77777777" w:rsidR="00C147DA" w:rsidRPr="00505CD8" w:rsidRDefault="00C147DA" w:rsidP="0002342C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505CD8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505CD8" w14:paraId="32234541" w14:textId="77777777" w:rsidTr="00197E0F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C6CCC8" w14:textId="77777777" w:rsidR="0013546C" w:rsidRPr="00505CD8" w:rsidRDefault="0013546C" w:rsidP="0002342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05CD8">
              <w:rPr>
                <w:rFonts w:ascii="Arial" w:hAnsi="Arial" w:cs="Arial"/>
                <w:sz w:val="24"/>
                <w:szCs w:val="24"/>
              </w:rPr>
              <w:t>Jeśli realizujesz projekt finansowany przez program regionalny, oznaczenie projektu musi zawierać następujące znaki:</w:t>
            </w:r>
          </w:p>
          <w:tbl>
            <w:tblPr>
              <w:tblW w:w="8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44"/>
              <w:gridCol w:w="2164"/>
              <w:gridCol w:w="2293"/>
              <w:gridCol w:w="2031"/>
            </w:tblGrid>
            <w:tr w:rsidR="0013546C" w:rsidRPr="00505CD8" w14:paraId="43EA2A1D" w14:textId="77777777" w:rsidTr="001712DD">
              <w:tc>
                <w:tcPr>
                  <w:tcW w:w="2153" w:type="dxa"/>
                  <w:shd w:val="clear" w:color="auto" w:fill="auto"/>
                </w:tcPr>
                <w:p w14:paraId="56AACF06" w14:textId="12E58ADB" w:rsidR="0013546C" w:rsidRPr="00505CD8" w:rsidRDefault="0013546C" w:rsidP="0002342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05CD8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Funduszy Europejskich </w:t>
                  </w:r>
                  <w:r w:rsidR="00E7592B" w:rsidRPr="00505CD8">
                    <w:rPr>
                      <w:rFonts w:ascii="Arial" w:hAnsi="Arial" w:cs="Arial"/>
                      <w:b/>
                      <w:sz w:val="24"/>
                      <w:szCs w:val="24"/>
                    </w:rPr>
                    <w:t>dla Opolskiego</w:t>
                  </w:r>
                  <w:r w:rsidRPr="00505CD8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</w:p>
                <w:p w14:paraId="71D5061F" w14:textId="0B0CA0AB" w:rsidR="0013546C" w:rsidRPr="00505CD8" w:rsidRDefault="0013546C" w:rsidP="0002342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05CD8">
                    <w:rPr>
                      <w:rFonts w:ascii="Arial" w:hAnsi="Arial" w:cs="Arial"/>
                      <w:sz w:val="24"/>
                      <w:szCs w:val="24"/>
                    </w:rPr>
                    <w:t xml:space="preserve">złożony z symbolu graficznego i nazwy Fundusze Europejskie </w:t>
                  </w:r>
                  <w:r w:rsidR="00E7592B" w:rsidRPr="00505CD8">
                    <w:rPr>
                      <w:rFonts w:ascii="Arial" w:hAnsi="Arial" w:cs="Arial"/>
                      <w:sz w:val="24"/>
                      <w:szCs w:val="24"/>
                    </w:rPr>
                    <w:t>dla Opolskiego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14:paraId="1458D783" w14:textId="77777777" w:rsidR="0013546C" w:rsidRPr="00505CD8" w:rsidRDefault="0013546C" w:rsidP="0002342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505CD8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2F5086FF" w14:textId="77777777" w:rsidR="0013546C" w:rsidRPr="00505CD8" w:rsidRDefault="0013546C" w:rsidP="0002342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05CD8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3F57A646" w14:textId="77777777" w:rsidR="0013546C" w:rsidRPr="00505CD8" w:rsidRDefault="0013546C" w:rsidP="0002342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shd w:val="clear" w:color="auto" w:fill="auto"/>
                </w:tcPr>
                <w:p w14:paraId="2092A9C4" w14:textId="77777777" w:rsidR="0013546C" w:rsidRPr="00505CD8" w:rsidRDefault="0013546C" w:rsidP="0002342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05CD8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358791FB" w14:textId="77777777" w:rsidR="0013546C" w:rsidRPr="00505CD8" w:rsidRDefault="0013546C" w:rsidP="0002342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505CD8">
                    <w:rPr>
                      <w:rFonts w:ascii="Arial" w:hAnsi="Arial" w:cs="Arial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126" w:type="dxa"/>
                </w:tcPr>
                <w:p w14:paraId="2A2EC758" w14:textId="77777777" w:rsidR="0013546C" w:rsidRPr="00505CD8" w:rsidRDefault="00911FE1" w:rsidP="0002342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505CD8">
                    <w:rPr>
                      <w:rFonts w:ascii="Arial" w:hAnsi="Arial" w:cs="Arial"/>
                      <w:b/>
                      <w:sz w:val="24"/>
                      <w:szCs w:val="24"/>
                    </w:rPr>
                    <w:t>O</w:t>
                  </w:r>
                  <w:r w:rsidR="0013546C" w:rsidRPr="00505CD8">
                    <w:rPr>
                      <w:rFonts w:ascii="Arial" w:hAnsi="Arial" w:cs="Arial"/>
                      <w:b/>
                      <w:sz w:val="24"/>
                      <w:szCs w:val="24"/>
                    </w:rPr>
                    <w:t>ficjalne logo promocyjne województwa</w:t>
                  </w:r>
                </w:p>
                <w:p w14:paraId="2CF8127E" w14:textId="61162E5B" w:rsidR="00E7592B" w:rsidRPr="00505CD8" w:rsidRDefault="00E7592B" w:rsidP="0002342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505CD8">
                    <w:rPr>
                      <w:rFonts w:ascii="Arial" w:hAnsi="Arial" w:cs="Arial"/>
                      <w:b/>
                      <w:sz w:val="24"/>
                      <w:szCs w:val="24"/>
                    </w:rPr>
                    <w:t>opolskiego</w:t>
                  </w:r>
                </w:p>
              </w:tc>
            </w:tr>
          </w:tbl>
          <w:p w14:paraId="095E792C" w14:textId="77777777" w:rsidR="0013546C" w:rsidRPr="00505CD8" w:rsidRDefault="00E903F9" w:rsidP="0002342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05CD8">
              <w:rPr>
                <w:rFonts w:ascii="Arial" w:hAnsi="Arial" w:cs="Arial"/>
                <w:sz w:val="24"/>
                <w:szCs w:val="24"/>
              </w:rPr>
              <w:t>Przykładowe zestawienie znaków:</w:t>
            </w:r>
          </w:p>
          <w:p w14:paraId="085B5046" w14:textId="77777777" w:rsidR="00E903F9" w:rsidRPr="00505CD8" w:rsidRDefault="00E903F9" w:rsidP="0002342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05CD8">
              <w:rPr>
                <w:rFonts w:ascii="Arial" w:hAnsi="Arial" w:cs="Arial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78BA58AC" wp14:editId="1FE8C163">
                  <wp:extent cx="5374005" cy="549910"/>
                  <wp:effectExtent l="0" t="0" r="0" b="2540"/>
        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typy_poziom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4005" cy="549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E248E75" w14:textId="77777777" w:rsidR="00062F7B" w:rsidRPr="00505CD8" w:rsidRDefault="00D6028A" w:rsidP="0002342C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505CD8">
        <w:rPr>
          <w:rFonts w:ascii="Arial" w:hAnsi="Arial" w:cs="Arial"/>
          <w:sz w:val="24"/>
          <w:szCs w:val="24"/>
          <w:lang w:val="pl-PL"/>
        </w:rPr>
        <w:lastRenderedPageBreak/>
        <w:t xml:space="preserve"> </w:t>
      </w:r>
      <w:r w:rsidR="00EB3C7C" w:rsidRPr="00505CD8">
        <w:rPr>
          <w:rFonts w:ascii="Arial" w:hAnsi="Arial" w:cs="Arial"/>
          <w:sz w:val="24"/>
          <w:szCs w:val="24"/>
          <w:lang w:val="pl-PL"/>
        </w:rPr>
        <w:t>L</w:t>
      </w:r>
      <w:r w:rsidR="00062F7B" w:rsidRPr="00505CD8">
        <w:rPr>
          <w:rFonts w:ascii="Arial" w:hAnsi="Arial" w:cs="Arial"/>
          <w:sz w:val="24"/>
          <w:szCs w:val="24"/>
          <w:lang w:val="pl-PL"/>
        </w:rPr>
        <w:t>iczba znaków</w:t>
      </w:r>
      <w:bookmarkEnd w:id="9"/>
      <w:r w:rsidR="00062F7B" w:rsidRPr="00505CD8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2B79C8B1" w14:textId="77777777" w:rsidR="00062F7B" w:rsidRPr="00505CD8" w:rsidRDefault="00062F7B" w:rsidP="0002342C">
      <w:pPr>
        <w:rPr>
          <w:rFonts w:ascii="Arial" w:hAnsi="Arial" w:cs="Arial"/>
          <w:color w:val="000000"/>
          <w:sz w:val="24"/>
          <w:szCs w:val="24"/>
        </w:rPr>
      </w:pPr>
      <w:r w:rsidRPr="00505CD8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505CD8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505CD8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505CD8">
        <w:rPr>
          <w:rFonts w:ascii="Arial" w:hAnsi="Arial" w:cs="Arial"/>
          <w:color w:val="000000"/>
          <w:sz w:val="24"/>
          <w:szCs w:val="24"/>
        </w:rPr>
        <w:t xml:space="preserve">, łącznie ze znakami FE, znakiem barw RP i znakiem UE, a w przypadku programów regionalnych również z herbem lub oficjalnym logo województwa. </w:t>
      </w:r>
    </w:p>
    <w:p w14:paraId="7A14EBE3" w14:textId="77777777" w:rsidR="00062F7B" w:rsidRPr="00505CD8" w:rsidRDefault="00062F7B" w:rsidP="0002342C">
      <w:pPr>
        <w:rPr>
          <w:rFonts w:ascii="Arial" w:hAnsi="Arial" w:cs="Arial"/>
          <w:color w:val="000000"/>
          <w:sz w:val="24"/>
          <w:szCs w:val="24"/>
        </w:rPr>
      </w:pPr>
      <w:r w:rsidRPr="00505CD8">
        <w:rPr>
          <w:rFonts w:ascii="Arial" w:hAnsi="Arial" w:cs="Arial"/>
          <w:b/>
          <w:bCs/>
          <w:color w:val="000000"/>
          <w:sz w:val="24"/>
          <w:szCs w:val="24"/>
        </w:rPr>
        <w:t>Nie można</w:t>
      </w:r>
      <w:r w:rsidRPr="00505CD8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505CD8">
        <w:rPr>
          <w:rFonts w:ascii="Arial" w:hAnsi="Arial" w:cs="Arial"/>
          <w:color w:val="000000"/>
          <w:sz w:val="24"/>
          <w:szCs w:val="24"/>
        </w:rPr>
        <w:t>:</w:t>
      </w:r>
      <w:r w:rsidRPr="00505CD8">
        <w:rPr>
          <w:rFonts w:ascii="Arial" w:hAnsi="Arial" w:cs="Arial"/>
          <w:color w:val="000000"/>
          <w:sz w:val="24"/>
          <w:szCs w:val="24"/>
        </w:rPr>
        <w:t xml:space="preserve"> FE, barw RP, UE (z wyjątkiem tablic, plakatów i naklejek, których wzory nie mogą być modyfikowane).</w:t>
      </w:r>
    </w:p>
    <w:p w14:paraId="0FAA6F82" w14:textId="77777777" w:rsidR="006D27F3" w:rsidRPr="00505CD8" w:rsidRDefault="006D27F3" w:rsidP="0002342C">
      <w:pPr>
        <w:rPr>
          <w:rFonts w:ascii="Arial" w:hAnsi="Arial" w:cs="Arial"/>
          <w:color w:val="000000"/>
          <w:sz w:val="24"/>
          <w:szCs w:val="24"/>
        </w:rPr>
      </w:pPr>
    </w:p>
    <w:p w14:paraId="18849470" w14:textId="77777777" w:rsidR="00A926BA" w:rsidRPr="00505CD8" w:rsidRDefault="00A926BA" w:rsidP="0002342C">
      <w:pPr>
        <w:pStyle w:val="Nagwek2"/>
        <w:numPr>
          <w:ilvl w:val="0"/>
          <w:numId w:val="6"/>
        </w:numPr>
        <w:jc w:val="left"/>
        <w:rPr>
          <w:rFonts w:ascii="Arial" w:hAnsi="Arial" w:cs="Arial"/>
          <w:iCs w:val="0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505CD8">
        <w:rPr>
          <w:rFonts w:ascii="Arial" w:hAnsi="Arial" w:cs="Arial"/>
          <w:iCs w:val="0"/>
        </w:rPr>
        <w:t>Jak oznaczać miejsce projektu?</w:t>
      </w:r>
      <w:bookmarkEnd w:id="14"/>
      <w:r w:rsidRPr="00505CD8">
        <w:rPr>
          <w:rFonts w:ascii="Arial" w:hAnsi="Arial" w:cs="Arial"/>
          <w:iCs w:val="0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313F47BB" w14:textId="77777777" w:rsidR="00A926BA" w:rsidRPr="00505CD8" w:rsidRDefault="00A926BA" w:rsidP="0002342C">
      <w:pPr>
        <w:rPr>
          <w:rFonts w:ascii="Arial" w:hAnsi="Arial" w:cs="Arial"/>
          <w:b/>
          <w:bCs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505CD8">
        <w:rPr>
          <w:rFonts w:ascii="Arial" w:hAnsi="Arial" w:cs="Arial"/>
          <w:sz w:val="24"/>
          <w:szCs w:val="24"/>
        </w:rPr>
        <w:t>całkowitego kosztu</w:t>
      </w:r>
      <w:r w:rsidRPr="00505CD8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505CD8">
        <w:rPr>
          <w:rFonts w:ascii="Arial" w:hAnsi="Arial" w:cs="Arial"/>
          <w:b/>
          <w:bCs/>
          <w:sz w:val="24"/>
          <w:szCs w:val="24"/>
        </w:rPr>
        <w:t>w miejscu dobrze widocznym.</w:t>
      </w:r>
    </w:p>
    <w:p w14:paraId="63AFAFDE" w14:textId="77777777" w:rsidR="00A926BA" w:rsidRPr="00505CD8" w:rsidRDefault="00A926BA" w:rsidP="0002342C">
      <w:pPr>
        <w:pStyle w:val="Nagwek3"/>
        <w:numPr>
          <w:ilvl w:val="1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505CD8">
        <w:rPr>
          <w:rFonts w:ascii="Arial" w:hAnsi="Arial" w:cs="Arial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65FAB6CE" w14:textId="77777777" w:rsidR="00A926BA" w:rsidRPr="00505CD8" w:rsidRDefault="00A926BA" w:rsidP="0002342C">
      <w:pPr>
        <w:numPr>
          <w:ilvl w:val="2"/>
          <w:numId w:val="6"/>
        </w:numPr>
        <w:spacing w:before="120" w:after="120" w:line="240" w:lineRule="auto"/>
        <w:rPr>
          <w:rFonts w:ascii="Arial" w:hAnsi="Arial" w:cs="Arial"/>
          <w:b/>
          <w:bCs/>
          <w:sz w:val="24"/>
          <w:szCs w:val="24"/>
        </w:rPr>
      </w:pPr>
      <w:r w:rsidRPr="00505CD8">
        <w:rPr>
          <w:rFonts w:ascii="Arial" w:hAnsi="Arial" w:cs="Arial"/>
          <w:b/>
          <w:bCs/>
          <w:sz w:val="24"/>
          <w:szCs w:val="24"/>
        </w:rPr>
        <w:t>Jak powinna wyglądać tablica informacyjna?</w:t>
      </w:r>
    </w:p>
    <w:p w14:paraId="5E43F0E6" w14:textId="77777777" w:rsidR="00CC3F9B" w:rsidRPr="00505CD8" w:rsidRDefault="00CC3F9B" w:rsidP="0002342C">
      <w:pPr>
        <w:spacing w:before="120" w:after="120" w:line="240" w:lineRule="auto"/>
        <w:ind w:left="1080"/>
        <w:rPr>
          <w:rFonts w:ascii="Arial" w:hAnsi="Arial" w:cs="Arial"/>
          <w:b/>
          <w:bCs/>
          <w:sz w:val="24"/>
          <w:szCs w:val="24"/>
        </w:rPr>
      </w:pPr>
    </w:p>
    <w:p w14:paraId="6F7D8F41" w14:textId="77777777" w:rsidR="00A926BA" w:rsidRPr="00505CD8" w:rsidRDefault="00A926BA" w:rsidP="0002342C">
      <w:pPr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>Tablica musi zawierać:</w:t>
      </w:r>
    </w:p>
    <w:p w14:paraId="3EED9970" w14:textId="77777777" w:rsidR="00C147DA" w:rsidRPr="00505CD8" w:rsidRDefault="00C147DA" w:rsidP="0002342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>znak FE, znak UE oraz oficjalne logo promocyjne województwa (jeśli realizujesz projekt dofinansowany przez program regionalny),</w:t>
      </w:r>
    </w:p>
    <w:p w14:paraId="3C243C06" w14:textId="77777777" w:rsidR="00A926BA" w:rsidRPr="00505CD8" w:rsidRDefault="00A926BA" w:rsidP="0002342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>nazwę beneficjenta,</w:t>
      </w:r>
    </w:p>
    <w:p w14:paraId="551F7FF4" w14:textId="77777777" w:rsidR="00A926BA" w:rsidRPr="00505CD8" w:rsidRDefault="00A926BA" w:rsidP="0002342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>tytuł projektu</w:t>
      </w:r>
      <w:r w:rsidR="00EF461B" w:rsidRPr="00505CD8">
        <w:rPr>
          <w:rFonts w:ascii="Arial" w:hAnsi="Arial" w:cs="Arial"/>
          <w:sz w:val="24"/>
          <w:szCs w:val="24"/>
        </w:rPr>
        <w:t xml:space="preserve"> (maksymalnie 150 znaków)</w:t>
      </w:r>
      <w:r w:rsidRPr="00505CD8">
        <w:rPr>
          <w:rFonts w:ascii="Arial" w:hAnsi="Arial" w:cs="Arial"/>
          <w:sz w:val="24"/>
          <w:szCs w:val="24"/>
        </w:rPr>
        <w:t>,</w:t>
      </w:r>
    </w:p>
    <w:p w14:paraId="347CA250" w14:textId="77777777" w:rsidR="00A926BA" w:rsidRPr="00505CD8" w:rsidRDefault="00A926BA" w:rsidP="0002342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 xml:space="preserve">adres portalu </w:t>
      </w:r>
      <w:hyperlink r:id="rId11" w:history="1">
        <w:r w:rsidRPr="00505CD8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505CD8">
        <w:rPr>
          <w:rFonts w:ascii="Arial" w:hAnsi="Arial" w:cs="Arial"/>
          <w:sz w:val="24"/>
          <w:szCs w:val="24"/>
        </w:rPr>
        <w:t>.</w:t>
      </w:r>
    </w:p>
    <w:p w14:paraId="2C6B9568" w14:textId="77777777" w:rsidR="00A926BA" w:rsidRPr="00505CD8" w:rsidRDefault="00A926BA" w:rsidP="0002342C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364F6F0E" w14:textId="77777777" w:rsidR="00A926BA" w:rsidRPr="00505CD8" w:rsidRDefault="0021790E" w:rsidP="0002342C">
      <w:pPr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>W</w:t>
      </w:r>
      <w:r w:rsidR="00A926BA" w:rsidRPr="00505CD8">
        <w:rPr>
          <w:rFonts w:ascii="Arial" w:hAnsi="Arial" w:cs="Arial"/>
          <w:sz w:val="24"/>
          <w:szCs w:val="24"/>
        </w:rPr>
        <w:t xml:space="preserve">zór </w:t>
      </w:r>
      <w:r w:rsidR="003A66C4" w:rsidRPr="00505CD8">
        <w:rPr>
          <w:rFonts w:ascii="Arial" w:hAnsi="Arial" w:cs="Arial"/>
          <w:sz w:val="24"/>
          <w:szCs w:val="24"/>
        </w:rPr>
        <w:t xml:space="preserve"> </w:t>
      </w:r>
      <w:r w:rsidR="00A926BA" w:rsidRPr="00505CD8">
        <w:rPr>
          <w:rFonts w:ascii="Arial" w:hAnsi="Arial" w:cs="Arial"/>
          <w:sz w:val="24"/>
          <w:szCs w:val="24"/>
        </w:rPr>
        <w:t>tablicy dla programu regionalnego</w:t>
      </w:r>
      <w:r w:rsidRPr="00505CD8">
        <w:rPr>
          <w:rFonts w:ascii="Arial" w:hAnsi="Arial" w:cs="Arial"/>
          <w:sz w:val="24"/>
          <w:szCs w:val="24"/>
        </w:rPr>
        <w:t xml:space="preserve"> (przykład)</w:t>
      </w:r>
      <w:r w:rsidR="00A926BA" w:rsidRPr="00505CD8">
        <w:rPr>
          <w:rFonts w:ascii="Arial" w:hAnsi="Arial" w:cs="Arial"/>
          <w:sz w:val="24"/>
          <w:szCs w:val="24"/>
        </w:rPr>
        <w:t>:</w:t>
      </w:r>
    </w:p>
    <w:p w14:paraId="20642F60" w14:textId="0FAA4270" w:rsidR="00A926BA" w:rsidRPr="00505CD8" w:rsidRDefault="00A926BA" w:rsidP="0002342C">
      <w:pPr>
        <w:rPr>
          <w:rFonts w:ascii="Arial" w:hAnsi="Arial" w:cs="Arial"/>
          <w:sz w:val="24"/>
          <w:szCs w:val="24"/>
        </w:rPr>
      </w:pPr>
    </w:p>
    <w:p w14:paraId="3E7A2DB2" w14:textId="011805D6" w:rsidR="00A926BA" w:rsidRPr="00505CD8" w:rsidRDefault="00E7592B" w:rsidP="0002342C">
      <w:pPr>
        <w:rPr>
          <w:rFonts w:ascii="Arial" w:hAnsi="Arial" w:cs="Arial"/>
          <w:sz w:val="24"/>
          <w:szCs w:val="24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 w:rsidRPr="00505CD8">
        <w:rPr>
          <w:rFonts w:ascii="Arial" w:hAnsi="Arial" w:cs="Arial"/>
          <w:noProof/>
          <w:sz w:val="24"/>
          <w:szCs w:val="24"/>
          <w:lang w:eastAsia="pl-PL"/>
        </w:rPr>
        <w:lastRenderedPageBreak/>
        <w:drawing>
          <wp:inline distT="0" distB="0" distL="0" distR="0" wp14:anchorId="11A49326" wp14:editId="560F74E0">
            <wp:extent cx="5760720" cy="2884805"/>
            <wp:effectExtent l="0" t="0" r="0" b="0"/>
            <wp:docPr id="1394461926" name="Obraz 1" descr="Obraz zawierający tekst, zrzut ekranu, Czcionka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4461926" name="Obraz 1" descr="Obraz zawierający tekst, zrzut ekranu, Czcionka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84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926BA" w:rsidRPr="00505CD8">
        <w:rPr>
          <w:rFonts w:ascii="Arial" w:hAnsi="Arial" w:cs="Arial"/>
          <w:color w:val="000000"/>
          <w:sz w:val="24"/>
          <w:szCs w:val="24"/>
        </w:rPr>
        <w:t>Projekty tablic są przygotowane w trzech wymiarach: 80/40, 120/60 i 240/120 cm</w:t>
      </w:r>
      <w:r w:rsidR="00A926BA" w:rsidRPr="00505CD8">
        <w:rPr>
          <w:rFonts w:ascii="Arial" w:hAnsi="Arial" w:cs="Arial"/>
          <w:sz w:val="24"/>
          <w:szCs w:val="24"/>
        </w:rPr>
        <w:t>.</w:t>
      </w:r>
    </w:p>
    <w:p w14:paraId="7037EBDD" w14:textId="77777777" w:rsidR="000A7E86" w:rsidRPr="00505CD8" w:rsidRDefault="00EB3C7C" w:rsidP="0002342C">
      <w:pPr>
        <w:rPr>
          <w:rFonts w:ascii="Arial" w:hAnsi="Arial" w:cs="Arial"/>
          <w:b/>
          <w:color w:val="000000"/>
          <w:sz w:val="24"/>
          <w:szCs w:val="24"/>
        </w:rPr>
      </w:pPr>
      <w:r w:rsidRPr="00505CD8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505CD8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505CD8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505CD8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505CD8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505CD8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505CD8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505CD8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2C607433" w14:textId="77777777" w:rsidR="00C147DA" w:rsidRPr="00505CD8" w:rsidRDefault="00C147DA" w:rsidP="0002342C">
      <w:pPr>
        <w:rPr>
          <w:rFonts w:ascii="Arial" w:hAnsi="Arial" w:cs="Arial"/>
          <w:b/>
          <w:color w:val="000000"/>
          <w:sz w:val="24"/>
          <w:szCs w:val="24"/>
        </w:rPr>
      </w:pPr>
    </w:p>
    <w:p w14:paraId="0B568632" w14:textId="77777777" w:rsidR="00A926BA" w:rsidRPr="00505CD8" w:rsidRDefault="00A926BA" w:rsidP="0002342C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505CD8">
        <w:rPr>
          <w:rFonts w:ascii="Arial" w:hAnsi="Arial" w:cs="Arial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166F273" w14:textId="77777777" w:rsidR="00EB3C7C" w:rsidRPr="00505CD8" w:rsidRDefault="00A926BA" w:rsidP="0002342C">
      <w:pPr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505CD8">
        <w:rPr>
          <w:rFonts w:ascii="Arial" w:hAnsi="Arial" w:cs="Arial"/>
          <w:sz w:val="24"/>
          <w:szCs w:val="24"/>
        </w:rPr>
        <w:t>, np.</w:t>
      </w:r>
      <w:r w:rsidRPr="00505CD8">
        <w:rPr>
          <w:rFonts w:ascii="Arial" w:hAnsi="Arial" w:cs="Arial"/>
          <w:sz w:val="24"/>
          <w:szCs w:val="24"/>
        </w:rPr>
        <w:t xml:space="preserve"> tam, gdzie prowadzone są prace budowlane lub infrastrukturalne. </w:t>
      </w:r>
    </w:p>
    <w:p w14:paraId="356FE7CA" w14:textId="77777777" w:rsidR="00987E6A" w:rsidRPr="00505CD8" w:rsidRDefault="00987E6A" w:rsidP="0002342C">
      <w:pPr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 w:rsidRPr="00505CD8">
        <w:rPr>
          <w:rFonts w:ascii="Arial" w:hAnsi="Arial" w:cs="Arial"/>
          <w:sz w:val="24"/>
          <w:szCs w:val="24"/>
        </w:rPr>
        <w:t xml:space="preserve"> beneficjenta</w:t>
      </w:r>
      <w:r w:rsidRPr="00505CD8">
        <w:rPr>
          <w:rFonts w:ascii="Arial" w:hAnsi="Arial" w:cs="Arial"/>
          <w:sz w:val="24"/>
          <w:szCs w:val="24"/>
        </w:rPr>
        <w:t>.</w:t>
      </w:r>
    </w:p>
    <w:p w14:paraId="211C0B33" w14:textId="77777777" w:rsidR="0021790E" w:rsidRPr="00505CD8" w:rsidRDefault="0021790E" w:rsidP="0002342C">
      <w:pPr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4BE65CB2" w14:textId="77777777" w:rsidR="0021790E" w:rsidRPr="00505CD8" w:rsidRDefault="00A926BA" w:rsidP="0002342C">
      <w:pPr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5F7F0934" w14:textId="77777777" w:rsidR="00A926BA" w:rsidRPr="00505CD8" w:rsidRDefault="00A926BA" w:rsidP="0002342C">
      <w:pPr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505CD8">
        <w:rPr>
          <w:rFonts w:ascii="Arial" w:hAnsi="Arial" w:cs="Arial"/>
          <w:sz w:val="24"/>
          <w:szCs w:val="24"/>
        </w:rPr>
        <w:t>:</w:t>
      </w:r>
      <w:r w:rsidRPr="00505CD8">
        <w:rPr>
          <w:rFonts w:ascii="Arial" w:hAnsi="Arial" w:cs="Arial"/>
          <w:sz w:val="24"/>
          <w:szCs w:val="24"/>
        </w:rPr>
        <w:t xml:space="preserve"> na odcinku początkowym i końcowym. Tablic może być więcej, w zależności od potrzeb.</w:t>
      </w:r>
    </w:p>
    <w:p w14:paraId="2791095A" w14:textId="77777777" w:rsidR="00987E6A" w:rsidRPr="00505CD8" w:rsidRDefault="00987E6A" w:rsidP="0002342C">
      <w:pPr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>Powierzchnia tablicy powinna być odpowiednio duża tak</w:t>
      </w:r>
      <w:r w:rsidR="0021790E" w:rsidRPr="00505CD8">
        <w:rPr>
          <w:rFonts w:ascii="Arial" w:hAnsi="Arial" w:cs="Arial"/>
          <w:sz w:val="24"/>
          <w:szCs w:val="24"/>
        </w:rPr>
        <w:t>,</w:t>
      </w:r>
      <w:r w:rsidRPr="00505CD8">
        <w:rPr>
          <w:rFonts w:ascii="Arial" w:hAnsi="Arial" w:cs="Arial"/>
          <w:sz w:val="24"/>
          <w:szCs w:val="24"/>
        </w:rPr>
        <w:t xml:space="preserve"> aby była dobrze widoczna. </w:t>
      </w:r>
    </w:p>
    <w:p w14:paraId="02208609" w14:textId="77777777" w:rsidR="0021790E" w:rsidRPr="00505CD8" w:rsidRDefault="0021790E" w:rsidP="0002342C">
      <w:pPr>
        <w:rPr>
          <w:rFonts w:ascii="Arial" w:hAnsi="Arial" w:cs="Arial"/>
          <w:sz w:val="24"/>
          <w:szCs w:val="24"/>
        </w:rPr>
      </w:pPr>
    </w:p>
    <w:p w14:paraId="34C2AD8F" w14:textId="77777777" w:rsidR="00A926BA" w:rsidRPr="00505CD8" w:rsidRDefault="00A926BA" w:rsidP="0002342C">
      <w:pPr>
        <w:pStyle w:val="Nagwek3"/>
        <w:numPr>
          <w:ilvl w:val="2"/>
          <w:numId w:val="13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 w:rsidRPr="00505CD8">
        <w:rPr>
          <w:rFonts w:ascii="Arial" w:hAnsi="Arial" w:cs="Arial"/>
          <w:sz w:val="24"/>
          <w:szCs w:val="24"/>
          <w:lang w:val="pl-PL"/>
        </w:rPr>
        <w:lastRenderedPageBreak/>
        <w:t>Kiedy umieścić tablicę informacyjną i na jak długo?</w:t>
      </w:r>
      <w:bookmarkEnd w:id="41"/>
      <w:bookmarkEnd w:id="42"/>
      <w:bookmarkEnd w:id="43"/>
      <w:bookmarkEnd w:id="44"/>
      <w:r w:rsidRPr="00505CD8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5"/>
    </w:p>
    <w:p w14:paraId="2B8919D3" w14:textId="77777777" w:rsidR="00A926BA" w:rsidRPr="00505CD8" w:rsidRDefault="00A926BA" w:rsidP="0002342C">
      <w:pPr>
        <w:rPr>
          <w:rFonts w:ascii="Arial" w:hAnsi="Arial" w:cs="Arial"/>
          <w:sz w:val="24"/>
          <w:szCs w:val="24"/>
        </w:rPr>
      </w:pPr>
      <w:bookmarkStart w:id="46" w:name="_Hlk124327465"/>
      <w:r w:rsidRPr="00505CD8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505CD8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505CD8">
        <w:rPr>
          <w:rFonts w:ascii="Arial" w:hAnsi="Arial" w:cs="Arial"/>
          <w:sz w:val="24"/>
          <w:szCs w:val="24"/>
        </w:rPr>
        <w:t>.</w:t>
      </w:r>
      <w:r w:rsidR="0052334E" w:rsidRPr="00505CD8">
        <w:rPr>
          <w:rFonts w:ascii="Arial" w:hAnsi="Arial" w:cs="Arial"/>
          <w:sz w:val="24"/>
          <w:szCs w:val="24"/>
        </w:rPr>
        <w:t xml:space="preserve"> </w:t>
      </w:r>
      <w:bookmarkEnd w:id="46"/>
      <w:r w:rsidRPr="00505CD8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45B07A16" w14:textId="77777777" w:rsidR="00A926BA" w:rsidRPr="00505CD8" w:rsidRDefault="00A926BA" w:rsidP="0002342C">
      <w:pPr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505CD8">
        <w:rPr>
          <w:rFonts w:ascii="Arial" w:hAnsi="Arial" w:cs="Arial"/>
          <w:sz w:val="24"/>
          <w:szCs w:val="24"/>
        </w:rPr>
        <w:t xml:space="preserve">Okres trwałości projektu jest określony w umowie o dofinansowanie. </w:t>
      </w:r>
      <w:r w:rsidRPr="00505CD8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1E486DF1" w14:textId="77777777" w:rsidR="0021790E" w:rsidRPr="00505CD8" w:rsidRDefault="0021790E" w:rsidP="0002342C">
      <w:pPr>
        <w:rPr>
          <w:rFonts w:ascii="Arial" w:hAnsi="Arial" w:cs="Arial"/>
          <w:sz w:val="24"/>
          <w:szCs w:val="24"/>
        </w:rPr>
      </w:pPr>
    </w:p>
    <w:p w14:paraId="5BAE891F" w14:textId="77777777" w:rsidR="000B0E74" w:rsidRPr="00505CD8" w:rsidRDefault="000B0E74" w:rsidP="0002342C">
      <w:pPr>
        <w:rPr>
          <w:rFonts w:ascii="Arial" w:hAnsi="Arial" w:cs="Arial"/>
          <w:sz w:val="24"/>
          <w:szCs w:val="24"/>
        </w:rPr>
      </w:pPr>
    </w:p>
    <w:p w14:paraId="51CF4A8B" w14:textId="77777777" w:rsidR="00A926BA" w:rsidRPr="00505CD8" w:rsidRDefault="00A926BA" w:rsidP="0002342C">
      <w:pPr>
        <w:numPr>
          <w:ilvl w:val="2"/>
          <w:numId w:val="13"/>
        </w:numPr>
        <w:spacing w:before="120" w:after="120" w:line="240" w:lineRule="auto"/>
        <w:ind w:left="1081"/>
        <w:rPr>
          <w:rFonts w:ascii="Arial" w:hAnsi="Arial" w:cs="Arial"/>
          <w:b/>
          <w:bCs/>
          <w:sz w:val="24"/>
          <w:szCs w:val="24"/>
        </w:rPr>
      </w:pPr>
      <w:r w:rsidRPr="00505CD8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186B9FFF" w14:textId="77777777" w:rsidR="00A926BA" w:rsidRPr="00505CD8" w:rsidRDefault="00A926BA" w:rsidP="0002342C">
      <w:pPr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505CD8">
        <w:rPr>
          <w:rFonts w:ascii="Arial" w:hAnsi="Arial" w:cs="Arial"/>
          <w:b/>
          <w:bCs/>
          <w:sz w:val="24"/>
          <w:szCs w:val="24"/>
        </w:rPr>
        <w:t>wspólną tablicę</w:t>
      </w:r>
      <w:r w:rsidRPr="00505CD8">
        <w:rPr>
          <w:rFonts w:ascii="Arial" w:hAnsi="Arial" w:cs="Arial"/>
          <w:sz w:val="24"/>
          <w:szCs w:val="24"/>
        </w:rPr>
        <w:t xml:space="preserve"> </w:t>
      </w:r>
      <w:r w:rsidRPr="00505CD8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505CD8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505CD8">
        <w:rPr>
          <w:rFonts w:ascii="Arial" w:hAnsi="Arial" w:cs="Arial"/>
          <w:sz w:val="24"/>
          <w:szCs w:val="24"/>
        </w:rPr>
        <w:t>„</w:t>
      </w:r>
      <w:r w:rsidRPr="00505CD8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505CD8">
        <w:rPr>
          <w:rFonts w:ascii="Arial" w:hAnsi="Arial" w:cs="Arial"/>
          <w:sz w:val="24"/>
          <w:szCs w:val="24"/>
        </w:rPr>
        <w:t>”</w:t>
      </w:r>
      <w:r w:rsidRPr="00505CD8">
        <w:rPr>
          <w:rFonts w:ascii="Arial" w:hAnsi="Arial" w:cs="Arial"/>
          <w:sz w:val="24"/>
          <w:szCs w:val="24"/>
        </w:rPr>
        <w:t>.</w:t>
      </w:r>
    </w:p>
    <w:p w14:paraId="73E5C9E2" w14:textId="77777777" w:rsidR="00A926BA" w:rsidRPr="00505CD8" w:rsidRDefault="00A926BA" w:rsidP="0002342C">
      <w:pPr>
        <w:pStyle w:val="Nagwek3"/>
        <w:numPr>
          <w:ilvl w:val="1"/>
          <w:numId w:val="13"/>
        </w:numPr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 w:rsidRPr="00505CD8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7"/>
      <w:bookmarkEnd w:id="48"/>
      <w:bookmarkEnd w:id="49"/>
      <w:bookmarkEnd w:id="50"/>
      <w:r w:rsidRPr="00505CD8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517ED18C" w14:textId="77777777" w:rsidR="00A926BA" w:rsidRPr="00505CD8" w:rsidRDefault="00A926BA" w:rsidP="0002342C">
      <w:pPr>
        <w:pStyle w:val="Nagwek3"/>
        <w:numPr>
          <w:ilvl w:val="2"/>
          <w:numId w:val="14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 w:rsidRPr="00505CD8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2"/>
      <w:bookmarkEnd w:id="53"/>
      <w:bookmarkEnd w:id="54"/>
      <w:bookmarkEnd w:id="55"/>
      <w:r w:rsidRPr="00505CD8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1"/>
    </w:p>
    <w:p w14:paraId="0939B7D0" w14:textId="77777777" w:rsidR="00A926BA" w:rsidRPr="00505CD8" w:rsidRDefault="00A926BA" w:rsidP="0002342C">
      <w:pPr>
        <w:rPr>
          <w:rFonts w:ascii="Arial" w:hAnsi="Arial" w:cs="Arial"/>
          <w:sz w:val="24"/>
          <w:szCs w:val="24"/>
        </w:rPr>
      </w:pPr>
      <w:bookmarkStart w:id="56" w:name="_Toc406086914"/>
      <w:bookmarkStart w:id="57" w:name="_Toc406087006"/>
      <w:bookmarkEnd w:id="56"/>
      <w:bookmarkEnd w:id="57"/>
      <w:r w:rsidRPr="00505CD8">
        <w:rPr>
          <w:rFonts w:ascii="Arial" w:hAnsi="Arial" w:cs="Arial"/>
          <w:sz w:val="24"/>
          <w:szCs w:val="24"/>
        </w:rPr>
        <w:t>Plakat musi zawierać:</w:t>
      </w:r>
    </w:p>
    <w:p w14:paraId="064D52C6" w14:textId="77777777" w:rsidR="0021790E" w:rsidRPr="00505CD8" w:rsidRDefault="0021790E" w:rsidP="0002342C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 xml:space="preserve">znak FE, znak UE oraz herb lub oficjalne logo promocyjne województwa (jeśli realizujesz projekt finansowany przez program regionalny), </w:t>
      </w:r>
    </w:p>
    <w:p w14:paraId="5F6D2FD9" w14:textId="77777777" w:rsidR="00A926BA" w:rsidRPr="00505CD8" w:rsidRDefault="00A926BA" w:rsidP="0002342C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>nazwę beneficjenta,</w:t>
      </w:r>
    </w:p>
    <w:p w14:paraId="7AD18154" w14:textId="77777777" w:rsidR="00A926BA" w:rsidRPr="00505CD8" w:rsidRDefault="00A926BA" w:rsidP="0002342C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>tytuł projektu</w:t>
      </w:r>
      <w:r w:rsidR="00EF461B" w:rsidRPr="00505CD8">
        <w:rPr>
          <w:rFonts w:ascii="Arial" w:hAnsi="Arial" w:cs="Arial"/>
          <w:sz w:val="24"/>
          <w:szCs w:val="24"/>
        </w:rPr>
        <w:t xml:space="preserve"> (maksymalnie 150 znaków)</w:t>
      </w:r>
      <w:r w:rsidRPr="00505CD8">
        <w:rPr>
          <w:rFonts w:ascii="Arial" w:hAnsi="Arial" w:cs="Arial"/>
          <w:sz w:val="24"/>
          <w:szCs w:val="24"/>
        </w:rPr>
        <w:t>,</w:t>
      </w:r>
    </w:p>
    <w:p w14:paraId="525B6A20" w14:textId="77777777" w:rsidR="00A926BA" w:rsidRPr="00505CD8" w:rsidRDefault="00A926BA" w:rsidP="0002342C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18033C26" w14:textId="77777777" w:rsidR="00A926BA" w:rsidRPr="00505CD8" w:rsidRDefault="00A926BA" w:rsidP="0002342C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 xml:space="preserve">adres portalu </w:t>
      </w:r>
      <w:hyperlink r:id="rId13" w:history="1">
        <w:r w:rsidRPr="00505CD8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505CD8">
        <w:rPr>
          <w:rFonts w:ascii="Arial" w:hAnsi="Arial" w:cs="Arial"/>
          <w:sz w:val="24"/>
          <w:szCs w:val="24"/>
        </w:rPr>
        <w:t xml:space="preserve"> </w:t>
      </w:r>
    </w:p>
    <w:p w14:paraId="4F272E35" w14:textId="77777777" w:rsidR="00A926BA" w:rsidRPr="00505CD8" w:rsidRDefault="00A926BA" w:rsidP="0002342C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2D248E22" w14:textId="77777777" w:rsidR="00A926BA" w:rsidRPr="00505CD8" w:rsidRDefault="006D27F3" w:rsidP="0002342C">
      <w:pPr>
        <w:rPr>
          <w:rFonts w:ascii="Arial" w:hAnsi="Arial" w:cs="Arial"/>
          <w:sz w:val="24"/>
          <w:szCs w:val="24"/>
        </w:rPr>
      </w:pPr>
      <w:bookmarkStart w:id="58" w:name="_Hlk126933710"/>
      <w:r w:rsidRPr="00505CD8">
        <w:rPr>
          <w:rFonts w:ascii="Arial" w:hAnsi="Arial" w:cs="Arial"/>
          <w:sz w:val="24"/>
          <w:szCs w:val="24"/>
        </w:rPr>
        <w:t>W</w:t>
      </w:r>
      <w:r w:rsidR="003A66C4" w:rsidRPr="00505CD8">
        <w:rPr>
          <w:rFonts w:ascii="Arial" w:hAnsi="Arial" w:cs="Arial"/>
          <w:sz w:val="24"/>
          <w:szCs w:val="24"/>
        </w:rPr>
        <w:t xml:space="preserve">zór </w:t>
      </w:r>
      <w:r w:rsidR="00A926BA" w:rsidRPr="00505CD8">
        <w:rPr>
          <w:rFonts w:ascii="Arial" w:hAnsi="Arial" w:cs="Arial"/>
          <w:sz w:val="24"/>
          <w:szCs w:val="24"/>
        </w:rPr>
        <w:t>plakatu dla programu regionalnego:</w:t>
      </w:r>
    </w:p>
    <w:bookmarkEnd w:id="58"/>
    <w:p w14:paraId="6E6D70E3" w14:textId="0ACF090B" w:rsidR="00A926BA" w:rsidRPr="00505CD8" w:rsidRDefault="00A926BA" w:rsidP="0002342C">
      <w:pPr>
        <w:rPr>
          <w:rFonts w:ascii="Arial" w:hAnsi="Arial" w:cs="Arial"/>
          <w:sz w:val="24"/>
          <w:szCs w:val="24"/>
        </w:rPr>
      </w:pPr>
    </w:p>
    <w:p w14:paraId="779099B1" w14:textId="10F60A25" w:rsidR="00A926BA" w:rsidRPr="00505CD8" w:rsidRDefault="00E7592B" w:rsidP="0002342C">
      <w:pPr>
        <w:rPr>
          <w:rFonts w:ascii="Arial" w:hAnsi="Arial" w:cs="Arial"/>
          <w:color w:val="000000"/>
          <w:sz w:val="24"/>
          <w:szCs w:val="24"/>
        </w:rPr>
      </w:pPr>
      <w:r w:rsidRPr="00505CD8"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 wp14:anchorId="49EFE616" wp14:editId="5DEF9337">
            <wp:extent cx="5760720" cy="4062095"/>
            <wp:effectExtent l="0" t="0" r="0" b="0"/>
            <wp:docPr id="89192347" name="Obraz 3" descr="Obraz zawierający tekst, zrzut ekranu, Czcionka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92347" name="Obraz 3" descr="Obraz zawierający tekst, zrzut ekranu, Czcionka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062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A055B" w:rsidRPr="00505CD8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505CD8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505CD8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505CD8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505CD8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505CD8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505CD8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0165046E" w14:textId="77777777" w:rsidR="00A926BA" w:rsidRPr="00505CD8" w:rsidRDefault="00A926BA" w:rsidP="0002342C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505CD8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59"/>
      <w:bookmarkEnd w:id="60"/>
      <w:bookmarkEnd w:id="61"/>
      <w:bookmarkEnd w:id="62"/>
    </w:p>
    <w:p w14:paraId="1B679D72" w14:textId="77777777" w:rsidR="00A926BA" w:rsidRPr="00505CD8" w:rsidRDefault="00A926BA" w:rsidP="0002342C">
      <w:pPr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505CD8">
        <w:rPr>
          <w:rFonts w:ascii="Arial" w:hAnsi="Arial" w:cs="Arial"/>
          <w:sz w:val="24"/>
          <w:szCs w:val="24"/>
        </w:rPr>
        <w:t>, a j</w:t>
      </w:r>
      <w:r w:rsidRPr="00505CD8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710FDBB4" w14:textId="77777777" w:rsidR="00AE602D" w:rsidRPr="00505CD8" w:rsidRDefault="00AE602D" w:rsidP="0002342C">
      <w:pPr>
        <w:rPr>
          <w:rFonts w:ascii="Arial" w:hAnsi="Arial" w:cs="Arial"/>
          <w:sz w:val="24"/>
          <w:szCs w:val="24"/>
        </w:rPr>
      </w:pPr>
    </w:p>
    <w:p w14:paraId="086C8410" w14:textId="77777777" w:rsidR="00A926BA" w:rsidRPr="00505CD8" w:rsidRDefault="00A926BA" w:rsidP="0002342C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505CD8">
        <w:rPr>
          <w:rFonts w:ascii="Arial" w:hAnsi="Arial" w:cs="Arial"/>
          <w:sz w:val="24"/>
          <w:szCs w:val="24"/>
          <w:lang w:val="pl-PL"/>
        </w:rPr>
        <w:t>Kiedy  umieścić plakat i na jak długo?</w:t>
      </w:r>
      <w:bookmarkEnd w:id="68"/>
      <w:bookmarkEnd w:id="69"/>
      <w:bookmarkEnd w:id="70"/>
      <w:bookmarkEnd w:id="71"/>
      <w:bookmarkEnd w:id="72"/>
    </w:p>
    <w:p w14:paraId="461318D4" w14:textId="77777777" w:rsidR="00A926BA" w:rsidRPr="00505CD8" w:rsidRDefault="00A926BA" w:rsidP="0002342C">
      <w:pPr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65AC4DA3" w14:textId="77777777" w:rsidR="008A055B" w:rsidRPr="00505CD8" w:rsidRDefault="008A055B" w:rsidP="0002342C">
      <w:pPr>
        <w:rPr>
          <w:rFonts w:ascii="Arial" w:hAnsi="Arial" w:cs="Arial"/>
          <w:sz w:val="24"/>
          <w:szCs w:val="24"/>
        </w:rPr>
      </w:pPr>
    </w:p>
    <w:p w14:paraId="1E2B5124" w14:textId="77777777" w:rsidR="00A926BA" w:rsidRPr="00505CD8" w:rsidRDefault="00A926BA" w:rsidP="0002342C">
      <w:pPr>
        <w:pStyle w:val="Nagwek3"/>
        <w:numPr>
          <w:ilvl w:val="0"/>
          <w:numId w:val="6"/>
        </w:numPr>
        <w:jc w:val="left"/>
        <w:rPr>
          <w:rFonts w:ascii="Arial" w:hAnsi="Arial" w:cs="Arial"/>
          <w:sz w:val="24"/>
          <w:szCs w:val="24"/>
          <w:lang w:val="pl-PL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505CD8">
        <w:rPr>
          <w:rFonts w:ascii="Arial" w:hAnsi="Arial" w:cs="Arial"/>
          <w:sz w:val="24"/>
          <w:szCs w:val="24"/>
          <w:lang w:val="pl-PL"/>
        </w:rPr>
        <w:t xml:space="preserve">Jak oznaczyć </w:t>
      </w:r>
      <w:r w:rsidR="008A055B" w:rsidRPr="00505CD8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505CD8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505CD8">
        <w:rPr>
          <w:rFonts w:ascii="Arial" w:hAnsi="Arial" w:cs="Arial"/>
          <w:sz w:val="24"/>
          <w:szCs w:val="24"/>
          <w:lang w:val="pl-PL"/>
        </w:rPr>
        <w:t>e</w:t>
      </w:r>
      <w:r w:rsidRPr="00505CD8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505CD8">
        <w:rPr>
          <w:rFonts w:ascii="Arial" w:hAnsi="Arial" w:cs="Arial"/>
          <w:sz w:val="24"/>
          <w:szCs w:val="24"/>
          <w:lang w:val="pl-PL"/>
        </w:rPr>
        <w:t>e</w:t>
      </w:r>
      <w:r w:rsidRPr="00505CD8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4"/>
      <w:bookmarkEnd w:id="75"/>
      <w:bookmarkEnd w:id="76"/>
      <w:bookmarkEnd w:id="77"/>
      <w:r w:rsidR="007C40DD" w:rsidRPr="00505CD8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7ED48D45" w14:textId="77777777" w:rsidR="00A926BA" w:rsidRPr="00505CD8" w:rsidRDefault="00A926BA" w:rsidP="0002342C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505CD8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3B3C7CF0" w14:textId="77777777" w:rsidR="00541A7D" w:rsidRPr="00505CD8" w:rsidRDefault="00541A7D" w:rsidP="0002342C">
      <w:pPr>
        <w:rPr>
          <w:rFonts w:ascii="Arial" w:hAnsi="Arial" w:cs="Arial"/>
          <w:sz w:val="24"/>
          <w:szCs w:val="24"/>
        </w:rPr>
      </w:pPr>
      <w:bookmarkStart w:id="82" w:name="_Hlk126665942"/>
      <w:r w:rsidRPr="00505CD8">
        <w:rPr>
          <w:rFonts w:ascii="Arial" w:hAnsi="Arial" w:cs="Arial"/>
          <w:sz w:val="24"/>
          <w:szCs w:val="24"/>
        </w:rPr>
        <w:t xml:space="preserve">Jako beneficjent, jesteś zobowiązany do umieszczenia naklejek na wyposażeniu, sprzęcie i środkach transportu, powstałych lub zakupionych w ramach projektu </w:t>
      </w:r>
      <w:r w:rsidRPr="00505CD8">
        <w:rPr>
          <w:rFonts w:ascii="Arial" w:hAnsi="Arial" w:cs="Arial"/>
          <w:sz w:val="24"/>
          <w:szCs w:val="24"/>
        </w:rPr>
        <w:lastRenderedPageBreak/>
        <w:t>dofinansowanego z Funduszy Europejskich.</w:t>
      </w:r>
      <w:r w:rsidRPr="00505CD8">
        <w:rPr>
          <w:rFonts w:ascii="Arial" w:hAnsi="Arial" w:cs="Arial"/>
          <w:b/>
          <w:sz w:val="24"/>
          <w:szCs w:val="24"/>
        </w:rPr>
        <w:t xml:space="preserve"> Naklejki powinny znajdować się </w:t>
      </w:r>
      <w:r w:rsidRPr="00505CD8">
        <w:rPr>
          <w:rFonts w:ascii="Arial" w:hAnsi="Arial" w:cs="Arial"/>
          <w:b/>
          <w:sz w:val="24"/>
          <w:szCs w:val="24"/>
        </w:rPr>
        <w:br/>
        <w:t>w dobrze widocznym miejscu.</w:t>
      </w:r>
    </w:p>
    <w:bookmarkEnd w:id="82"/>
    <w:p w14:paraId="1A91DA2F" w14:textId="77777777" w:rsidR="00A926BA" w:rsidRPr="00505CD8" w:rsidRDefault="00A926BA" w:rsidP="0002342C">
      <w:pPr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>Naklejka musi zawierać:</w:t>
      </w:r>
    </w:p>
    <w:p w14:paraId="686BEC21" w14:textId="4BA83296" w:rsidR="00A926BA" w:rsidRPr="00505CD8" w:rsidRDefault="001363DE" w:rsidP="0002342C">
      <w:pPr>
        <w:pStyle w:val="Akapitzlist"/>
        <w:numPr>
          <w:ilvl w:val="0"/>
          <w:numId w:val="3"/>
        </w:numPr>
        <w:jc w:val="left"/>
        <w:rPr>
          <w:rFonts w:cs="Arial"/>
          <w:sz w:val="24"/>
        </w:rPr>
      </w:pPr>
      <w:r w:rsidRPr="00505CD8">
        <w:rPr>
          <w:rFonts w:cs="Arial"/>
          <w:sz w:val="24"/>
        </w:rPr>
        <w:t xml:space="preserve">zestawienie </w:t>
      </w:r>
      <w:r w:rsidR="007C40DD" w:rsidRPr="00505CD8">
        <w:rPr>
          <w:rFonts w:cs="Arial"/>
          <w:sz w:val="24"/>
        </w:rPr>
        <w:t>znaków:</w:t>
      </w:r>
      <w:r w:rsidR="00A926BA" w:rsidRPr="00505CD8">
        <w:rPr>
          <w:rFonts w:cs="Arial"/>
          <w:sz w:val="24"/>
        </w:rPr>
        <w:t xml:space="preserve"> Funduszy Europejskich </w:t>
      </w:r>
      <w:r w:rsidR="00E7592B" w:rsidRPr="00505CD8">
        <w:rPr>
          <w:rFonts w:cs="Arial"/>
          <w:sz w:val="24"/>
        </w:rPr>
        <w:t>dla Opolskiego</w:t>
      </w:r>
      <w:r w:rsidR="00A926BA" w:rsidRPr="00505CD8">
        <w:rPr>
          <w:rFonts w:cs="Arial"/>
          <w:sz w:val="24"/>
        </w:rPr>
        <w:t>, barw Rzeczypospolitej Polskiej,</w:t>
      </w:r>
      <w:r w:rsidR="007C40DD" w:rsidRPr="00505CD8">
        <w:rPr>
          <w:rFonts w:cs="Arial"/>
          <w:sz w:val="24"/>
        </w:rPr>
        <w:t xml:space="preserve"> </w:t>
      </w:r>
      <w:r w:rsidR="00A926BA" w:rsidRPr="00505CD8">
        <w:rPr>
          <w:rFonts w:cs="Arial"/>
          <w:sz w:val="24"/>
        </w:rPr>
        <w:t>Unii Europejskiej</w:t>
      </w:r>
      <w:r w:rsidR="007C40DD" w:rsidRPr="00505CD8">
        <w:rPr>
          <w:rFonts w:cs="Arial"/>
          <w:sz w:val="24"/>
        </w:rPr>
        <w:t>,</w:t>
      </w:r>
    </w:p>
    <w:p w14:paraId="0F4E8A87" w14:textId="77777777" w:rsidR="00AA7D40" w:rsidRPr="00505CD8" w:rsidRDefault="00AA7D40" w:rsidP="0002342C">
      <w:pPr>
        <w:pStyle w:val="Akapitzlist"/>
        <w:numPr>
          <w:ilvl w:val="0"/>
          <w:numId w:val="3"/>
        </w:numPr>
        <w:jc w:val="left"/>
        <w:rPr>
          <w:rFonts w:eastAsia="Calibri" w:cs="Arial"/>
          <w:sz w:val="24"/>
          <w:lang w:eastAsia="en-US"/>
        </w:rPr>
      </w:pPr>
      <w:r w:rsidRPr="00505CD8">
        <w:rPr>
          <w:rFonts w:eastAsia="Calibri" w:cs="Arial"/>
          <w:sz w:val="24"/>
          <w:lang w:eastAsia="en-US"/>
        </w:rPr>
        <w:t>tekst „Zakup współfinansowany</w:t>
      </w:r>
      <w:r w:rsidR="004B0CA4" w:rsidRPr="00505CD8">
        <w:rPr>
          <w:rFonts w:eastAsia="Calibri" w:cs="Arial"/>
          <w:sz w:val="24"/>
          <w:lang w:eastAsia="en-US"/>
        </w:rPr>
        <w:t xml:space="preserve"> ze środków Unii Europejskiej”.</w:t>
      </w:r>
    </w:p>
    <w:p w14:paraId="53251D08" w14:textId="77777777" w:rsidR="006D27F3" w:rsidRPr="00505CD8" w:rsidRDefault="00ED11CE" w:rsidP="0002342C">
      <w:pPr>
        <w:rPr>
          <w:rFonts w:ascii="Arial" w:hAnsi="Arial" w:cs="Arial"/>
          <w:bCs/>
          <w:sz w:val="24"/>
          <w:szCs w:val="24"/>
        </w:rPr>
      </w:pPr>
      <w:r w:rsidRPr="00505CD8">
        <w:rPr>
          <w:rFonts w:ascii="Arial" w:hAnsi="Arial" w:cs="Arial"/>
          <w:bCs/>
          <w:sz w:val="24"/>
          <w:szCs w:val="24"/>
        </w:rPr>
        <w:t>Wz</w:t>
      </w:r>
      <w:r w:rsidR="004B0CA4" w:rsidRPr="00505CD8">
        <w:rPr>
          <w:rFonts w:ascii="Arial" w:hAnsi="Arial" w:cs="Arial"/>
          <w:bCs/>
          <w:sz w:val="24"/>
          <w:szCs w:val="24"/>
        </w:rPr>
        <w:t>ór</w:t>
      </w:r>
      <w:r w:rsidRPr="00505CD8">
        <w:rPr>
          <w:rFonts w:ascii="Arial" w:hAnsi="Arial" w:cs="Arial"/>
          <w:bCs/>
          <w:sz w:val="24"/>
          <w:szCs w:val="24"/>
        </w:rPr>
        <w:t xml:space="preserve"> naklejk</w:t>
      </w:r>
      <w:r w:rsidR="004B0CA4" w:rsidRPr="00505CD8">
        <w:rPr>
          <w:rFonts w:ascii="Arial" w:hAnsi="Arial" w:cs="Arial"/>
          <w:bCs/>
          <w:sz w:val="24"/>
          <w:szCs w:val="24"/>
        </w:rPr>
        <w:t>i</w:t>
      </w:r>
      <w:r w:rsidR="006D27F3" w:rsidRPr="00505CD8">
        <w:rPr>
          <w:rFonts w:ascii="Arial" w:hAnsi="Arial" w:cs="Arial"/>
          <w:bCs/>
          <w:sz w:val="24"/>
          <w:szCs w:val="24"/>
        </w:rPr>
        <w:t>:</w:t>
      </w:r>
    </w:p>
    <w:p w14:paraId="51D79A64" w14:textId="32071723" w:rsidR="003A66C4" w:rsidRPr="00505CD8" w:rsidRDefault="003A66C4" w:rsidP="0002342C">
      <w:pPr>
        <w:rPr>
          <w:rFonts w:ascii="Arial" w:hAnsi="Arial" w:cs="Arial"/>
          <w:bCs/>
          <w:sz w:val="24"/>
          <w:szCs w:val="24"/>
        </w:rPr>
      </w:pPr>
    </w:p>
    <w:p w14:paraId="574ACA0A" w14:textId="327CFEFD" w:rsidR="0081061B" w:rsidRPr="00505CD8" w:rsidRDefault="00C71BAF" w:rsidP="0002342C">
      <w:pPr>
        <w:rPr>
          <w:rFonts w:ascii="Arial" w:hAnsi="Arial" w:cs="Arial"/>
          <w:bCs/>
          <w:sz w:val="24"/>
          <w:szCs w:val="24"/>
        </w:rPr>
      </w:pPr>
      <w:r w:rsidRPr="00505CD8">
        <w:rPr>
          <w:rFonts w:ascii="Arial" w:hAnsi="Arial" w:cs="Arial"/>
          <w:bCs/>
          <w:noProof/>
          <w:sz w:val="24"/>
          <w:szCs w:val="24"/>
        </w:rPr>
        <w:drawing>
          <wp:inline distT="0" distB="0" distL="0" distR="0" wp14:anchorId="259F8354" wp14:editId="4C70138B">
            <wp:extent cx="3853180" cy="2097405"/>
            <wp:effectExtent l="0" t="0" r="0" b="0"/>
            <wp:docPr id="23859796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3180" cy="2097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B35C80F" w14:textId="77777777" w:rsidR="006D27F3" w:rsidRPr="00505CD8" w:rsidRDefault="006D27F3" w:rsidP="0002342C">
      <w:pPr>
        <w:rPr>
          <w:rFonts w:ascii="Arial" w:hAnsi="Arial" w:cs="Arial"/>
          <w:bCs/>
          <w:sz w:val="24"/>
          <w:szCs w:val="24"/>
        </w:rPr>
      </w:pPr>
    </w:p>
    <w:p w14:paraId="0948CCE8" w14:textId="77777777" w:rsidR="00A926BA" w:rsidRPr="00505CD8" w:rsidRDefault="009F199D" w:rsidP="0002342C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505CD8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505CD8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505CD8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505CD8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505CD8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znaków, </w:t>
      </w:r>
      <w:r w:rsidR="00A926BA" w:rsidRPr="00505CD8">
        <w:rPr>
          <w:rFonts w:ascii="Arial" w:hAnsi="Arial" w:cs="Arial"/>
          <w:b/>
          <w:bCs/>
          <w:color w:val="000000"/>
          <w:sz w:val="24"/>
          <w:szCs w:val="24"/>
        </w:rPr>
        <w:t>poza zmianą znaku „Fundusze Europejskie” na znak odpowiedniego programu</w:t>
      </w:r>
      <w:r w:rsidR="00FE4800" w:rsidRPr="00505CD8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48E991A9" w14:textId="77777777" w:rsidR="00A926BA" w:rsidRPr="00505CD8" w:rsidRDefault="007111D7" w:rsidP="0002342C">
      <w:pPr>
        <w:rPr>
          <w:rFonts w:ascii="Arial" w:hAnsi="Arial" w:cs="Arial"/>
          <w:bCs/>
          <w:sz w:val="24"/>
          <w:szCs w:val="24"/>
        </w:rPr>
      </w:pPr>
      <w:r w:rsidRPr="00505CD8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505CD8">
        <w:rPr>
          <w:rFonts w:ascii="Arial" w:hAnsi="Arial" w:cs="Arial"/>
          <w:bCs/>
          <w:sz w:val="24"/>
          <w:szCs w:val="24"/>
        </w:rPr>
        <w:t>należy umieścić na:</w:t>
      </w:r>
    </w:p>
    <w:p w14:paraId="4385CEC5" w14:textId="77777777" w:rsidR="00A926BA" w:rsidRPr="00505CD8" w:rsidRDefault="00A926BA" w:rsidP="0002342C">
      <w:pPr>
        <w:numPr>
          <w:ilvl w:val="0"/>
          <w:numId w:val="7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bookmarkStart w:id="83" w:name="_Hlk124339278"/>
      <w:r w:rsidRPr="00505CD8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505CD8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Pr="00505CD8">
        <w:rPr>
          <w:rFonts w:ascii="Arial" w:hAnsi="Arial" w:cs="Arial"/>
          <w:sz w:val="24"/>
          <w:szCs w:val="24"/>
        </w:rPr>
        <w:t xml:space="preserve">), </w:t>
      </w:r>
    </w:p>
    <w:p w14:paraId="7F5A3541" w14:textId="77777777" w:rsidR="00A926BA" w:rsidRPr="00505CD8" w:rsidRDefault="009F199D" w:rsidP="0002342C">
      <w:pPr>
        <w:numPr>
          <w:ilvl w:val="0"/>
          <w:numId w:val="7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>środkach transportu</w:t>
      </w:r>
      <w:r w:rsidR="00A926BA" w:rsidRPr="00505CD8">
        <w:rPr>
          <w:rFonts w:ascii="Arial" w:hAnsi="Arial" w:cs="Arial"/>
          <w:sz w:val="24"/>
          <w:szCs w:val="24"/>
        </w:rPr>
        <w:t xml:space="preserve"> (np. samochodach, radiowozach, </w:t>
      </w:r>
      <w:r w:rsidRPr="00505CD8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505CD8">
        <w:rPr>
          <w:rFonts w:ascii="Arial" w:hAnsi="Arial" w:cs="Arial"/>
          <w:sz w:val="24"/>
          <w:szCs w:val="24"/>
        </w:rPr>
        <w:t xml:space="preserve">), </w:t>
      </w:r>
    </w:p>
    <w:p w14:paraId="42B9E8B6" w14:textId="77777777" w:rsidR="00A926BA" w:rsidRPr="00505CD8" w:rsidRDefault="00A926BA" w:rsidP="0002342C">
      <w:pPr>
        <w:numPr>
          <w:ilvl w:val="0"/>
          <w:numId w:val="7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>aparaturze (np. laboratoryjnej, medycznej, modelach szkoleniowych),</w:t>
      </w:r>
    </w:p>
    <w:p w14:paraId="71216FBF" w14:textId="77777777" w:rsidR="00A926BA" w:rsidRPr="00505CD8" w:rsidRDefault="00A926BA" w:rsidP="0002342C">
      <w:pPr>
        <w:numPr>
          <w:ilvl w:val="0"/>
          <w:numId w:val="7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>środkach i pomocach dydaktycznych (np. tablicach, maszynach edukacyjnych), itp.</w:t>
      </w:r>
    </w:p>
    <w:bookmarkEnd w:id="83"/>
    <w:p w14:paraId="2AC8E63A" w14:textId="77777777" w:rsidR="007C40DD" w:rsidRPr="00505CD8" w:rsidRDefault="007C40DD" w:rsidP="0002342C">
      <w:pPr>
        <w:spacing w:before="120" w:after="120" w:line="240" w:lineRule="auto"/>
        <w:ind w:left="435"/>
        <w:rPr>
          <w:rFonts w:ascii="Arial" w:hAnsi="Arial" w:cs="Arial"/>
          <w:sz w:val="24"/>
          <w:szCs w:val="24"/>
        </w:rPr>
      </w:pPr>
    </w:p>
    <w:p w14:paraId="78351203" w14:textId="77777777" w:rsidR="00F1532C" w:rsidRPr="00505CD8" w:rsidRDefault="00A926BA" w:rsidP="0002342C">
      <w:pPr>
        <w:pStyle w:val="Nagwek2"/>
        <w:numPr>
          <w:ilvl w:val="0"/>
          <w:numId w:val="6"/>
        </w:numPr>
        <w:jc w:val="left"/>
        <w:rPr>
          <w:rFonts w:ascii="Arial" w:hAnsi="Arial" w:cs="Arial"/>
          <w:iCs w:val="0"/>
        </w:rPr>
      </w:pPr>
      <w:r w:rsidRPr="00505CD8">
        <w:rPr>
          <w:rFonts w:ascii="Arial" w:hAnsi="Arial" w:cs="Arial"/>
          <w:iCs w:val="0"/>
        </w:rPr>
        <w:t xml:space="preserve">Jakie </w:t>
      </w:r>
      <w:r w:rsidR="00F1532C" w:rsidRPr="00505CD8">
        <w:rPr>
          <w:rFonts w:ascii="Arial" w:hAnsi="Arial" w:cs="Arial"/>
          <w:iCs w:val="0"/>
        </w:rPr>
        <w:t xml:space="preserve">informacje musisz umieścić na </w:t>
      </w:r>
      <w:r w:rsidR="008731F3" w:rsidRPr="00505CD8">
        <w:rPr>
          <w:rFonts w:ascii="Arial" w:hAnsi="Arial" w:cs="Arial"/>
          <w:iCs w:val="0"/>
          <w:lang w:val="pl-PL"/>
        </w:rPr>
        <w:t xml:space="preserve">oficjalnej </w:t>
      </w:r>
      <w:r w:rsidR="00F1532C" w:rsidRPr="00505CD8">
        <w:rPr>
          <w:rFonts w:ascii="Arial" w:hAnsi="Arial" w:cs="Arial"/>
          <w:iCs w:val="0"/>
        </w:rPr>
        <w:t>stronie internetowej</w:t>
      </w:r>
      <w:r w:rsidR="00F1532C" w:rsidRPr="00505CD8">
        <w:rPr>
          <w:rFonts w:ascii="Arial" w:hAnsi="Arial" w:cs="Arial"/>
          <w:iCs w:val="0"/>
          <w:lang w:val="pl-PL"/>
        </w:rPr>
        <w:t xml:space="preserve"> </w:t>
      </w:r>
      <w:r w:rsidR="008731F3" w:rsidRPr="00505CD8">
        <w:rPr>
          <w:rFonts w:ascii="Arial" w:hAnsi="Arial" w:cs="Arial"/>
          <w:iCs w:val="0"/>
          <w:lang w:val="pl-PL"/>
        </w:rPr>
        <w:t>i</w:t>
      </w:r>
      <w:r w:rsidR="00F1532C" w:rsidRPr="00505CD8">
        <w:rPr>
          <w:rFonts w:ascii="Arial" w:hAnsi="Arial" w:cs="Arial"/>
          <w:iCs w:val="0"/>
          <w:lang w:val="pl-PL"/>
        </w:rPr>
        <w:t xml:space="preserve"> w mediach społecznościowych</w:t>
      </w:r>
      <w:r w:rsidR="00F1532C" w:rsidRPr="00505CD8">
        <w:rPr>
          <w:rFonts w:ascii="Arial" w:hAnsi="Arial" w:cs="Arial"/>
          <w:iCs w:val="0"/>
        </w:rPr>
        <w:t>?</w:t>
      </w:r>
    </w:p>
    <w:p w14:paraId="27010037" w14:textId="77777777" w:rsidR="00F1532C" w:rsidRPr="00505CD8" w:rsidRDefault="00F1532C" w:rsidP="0002342C">
      <w:pPr>
        <w:rPr>
          <w:rFonts w:ascii="Arial" w:hAnsi="Arial" w:cs="Arial"/>
          <w:b/>
          <w:bCs/>
          <w:color w:val="FF0000"/>
          <w:sz w:val="24"/>
          <w:szCs w:val="24"/>
        </w:rPr>
      </w:pPr>
      <w:bookmarkStart w:id="84" w:name="_Hlk126050720"/>
      <w:r w:rsidRPr="00505CD8">
        <w:rPr>
          <w:rFonts w:ascii="Arial" w:hAnsi="Arial" w:cs="Arial"/>
          <w:sz w:val="24"/>
          <w:szCs w:val="24"/>
        </w:rPr>
        <w:t xml:space="preserve">Jeśli posiadasz oficjalną stronę internetową, </w:t>
      </w:r>
      <w:r w:rsidR="00C205A9" w:rsidRPr="00505CD8">
        <w:rPr>
          <w:rFonts w:ascii="Arial" w:hAnsi="Arial" w:cs="Arial"/>
          <w:sz w:val="24"/>
          <w:szCs w:val="24"/>
        </w:rPr>
        <w:t xml:space="preserve">musisz zamieścić </w:t>
      </w:r>
      <w:r w:rsidRPr="00505CD8">
        <w:rPr>
          <w:rFonts w:ascii="Arial" w:hAnsi="Arial" w:cs="Arial"/>
          <w:sz w:val="24"/>
          <w:szCs w:val="24"/>
        </w:rPr>
        <w:t xml:space="preserve">na niej </w:t>
      </w:r>
      <w:r w:rsidR="008731F3" w:rsidRPr="00505CD8">
        <w:rPr>
          <w:rFonts w:ascii="Arial" w:hAnsi="Arial" w:cs="Arial"/>
          <w:sz w:val="24"/>
          <w:szCs w:val="24"/>
        </w:rPr>
        <w:t>opis projektu</w:t>
      </w:r>
      <w:r w:rsidR="00C205A9" w:rsidRPr="00505CD8">
        <w:rPr>
          <w:rFonts w:ascii="Arial" w:hAnsi="Arial" w:cs="Arial"/>
          <w:sz w:val="24"/>
          <w:szCs w:val="24"/>
        </w:rPr>
        <w:t>, który zawiera</w:t>
      </w:r>
      <w:r w:rsidRPr="00505CD8">
        <w:rPr>
          <w:rFonts w:ascii="Arial" w:hAnsi="Arial" w:cs="Arial"/>
          <w:b/>
          <w:bCs/>
          <w:sz w:val="24"/>
          <w:szCs w:val="24"/>
        </w:rPr>
        <w:t>:</w:t>
      </w:r>
    </w:p>
    <w:p w14:paraId="6C721306" w14:textId="77777777" w:rsidR="008731F3" w:rsidRPr="00505CD8" w:rsidRDefault="008731F3" w:rsidP="0002342C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lastRenderedPageBreak/>
        <w:t>tytuł projektu lub jego skróconą nazwę (maksymalnie 150 znaków),</w:t>
      </w:r>
    </w:p>
    <w:p w14:paraId="6F50AD3C" w14:textId="5C863231" w:rsidR="008731F3" w:rsidRPr="00505CD8" w:rsidRDefault="008731F3" w:rsidP="0002342C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>podkreślenie faktu otrzymania wsparcia finansowego z Unii Europejskiej przez zamieszczenie znaku Funduszy Europejskich, znaku barw Rzecz</w:t>
      </w:r>
      <w:r w:rsidR="00A63EDB" w:rsidRPr="00505CD8">
        <w:rPr>
          <w:rFonts w:ascii="Arial" w:hAnsi="Arial" w:cs="Arial"/>
          <w:sz w:val="24"/>
          <w:szCs w:val="24"/>
        </w:rPr>
        <w:t>y</w:t>
      </w:r>
      <w:r w:rsidRPr="00505CD8">
        <w:rPr>
          <w:rFonts w:ascii="Arial" w:hAnsi="Arial" w:cs="Arial"/>
          <w:sz w:val="24"/>
          <w:szCs w:val="24"/>
        </w:rPr>
        <w:t>pospolitej Polskiej</w:t>
      </w:r>
      <w:r w:rsidR="009C0AFE" w:rsidRPr="00505CD8">
        <w:rPr>
          <w:rFonts w:ascii="Arial" w:hAnsi="Arial" w:cs="Arial"/>
          <w:sz w:val="24"/>
          <w:szCs w:val="24"/>
        </w:rPr>
        <w:t>,</w:t>
      </w:r>
      <w:r w:rsidRPr="00505CD8">
        <w:rPr>
          <w:rFonts w:ascii="Arial" w:hAnsi="Arial" w:cs="Arial"/>
          <w:sz w:val="24"/>
          <w:szCs w:val="24"/>
        </w:rPr>
        <w:t xml:space="preserve"> znaku Unii Europejskiej</w:t>
      </w:r>
      <w:r w:rsidR="009C0AFE" w:rsidRPr="00505CD8">
        <w:rPr>
          <w:rFonts w:ascii="Arial" w:hAnsi="Arial" w:cs="Arial"/>
          <w:sz w:val="24"/>
          <w:szCs w:val="24"/>
        </w:rPr>
        <w:t xml:space="preserve"> i </w:t>
      </w:r>
      <w:r w:rsidR="007C7279" w:rsidRPr="00505CD8">
        <w:rPr>
          <w:rFonts w:ascii="Arial" w:hAnsi="Arial" w:cs="Arial"/>
          <w:sz w:val="24"/>
          <w:szCs w:val="24"/>
        </w:rPr>
        <w:t>o</w:t>
      </w:r>
      <w:r w:rsidR="009C0AFE" w:rsidRPr="00505CD8">
        <w:rPr>
          <w:rFonts w:ascii="Arial" w:hAnsi="Arial" w:cs="Arial"/>
          <w:sz w:val="24"/>
          <w:szCs w:val="24"/>
        </w:rPr>
        <w:t>ficjalne</w:t>
      </w:r>
      <w:r w:rsidR="00E7592B" w:rsidRPr="00505CD8">
        <w:rPr>
          <w:rFonts w:ascii="Arial" w:hAnsi="Arial" w:cs="Arial"/>
          <w:sz w:val="24"/>
          <w:szCs w:val="24"/>
        </w:rPr>
        <w:t>go</w:t>
      </w:r>
      <w:r w:rsidR="009C0AFE" w:rsidRPr="00505CD8">
        <w:rPr>
          <w:rFonts w:ascii="Arial" w:hAnsi="Arial" w:cs="Arial"/>
          <w:sz w:val="24"/>
          <w:szCs w:val="24"/>
        </w:rPr>
        <w:t xml:space="preserve"> logo promocyjne</w:t>
      </w:r>
      <w:r w:rsidR="00E7592B" w:rsidRPr="00505CD8">
        <w:rPr>
          <w:rFonts w:ascii="Arial" w:hAnsi="Arial" w:cs="Arial"/>
          <w:sz w:val="24"/>
          <w:szCs w:val="24"/>
        </w:rPr>
        <w:t>go</w:t>
      </w:r>
      <w:r w:rsidR="009C0AFE" w:rsidRPr="00505CD8">
        <w:rPr>
          <w:rFonts w:ascii="Arial" w:hAnsi="Arial" w:cs="Arial"/>
          <w:sz w:val="24"/>
          <w:szCs w:val="24"/>
        </w:rPr>
        <w:t xml:space="preserve"> </w:t>
      </w:r>
      <w:r w:rsidR="007C7279" w:rsidRPr="00505CD8">
        <w:rPr>
          <w:rFonts w:ascii="Arial" w:hAnsi="Arial" w:cs="Arial"/>
          <w:sz w:val="24"/>
          <w:szCs w:val="24"/>
        </w:rPr>
        <w:t>W</w:t>
      </w:r>
      <w:r w:rsidR="009C0AFE" w:rsidRPr="00505CD8">
        <w:rPr>
          <w:rFonts w:ascii="Arial" w:hAnsi="Arial" w:cs="Arial"/>
          <w:sz w:val="24"/>
          <w:szCs w:val="24"/>
        </w:rPr>
        <w:t xml:space="preserve">ojewództwa </w:t>
      </w:r>
      <w:r w:rsidR="007C7279" w:rsidRPr="00505CD8">
        <w:rPr>
          <w:rFonts w:ascii="Arial" w:hAnsi="Arial" w:cs="Arial"/>
          <w:sz w:val="24"/>
          <w:szCs w:val="24"/>
        </w:rPr>
        <w:t>O</w:t>
      </w:r>
      <w:r w:rsidR="009C0AFE" w:rsidRPr="00505CD8">
        <w:rPr>
          <w:rFonts w:ascii="Arial" w:hAnsi="Arial" w:cs="Arial"/>
          <w:sz w:val="24"/>
          <w:szCs w:val="24"/>
        </w:rPr>
        <w:t>polskiego</w:t>
      </w:r>
      <w:r w:rsidRPr="00505CD8">
        <w:rPr>
          <w:rFonts w:ascii="Arial" w:hAnsi="Arial" w:cs="Arial"/>
          <w:sz w:val="24"/>
          <w:szCs w:val="24"/>
        </w:rPr>
        <w:t>,</w:t>
      </w:r>
    </w:p>
    <w:p w14:paraId="0512D1E8" w14:textId="77777777" w:rsidR="008731F3" w:rsidRPr="00505CD8" w:rsidRDefault="008731F3" w:rsidP="0002342C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>zadania, działania, które będą realizowane w ramach projektu (opis, co zostanie zrobione, zakupione etc.),</w:t>
      </w:r>
    </w:p>
    <w:p w14:paraId="3E0B758B" w14:textId="77777777" w:rsidR="008731F3" w:rsidRPr="00505CD8" w:rsidRDefault="008731F3" w:rsidP="0002342C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>grupy docelowe (do kogo skierowany jest projekt, kto z niego skorzysta),</w:t>
      </w:r>
    </w:p>
    <w:p w14:paraId="58A91B2E" w14:textId="77777777" w:rsidR="008731F3" w:rsidRPr="00505CD8" w:rsidRDefault="008731F3" w:rsidP="0002342C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 xml:space="preserve">cel lub cele projektu, </w:t>
      </w:r>
    </w:p>
    <w:p w14:paraId="6A848AB3" w14:textId="77777777" w:rsidR="008731F3" w:rsidRPr="00505CD8" w:rsidRDefault="008731F3" w:rsidP="0002342C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>efekty, rezultaty projektu (jeśli opis zadań, działań nie zawiera opisu efektów, rezultatów),</w:t>
      </w:r>
    </w:p>
    <w:p w14:paraId="79C9F0CE" w14:textId="77777777" w:rsidR="008731F3" w:rsidRPr="00505CD8" w:rsidRDefault="008731F3" w:rsidP="0002342C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>wartość projektu (całkowity koszt projektu),</w:t>
      </w:r>
    </w:p>
    <w:p w14:paraId="532811BC" w14:textId="77777777" w:rsidR="008731F3" w:rsidRPr="00505CD8" w:rsidRDefault="008731F3" w:rsidP="0002342C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>wysokość wkładu Funduszy Europejskich</w:t>
      </w:r>
      <w:r w:rsidR="00F667E1" w:rsidRPr="00505CD8">
        <w:rPr>
          <w:rFonts w:ascii="Arial" w:hAnsi="Arial" w:cs="Arial"/>
          <w:sz w:val="24"/>
          <w:szCs w:val="24"/>
        </w:rPr>
        <w:t>.</w:t>
      </w:r>
    </w:p>
    <w:p w14:paraId="433D3FB9" w14:textId="77777777" w:rsidR="00EF461B" w:rsidRPr="00505CD8" w:rsidRDefault="00EF461B" w:rsidP="0002342C">
      <w:pPr>
        <w:spacing w:before="120" w:after="120" w:line="240" w:lineRule="auto"/>
        <w:rPr>
          <w:rFonts w:ascii="Arial" w:hAnsi="Arial" w:cs="Arial"/>
          <w:sz w:val="24"/>
          <w:szCs w:val="24"/>
        </w:rPr>
      </w:pPr>
    </w:p>
    <w:p w14:paraId="1FC281AA" w14:textId="77777777" w:rsidR="006D27F3" w:rsidRPr="00505CD8" w:rsidRDefault="00EF4C42" w:rsidP="0002342C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>Jest to minimalny zakres informacji, obowiązkowy dla każdego projektu.</w:t>
      </w:r>
      <w:r w:rsidR="00227D10" w:rsidRPr="00505CD8">
        <w:rPr>
          <w:rFonts w:ascii="Arial" w:hAnsi="Arial" w:cs="Arial"/>
          <w:sz w:val="24"/>
          <w:szCs w:val="24"/>
        </w:rPr>
        <w:t xml:space="preserve"> </w:t>
      </w:r>
    </w:p>
    <w:p w14:paraId="03F507FD" w14:textId="77777777" w:rsidR="00EF4C42" w:rsidRPr="00505CD8" w:rsidRDefault="00EF4C42" w:rsidP="0002342C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b/>
          <w:bCs/>
          <w:sz w:val="24"/>
          <w:szCs w:val="24"/>
        </w:rPr>
        <w:t xml:space="preserve">Dodatkowo </w:t>
      </w:r>
      <w:r w:rsidR="00285ED7" w:rsidRPr="00505CD8">
        <w:rPr>
          <w:rFonts w:ascii="Arial" w:hAnsi="Arial" w:cs="Arial"/>
          <w:b/>
          <w:bCs/>
          <w:sz w:val="24"/>
          <w:szCs w:val="24"/>
        </w:rPr>
        <w:t>muszą znaleźć się</w:t>
      </w:r>
      <w:r w:rsidRPr="00505CD8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505CD8">
        <w:rPr>
          <w:rFonts w:ascii="Arial" w:hAnsi="Arial" w:cs="Arial"/>
          <w:b/>
          <w:bCs/>
          <w:sz w:val="24"/>
          <w:szCs w:val="24"/>
        </w:rPr>
        <w:t>hasztag</w:t>
      </w:r>
      <w:r w:rsidR="00285ED7" w:rsidRPr="00505CD8">
        <w:rPr>
          <w:rFonts w:ascii="Arial" w:hAnsi="Arial" w:cs="Arial"/>
          <w:b/>
          <w:bCs/>
          <w:sz w:val="24"/>
          <w:szCs w:val="24"/>
        </w:rPr>
        <w:t>i</w:t>
      </w:r>
      <w:r w:rsidR="00F667E1" w:rsidRPr="00505CD8">
        <w:rPr>
          <w:rFonts w:ascii="Arial" w:hAnsi="Arial" w:cs="Arial"/>
          <w:b/>
          <w:bCs/>
          <w:sz w:val="24"/>
          <w:szCs w:val="24"/>
        </w:rPr>
        <w:t>: #FunduszeUE lub #FunduszeEuropejskie w przypadku wszelkich informacji o projekcie</w:t>
      </w:r>
      <w:r w:rsidR="00285ED7" w:rsidRPr="00505CD8">
        <w:rPr>
          <w:rFonts w:ascii="Arial" w:hAnsi="Arial" w:cs="Arial"/>
          <w:b/>
          <w:bCs/>
          <w:sz w:val="24"/>
          <w:szCs w:val="24"/>
        </w:rPr>
        <w:t xml:space="preserve">. </w:t>
      </w:r>
      <w:r w:rsidR="00285ED7" w:rsidRPr="00505CD8">
        <w:rPr>
          <w:rFonts w:ascii="Arial" w:hAnsi="Arial" w:cs="Arial"/>
          <w:sz w:val="24"/>
          <w:szCs w:val="24"/>
        </w:rPr>
        <w:t>Rekomendujemy też</w:t>
      </w:r>
      <w:r w:rsidR="00285ED7" w:rsidRPr="00505CD8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505CD8">
        <w:rPr>
          <w:rFonts w:ascii="Arial" w:hAnsi="Arial" w:cs="Arial"/>
          <w:b/>
          <w:bCs/>
          <w:sz w:val="24"/>
          <w:szCs w:val="24"/>
        </w:rPr>
        <w:t xml:space="preserve"> </w:t>
      </w:r>
      <w:r w:rsidRPr="00505CD8">
        <w:rPr>
          <w:rFonts w:ascii="Arial" w:hAnsi="Arial" w:cs="Arial"/>
          <w:sz w:val="24"/>
          <w:szCs w:val="24"/>
        </w:rPr>
        <w:t>zamieszczanie zdjęć, grafik, materiałów audiowizualnych oraz harmonogramu projektu, prezentującego jego główne etapy i postęp prac.</w:t>
      </w:r>
    </w:p>
    <w:p w14:paraId="6A403559" w14:textId="1DCDCFBD" w:rsidR="00CC3F9B" w:rsidRPr="00505CD8" w:rsidRDefault="00C205A9" w:rsidP="0002342C">
      <w:pPr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>P</w:t>
      </w:r>
      <w:r w:rsidR="00F1532C" w:rsidRPr="00505CD8">
        <w:rPr>
          <w:rFonts w:ascii="Arial" w:hAnsi="Arial" w:cs="Arial"/>
          <w:sz w:val="24"/>
          <w:szCs w:val="24"/>
        </w:rPr>
        <w:t>owyższe informacje</w:t>
      </w:r>
      <w:r w:rsidR="00EF4C42" w:rsidRPr="00505CD8">
        <w:rPr>
          <w:rFonts w:ascii="Arial" w:hAnsi="Arial" w:cs="Arial"/>
          <w:sz w:val="24"/>
          <w:szCs w:val="24"/>
        </w:rPr>
        <w:t xml:space="preserve"> i</w:t>
      </w:r>
      <w:r w:rsidR="00F1532C" w:rsidRPr="00505CD8">
        <w:rPr>
          <w:rFonts w:ascii="Arial" w:hAnsi="Arial" w:cs="Arial"/>
          <w:sz w:val="24"/>
          <w:szCs w:val="24"/>
        </w:rPr>
        <w:t xml:space="preserve"> oznaczenia </w:t>
      </w:r>
      <w:r w:rsidR="00EF4C42" w:rsidRPr="00505CD8">
        <w:rPr>
          <w:rFonts w:ascii="Arial" w:hAnsi="Arial" w:cs="Arial"/>
          <w:sz w:val="24"/>
          <w:szCs w:val="24"/>
        </w:rPr>
        <w:t>(</w:t>
      </w:r>
      <w:proofErr w:type="spellStart"/>
      <w:r w:rsidR="00EF4C42" w:rsidRPr="00505CD8">
        <w:rPr>
          <w:rFonts w:ascii="Arial" w:hAnsi="Arial" w:cs="Arial"/>
          <w:sz w:val="24"/>
          <w:szCs w:val="24"/>
        </w:rPr>
        <w:t>pkty</w:t>
      </w:r>
      <w:proofErr w:type="spellEnd"/>
      <w:r w:rsidR="00EF4C42" w:rsidRPr="00505CD8">
        <w:rPr>
          <w:rFonts w:ascii="Arial" w:hAnsi="Arial" w:cs="Arial"/>
          <w:sz w:val="24"/>
          <w:szCs w:val="24"/>
        </w:rPr>
        <w:t xml:space="preserve"> 1-</w:t>
      </w:r>
      <w:r w:rsidR="00F667E1" w:rsidRPr="00505CD8">
        <w:rPr>
          <w:rFonts w:ascii="Arial" w:hAnsi="Arial" w:cs="Arial"/>
          <w:sz w:val="24"/>
          <w:szCs w:val="24"/>
        </w:rPr>
        <w:t>8</w:t>
      </w:r>
      <w:r w:rsidR="00EF4C42" w:rsidRPr="00505CD8">
        <w:rPr>
          <w:rFonts w:ascii="Arial" w:hAnsi="Arial" w:cs="Arial"/>
          <w:sz w:val="24"/>
          <w:szCs w:val="24"/>
        </w:rPr>
        <w:t>)</w:t>
      </w:r>
      <w:r w:rsidR="00F667E1" w:rsidRPr="00505CD8">
        <w:rPr>
          <w:rFonts w:ascii="Arial" w:hAnsi="Arial" w:cs="Arial"/>
          <w:sz w:val="24"/>
          <w:szCs w:val="24"/>
        </w:rPr>
        <w:t xml:space="preserve"> </w:t>
      </w:r>
      <w:r w:rsidR="00F1532C" w:rsidRPr="00505CD8">
        <w:rPr>
          <w:rFonts w:ascii="Arial" w:hAnsi="Arial" w:cs="Arial"/>
          <w:sz w:val="24"/>
          <w:szCs w:val="24"/>
        </w:rPr>
        <w:t xml:space="preserve">musisz </w:t>
      </w:r>
      <w:r w:rsidRPr="00505CD8">
        <w:rPr>
          <w:rFonts w:ascii="Arial" w:hAnsi="Arial" w:cs="Arial"/>
          <w:sz w:val="24"/>
          <w:szCs w:val="24"/>
        </w:rPr>
        <w:t xml:space="preserve">także </w:t>
      </w:r>
      <w:r w:rsidR="00F1532C" w:rsidRPr="00505CD8">
        <w:rPr>
          <w:rFonts w:ascii="Arial" w:hAnsi="Arial" w:cs="Arial"/>
          <w:sz w:val="24"/>
          <w:szCs w:val="24"/>
        </w:rPr>
        <w:t xml:space="preserve">umieścić na profilu </w:t>
      </w:r>
      <w:r w:rsidR="00370396" w:rsidRPr="00505CD8">
        <w:rPr>
          <w:rFonts w:ascii="Arial" w:hAnsi="Arial" w:cs="Arial"/>
          <w:sz w:val="24"/>
          <w:szCs w:val="24"/>
        </w:rPr>
        <w:br/>
      </w:r>
      <w:r w:rsidR="00F1532C" w:rsidRPr="00505CD8">
        <w:rPr>
          <w:rFonts w:ascii="Arial" w:hAnsi="Arial" w:cs="Arial"/>
          <w:sz w:val="24"/>
          <w:szCs w:val="24"/>
        </w:rPr>
        <w:t xml:space="preserve">w mediach społecznościowych. </w:t>
      </w:r>
      <w:r w:rsidR="00F667E1" w:rsidRPr="00505CD8">
        <w:rPr>
          <w:rFonts w:ascii="Arial" w:hAnsi="Arial" w:cs="Arial"/>
          <w:sz w:val="24"/>
          <w:szCs w:val="24"/>
        </w:rPr>
        <w:t xml:space="preserve">Pamiętaj także o hasztagach. </w:t>
      </w:r>
    </w:p>
    <w:p w14:paraId="3C4B7944" w14:textId="77777777" w:rsidR="00F667E1" w:rsidRPr="00505CD8" w:rsidRDefault="00F1532C" w:rsidP="0002342C">
      <w:pPr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>Jeżeli nie posiadasz</w:t>
      </w:r>
      <w:r w:rsidR="00F667E1" w:rsidRPr="00505CD8">
        <w:rPr>
          <w:rFonts w:ascii="Arial" w:hAnsi="Arial" w:cs="Arial"/>
          <w:sz w:val="24"/>
          <w:szCs w:val="24"/>
        </w:rPr>
        <w:t xml:space="preserve"> profilu w mediach społecznościowych</w:t>
      </w:r>
      <w:r w:rsidRPr="00505CD8">
        <w:rPr>
          <w:rFonts w:ascii="Arial" w:hAnsi="Arial" w:cs="Arial"/>
          <w:sz w:val="24"/>
          <w:szCs w:val="24"/>
        </w:rPr>
        <w:t xml:space="preserve">, musisz </w:t>
      </w:r>
      <w:r w:rsidR="00F25D65" w:rsidRPr="00505CD8">
        <w:rPr>
          <w:rFonts w:ascii="Arial" w:hAnsi="Arial" w:cs="Arial"/>
          <w:sz w:val="24"/>
          <w:szCs w:val="24"/>
        </w:rPr>
        <w:t xml:space="preserve">go </w:t>
      </w:r>
      <w:r w:rsidRPr="00505CD8">
        <w:rPr>
          <w:rFonts w:ascii="Arial" w:hAnsi="Arial" w:cs="Arial"/>
          <w:sz w:val="24"/>
          <w:szCs w:val="24"/>
        </w:rPr>
        <w:t xml:space="preserve">założyć. </w:t>
      </w:r>
    </w:p>
    <w:p w14:paraId="3677E8B1" w14:textId="77777777" w:rsidR="00483DD3" w:rsidRPr="00505CD8" w:rsidRDefault="00483DD3" w:rsidP="0002342C">
      <w:pPr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 xml:space="preserve">Zarówno profil w mediach społecznościowych, jak i </w:t>
      </w:r>
      <w:r w:rsidR="00F667E1" w:rsidRPr="00505CD8">
        <w:rPr>
          <w:rFonts w:ascii="Arial" w:hAnsi="Arial" w:cs="Arial"/>
          <w:sz w:val="24"/>
          <w:szCs w:val="24"/>
        </w:rPr>
        <w:t xml:space="preserve">oficjalna </w:t>
      </w:r>
      <w:r w:rsidRPr="00505CD8">
        <w:rPr>
          <w:rFonts w:ascii="Arial" w:hAnsi="Arial" w:cs="Arial"/>
          <w:sz w:val="24"/>
          <w:szCs w:val="24"/>
        </w:rPr>
        <w:t xml:space="preserve">strona internetowa, </w:t>
      </w:r>
      <w:r w:rsidR="006925BA" w:rsidRPr="00505CD8">
        <w:rPr>
          <w:rFonts w:ascii="Arial" w:hAnsi="Arial" w:cs="Arial"/>
          <w:sz w:val="24"/>
          <w:szCs w:val="24"/>
        </w:rPr>
        <w:t xml:space="preserve">na której zamieszczasz powyższe informacje, </w:t>
      </w:r>
      <w:r w:rsidRPr="00505CD8">
        <w:rPr>
          <w:rFonts w:ascii="Arial" w:hAnsi="Arial" w:cs="Arial"/>
          <w:sz w:val="24"/>
          <w:szCs w:val="24"/>
        </w:rPr>
        <w:t>powinny być utrzymywane do końca realizacji projektu.</w:t>
      </w:r>
    </w:p>
    <w:bookmarkEnd w:id="84"/>
    <w:p w14:paraId="3126909D" w14:textId="77777777" w:rsidR="00A926BA" w:rsidRPr="00505CD8" w:rsidRDefault="00A926BA" w:rsidP="0002342C">
      <w:pPr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 xml:space="preserve">Pamiętaj, że oznaczenia na stronach internetowych i w mediach społecznościowych występują </w:t>
      </w:r>
      <w:r w:rsidRPr="00505CD8">
        <w:rPr>
          <w:rFonts w:ascii="Arial" w:hAnsi="Arial" w:cs="Arial"/>
          <w:b/>
          <w:bCs/>
          <w:sz w:val="24"/>
          <w:szCs w:val="24"/>
        </w:rPr>
        <w:t xml:space="preserve">zawsze w wariancie </w:t>
      </w:r>
      <w:proofErr w:type="spellStart"/>
      <w:r w:rsidRPr="00505CD8">
        <w:rPr>
          <w:rFonts w:ascii="Arial" w:hAnsi="Arial" w:cs="Arial"/>
          <w:b/>
          <w:bCs/>
          <w:sz w:val="24"/>
          <w:szCs w:val="24"/>
        </w:rPr>
        <w:t>pełnokolorowym</w:t>
      </w:r>
      <w:proofErr w:type="spellEnd"/>
      <w:r w:rsidRPr="00505CD8">
        <w:rPr>
          <w:rFonts w:ascii="Arial" w:hAnsi="Arial" w:cs="Arial"/>
          <w:sz w:val="24"/>
          <w:szCs w:val="24"/>
        </w:rPr>
        <w:t xml:space="preserve">. Nie można tu zastosować wersji achromatycznych. </w:t>
      </w:r>
    </w:p>
    <w:p w14:paraId="2F86A75C" w14:textId="77777777" w:rsidR="003A66C4" w:rsidRPr="00505CD8" w:rsidRDefault="003A66C4" w:rsidP="0002342C">
      <w:pPr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b/>
          <w:bCs/>
          <w:sz w:val="24"/>
          <w:szCs w:val="24"/>
        </w:rPr>
        <w:t>Uwaga! Jeżeli tworzysz nową stronę internetową</w:t>
      </w:r>
      <w:r w:rsidRPr="00505CD8">
        <w:rPr>
          <w:rFonts w:ascii="Arial" w:hAnsi="Arial" w:cs="Arial"/>
          <w:sz w:val="24"/>
          <w:szCs w:val="24"/>
        </w:rPr>
        <w:t xml:space="preserve">, </w:t>
      </w:r>
      <w:r w:rsidRPr="00505CD8">
        <w:rPr>
          <w:rFonts w:ascii="Arial" w:hAnsi="Arial" w:cs="Arial"/>
          <w:b/>
          <w:bCs/>
          <w:sz w:val="24"/>
          <w:szCs w:val="24"/>
        </w:rPr>
        <w:t>którą finansujesz w ramach projektu</w:t>
      </w:r>
      <w:r w:rsidRPr="00505CD8">
        <w:rPr>
          <w:rFonts w:ascii="Arial" w:hAnsi="Arial" w:cs="Arial"/>
          <w:sz w:val="24"/>
          <w:szCs w:val="24"/>
        </w:rPr>
        <w:t xml:space="preserve">, </w:t>
      </w:r>
      <w:r w:rsidRPr="00505CD8">
        <w:rPr>
          <w:rFonts w:ascii="Arial" w:hAnsi="Arial" w:cs="Arial"/>
          <w:b/>
          <w:bCs/>
          <w:sz w:val="24"/>
          <w:szCs w:val="24"/>
        </w:rPr>
        <w:t>oznaczenia graficzne</w:t>
      </w:r>
      <w:r w:rsidRPr="00505CD8">
        <w:rPr>
          <w:rFonts w:ascii="Arial" w:hAnsi="Arial" w:cs="Arial"/>
          <w:sz w:val="24"/>
          <w:szCs w:val="24"/>
        </w:rPr>
        <w:t xml:space="preserve"> </w:t>
      </w:r>
      <w:r w:rsidRPr="00505CD8">
        <w:rPr>
          <w:rFonts w:ascii="Arial" w:hAnsi="Arial" w:cs="Arial"/>
          <w:b/>
          <w:bCs/>
          <w:sz w:val="24"/>
          <w:szCs w:val="24"/>
        </w:rPr>
        <w:t>muszą znaleźć się na samej górze strony internetowej</w:t>
      </w:r>
      <w:r w:rsidRPr="00505CD8">
        <w:rPr>
          <w:rFonts w:ascii="Arial" w:hAnsi="Arial" w:cs="Arial"/>
          <w:sz w:val="24"/>
          <w:szCs w:val="24"/>
        </w:rPr>
        <w:t xml:space="preserve"> (szczegóły znajdziesz w Podręczniku). Taką stronę musisz utrzymywać do końca okresu trwałości projektu. </w:t>
      </w:r>
    </w:p>
    <w:p w14:paraId="5BCF4378" w14:textId="77777777" w:rsidR="00D6028A" w:rsidRPr="00505CD8" w:rsidRDefault="00D6028A" w:rsidP="0002342C">
      <w:pPr>
        <w:rPr>
          <w:rFonts w:ascii="Arial" w:hAnsi="Arial" w:cs="Arial"/>
          <w:sz w:val="24"/>
          <w:szCs w:val="24"/>
        </w:rPr>
      </w:pPr>
      <w:bookmarkStart w:id="85" w:name="_Toc405560069"/>
      <w:bookmarkStart w:id="86" w:name="_Toc405560139"/>
      <w:bookmarkStart w:id="87" w:name="_Toc405905541"/>
      <w:bookmarkStart w:id="88" w:name="_Toc406085455"/>
      <w:bookmarkStart w:id="89" w:name="_Toc406086743"/>
      <w:bookmarkStart w:id="90" w:name="_Toc406086934"/>
      <w:bookmarkStart w:id="91" w:name="_Toc406087026"/>
      <w:bookmarkStart w:id="92" w:name="_Toc405560070"/>
      <w:bookmarkStart w:id="93" w:name="_Toc405560140"/>
      <w:bookmarkStart w:id="94" w:name="_Toc405905542"/>
      <w:bookmarkStart w:id="95" w:name="_Toc406085456"/>
      <w:bookmarkStart w:id="96" w:name="_Toc406086744"/>
      <w:bookmarkStart w:id="97" w:name="_Toc406086935"/>
      <w:bookmarkStart w:id="98" w:name="_Toc406087027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14:paraId="395C44A3" w14:textId="77777777" w:rsidR="00436120" w:rsidRPr="00505CD8" w:rsidRDefault="00436120" w:rsidP="0002342C">
      <w:pPr>
        <w:pStyle w:val="Akapitzlist"/>
        <w:numPr>
          <w:ilvl w:val="0"/>
          <w:numId w:val="6"/>
        </w:numPr>
        <w:jc w:val="left"/>
        <w:rPr>
          <w:rFonts w:cs="Arial"/>
          <w:b/>
          <w:bCs/>
          <w:sz w:val="24"/>
        </w:rPr>
      </w:pPr>
      <w:r w:rsidRPr="00505CD8">
        <w:rPr>
          <w:rFonts w:cs="Arial"/>
          <w:b/>
          <w:bCs/>
          <w:sz w:val="24"/>
        </w:rPr>
        <w:t xml:space="preserve">Jak oznaczać projekty dofinansowane </w:t>
      </w:r>
      <w:r w:rsidR="009D4DF2" w:rsidRPr="00505CD8">
        <w:rPr>
          <w:rFonts w:cs="Arial"/>
          <w:b/>
          <w:bCs/>
          <w:sz w:val="24"/>
        </w:rPr>
        <w:t xml:space="preserve">jednocześnie </w:t>
      </w:r>
      <w:r w:rsidRPr="00505CD8">
        <w:rPr>
          <w:rFonts w:cs="Arial"/>
          <w:b/>
          <w:bCs/>
          <w:sz w:val="24"/>
        </w:rPr>
        <w:t>z Funduszy Europejskich oraz Krajowego Planu Odbudowy i Zwiększania Odporności?</w:t>
      </w:r>
    </w:p>
    <w:p w14:paraId="23C1E63A" w14:textId="77777777" w:rsidR="00436120" w:rsidRPr="00505CD8" w:rsidRDefault="00436120" w:rsidP="0002342C">
      <w:pPr>
        <w:rPr>
          <w:rFonts w:ascii="Arial" w:hAnsi="Arial" w:cs="Arial"/>
          <w:sz w:val="24"/>
          <w:szCs w:val="24"/>
        </w:rPr>
      </w:pPr>
    </w:p>
    <w:p w14:paraId="60A9FDB5" w14:textId="77777777" w:rsidR="00436120" w:rsidRPr="00505CD8" w:rsidRDefault="00436120" w:rsidP="0002342C">
      <w:pPr>
        <w:rPr>
          <w:rFonts w:cs="Arial"/>
          <w:sz w:val="24"/>
        </w:rPr>
      </w:pPr>
      <w:r w:rsidRPr="00505CD8">
        <w:rPr>
          <w:rFonts w:ascii="Arial" w:hAnsi="Arial" w:cs="Arial"/>
          <w:sz w:val="24"/>
          <w:szCs w:val="24"/>
        </w:rPr>
        <w:lastRenderedPageBreak/>
        <w:t xml:space="preserve">Jeśli </w:t>
      </w:r>
      <w:r w:rsidR="00F1181F" w:rsidRPr="00505CD8">
        <w:rPr>
          <w:rFonts w:ascii="Arial" w:hAnsi="Arial" w:cs="Arial"/>
          <w:sz w:val="24"/>
          <w:szCs w:val="24"/>
        </w:rPr>
        <w:t xml:space="preserve">realizujesz </w:t>
      </w:r>
      <w:r w:rsidRPr="00505CD8">
        <w:rPr>
          <w:rFonts w:ascii="Arial" w:hAnsi="Arial" w:cs="Arial"/>
          <w:sz w:val="24"/>
          <w:szCs w:val="24"/>
        </w:rPr>
        <w:t>projekt</w:t>
      </w:r>
      <w:r w:rsidR="00F1181F" w:rsidRPr="00505CD8">
        <w:rPr>
          <w:rFonts w:ascii="Arial" w:hAnsi="Arial" w:cs="Arial"/>
          <w:sz w:val="24"/>
          <w:szCs w:val="24"/>
        </w:rPr>
        <w:t xml:space="preserve">, który </w:t>
      </w:r>
      <w:r w:rsidRPr="00505CD8">
        <w:rPr>
          <w:rFonts w:ascii="Arial" w:hAnsi="Arial" w:cs="Arial"/>
          <w:sz w:val="24"/>
          <w:szCs w:val="24"/>
        </w:rPr>
        <w:t xml:space="preserve">dofinansowany jest </w:t>
      </w:r>
      <w:r w:rsidR="009D4DF2" w:rsidRPr="00505CD8">
        <w:rPr>
          <w:rFonts w:ascii="Arial" w:hAnsi="Arial" w:cs="Arial"/>
          <w:sz w:val="24"/>
          <w:szCs w:val="24"/>
        </w:rPr>
        <w:t xml:space="preserve">jednocześnie </w:t>
      </w:r>
      <w:r w:rsidRPr="00505CD8">
        <w:rPr>
          <w:rFonts w:ascii="Arial" w:hAnsi="Arial" w:cs="Arial"/>
          <w:sz w:val="24"/>
          <w:szCs w:val="24"/>
        </w:rPr>
        <w:t xml:space="preserve">z Funduszy Europejskich (FE) oraz Krajowego Planu Odbudowy i Zwiększania Odporności (KPO), </w:t>
      </w:r>
      <w:r w:rsidR="00461FB5" w:rsidRPr="00505CD8">
        <w:rPr>
          <w:rFonts w:ascii="Arial" w:hAnsi="Arial" w:cs="Arial"/>
          <w:sz w:val="24"/>
          <w:szCs w:val="24"/>
        </w:rPr>
        <w:t xml:space="preserve">umieść </w:t>
      </w:r>
      <w:r w:rsidRPr="00505CD8">
        <w:rPr>
          <w:rFonts w:ascii="Arial" w:hAnsi="Arial" w:cs="Arial"/>
          <w:sz w:val="24"/>
        </w:rPr>
        <w:t>wspólne zestawienie znaków: FE z nazwą właściwego programu, barw RP</w:t>
      </w:r>
      <w:r w:rsidR="00751F4D" w:rsidRPr="00505CD8">
        <w:rPr>
          <w:rFonts w:ascii="Arial" w:hAnsi="Arial" w:cs="Arial"/>
          <w:sz w:val="24"/>
        </w:rPr>
        <w:t xml:space="preserve">, </w:t>
      </w:r>
      <w:r w:rsidRPr="00505CD8">
        <w:rPr>
          <w:rFonts w:ascii="Arial" w:hAnsi="Arial" w:cs="Arial"/>
          <w:sz w:val="24"/>
        </w:rPr>
        <w:t xml:space="preserve">UE </w:t>
      </w:r>
      <w:r w:rsidR="00751F4D" w:rsidRPr="00505CD8">
        <w:rPr>
          <w:rFonts w:ascii="Arial" w:hAnsi="Arial" w:cs="Arial"/>
          <w:sz w:val="24"/>
        </w:rPr>
        <w:t xml:space="preserve"> </w:t>
      </w:r>
      <w:r w:rsidR="009D4DF2" w:rsidRPr="00505CD8">
        <w:rPr>
          <w:rFonts w:ascii="Arial" w:hAnsi="Arial" w:cs="Arial"/>
          <w:sz w:val="24"/>
        </w:rPr>
        <w:t>oraz</w:t>
      </w:r>
      <w:r w:rsidR="00751F4D" w:rsidRPr="00505CD8">
        <w:rPr>
          <w:rFonts w:ascii="Arial" w:hAnsi="Arial" w:cs="Arial"/>
          <w:sz w:val="24"/>
        </w:rPr>
        <w:t xml:space="preserve"> </w:t>
      </w:r>
      <w:r w:rsidRPr="00505CD8">
        <w:rPr>
          <w:rFonts w:ascii="Arial" w:hAnsi="Arial" w:cs="Arial"/>
          <w:sz w:val="24"/>
        </w:rPr>
        <w:t xml:space="preserve">znak dodatkowy KPO (po linii </w:t>
      </w:r>
      <w:r w:rsidR="009D4DF2" w:rsidRPr="00505CD8">
        <w:rPr>
          <w:rFonts w:ascii="Arial" w:hAnsi="Arial" w:cs="Arial"/>
          <w:sz w:val="24"/>
        </w:rPr>
        <w:t>od</w:t>
      </w:r>
      <w:r w:rsidR="00792544" w:rsidRPr="00505CD8">
        <w:rPr>
          <w:rFonts w:ascii="Arial" w:hAnsi="Arial" w:cs="Arial"/>
          <w:sz w:val="24"/>
        </w:rPr>
        <w:t>dzielającej</w:t>
      </w:r>
      <w:r w:rsidRPr="00505CD8">
        <w:rPr>
          <w:rFonts w:ascii="Arial" w:hAnsi="Arial" w:cs="Arial"/>
          <w:sz w:val="24"/>
        </w:rPr>
        <w:t xml:space="preserve">). Pod zestawieniem tych znaków musisz umieścić informację słowną: </w:t>
      </w:r>
      <w:r w:rsidR="00ED11CE" w:rsidRPr="00505CD8">
        <w:rPr>
          <w:rFonts w:ascii="Arial" w:hAnsi="Arial" w:cs="Arial"/>
          <w:sz w:val="24"/>
        </w:rPr>
        <w:t>„</w:t>
      </w:r>
      <w:r w:rsidR="00285ED7" w:rsidRPr="00505CD8">
        <w:rPr>
          <w:rFonts w:ascii="Arial" w:hAnsi="Arial" w:cs="Arial"/>
          <w:sz w:val="24"/>
        </w:rPr>
        <w:t>Do</w:t>
      </w:r>
      <w:r w:rsidR="006940A5" w:rsidRPr="00505CD8">
        <w:rPr>
          <w:rFonts w:ascii="Arial" w:hAnsi="Arial" w:cs="Arial"/>
          <w:sz w:val="24"/>
        </w:rPr>
        <w:t>finansowane przez Unię Europejską -</w:t>
      </w:r>
      <w:r w:rsidRPr="00505CD8">
        <w:rPr>
          <w:rFonts w:ascii="Arial" w:hAnsi="Arial" w:cs="Arial"/>
          <w:sz w:val="24"/>
        </w:rPr>
        <w:t xml:space="preserve"> </w:t>
      </w:r>
      <w:proofErr w:type="spellStart"/>
      <w:r w:rsidRPr="00505CD8">
        <w:rPr>
          <w:rFonts w:ascii="Arial" w:hAnsi="Arial" w:cs="Arial"/>
          <w:sz w:val="24"/>
        </w:rPr>
        <w:t>NextGenerationEU</w:t>
      </w:r>
      <w:proofErr w:type="spellEnd"/>
      <w:r w:rsidR="00ED11CE" w:rsidRPr="00505CD8">
        <w:rPr>
          <w:rFonts w:ascii="Arial" w:hAnsi="Arial" w:cs="Arial"/>
          <w:sz w:val="24"/>
        </w:rPr>
        <w:t>”</w:t>
      </w:r>
      <w:r w:rsidRPr="00505CD8">
        <w:rPr>
          <w:rFonts w:ascii="Arial" w:hAnsi="Arial" w:cs="Arial"/>
          <w:sz w:val="24"/>
        </w:rPr>
        <w:t>.</w:t>
      </w:r>
    </w:p>
    <w:p w14:paraId="74770342" w14:textId="77777777" w:rsidR="00461FB5" w:rsidRPr="00505CD8" w:rsidRDefault="00461FB5" w:rsidP="0002342C">
      <w:pPr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>Wzór wspólnego zestawienia znaków:</w:t>
      </w:r>
    </w:p>
    <w:p w14:paraId="14C4FA82" w14:textId="77777777" w:rsidR="00902500" w:rsidRPr="00505CD8" w:rsidRDefault="00461FB5" w:rsidP="0002342C">
      <w:pPr>
        <w:pStyle w:val="Akapitzlist"/>
        <w:ind w:left="720"/>
        <w:jc w:val="left"/>
        <w:rPr>
          <w:rFonts w:cs="Arial"/>
          <w:sz w:val="24"/>
        </w:rPr>
      </w:pPr>
      <w:r w:rsidRPr="00505CD8">
        <w:rPr>
          <w:noProof/>
        </w:rPr>
        <w:drawing>
          <wp:inline distT="0" distB="0" distL="0" distR="0" wp14:anchorId="5F75836E" wp14:editId="3A400620">
            <wp:extent cx="5760720" cy="64833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CB06B2" w14:textId="77777777" w:rsidR="006940A5" w:rsidRPr="00505CD8" w:rsidRDefault="00285ED7" w:rsidP="0002342C">
      <w:pPr>
        <w:rPr>
          <w:rFonts w:cs="Calibri"/>
        </w:rPr>
      </w:pPr>
      <w:r w:rsidRPr="00505CD8">
        <w:rPr>
          <w:rFonts w:cs="Calibri"/>
        </w:rPr>
        <w:t>Do</w:t>
      </w:r>
      <w:r w:rsidR="006940A5" w:rsidRPr="00505CD8">
        <w:rPr>
          <w:rFonts w:cs="Calibri"/>
        </w:rPr>
        <w:t xml:space="preserve">finansowane przez Unię Europejską – </w:t>
      </w:r>
      <w:proofErr w:type="spellStart"/>
      <w:r w:rsidR="006940A5" w:rsidRPr="00505CD8">
        <w:rPr>
          <w:rFonts w:cs="Calibri"/>
        </w:rPr>
        <w:t>NextGenerationEU</w:t>
      </w:r>
      <w:proofErr w:type="spellEnd"/>
    </w:p>
    <w:p w14:paraId="7ECCC0B6" w14:textId="77777777" w:rsidR="006940A5" w:rsidRPr="00505CD8" w:rsidRDefault="006940A5" w:rsidP="0002342C">
      <w:pPr>
        <w:pStyle w:val="Akapitzlist"/>
        <w:ind w:left="720"/>
        <w:jc w:val="left"/>
        <w:rPr>
          <w:rFonts w:cs="Arial"/>
          <w:sz w:val="24"/>
        </w:rPr>
      </w:pPr>
    </w:p>
    <w:p w14:paraId="100A1575" w14:textId="77777777" w:rsidR="00751F4D" w:rsidRPr="00505CD8" w:rsidRDefault="00436120" w:rsidP="0002342C">
      <w:pPr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 xml:space="preserve">Jeśli </w:t>
      </w:r>
      <w:r w:rsidR="00ED11CE" w:rsidRPr="00505CD8">
        <w:rPr>
          <w:rFonts w:ascii="Arial" w:hAnsi="Arial" w:cs="Arial"/>
          <w:sz w:val="24"/>
          <w:szCs w:val="24"/>
        </w:rPr>
        <w:t xml:space="preserve">w Twoim projekcie </w:t>
      </w:r>
      <w:r w:rsidR="009D4DF2" w:rsidRPr="00505CD8">
        <w:rPr>
          <w:rFonts w:ascii="Arial" w:hAnsi="Arial" w:cs="Arial"/>
          <w:sz w:val="24"/>
          <w:szCs w:val="24"/>
        </w:rPr>
        <w:t>istnieje</w:t>
      </w:r>
      <w:r w:rsidR="00ED11CE" w:rsidRPr="00505CD8">
        <w:rPr>
          <w:rFonts w:ascii="Arial" w:hAnsi="Arial" w:cs="Arial"/>
          <w:sz w:val="24"/>
          <w:szCs w:val="24"/>
        </w:rPr>
        <w:t xml:space="preserve"> obowiązek umieszczenia tablic informacyjnych</w:t>
      </w:r>
      <w:r w:rsidRPr="00505CD8">
        <w:rPr>
          <w:rFonts w:ascii="Arial" w:hAnsi="Arial" w:cs="Arial"/>
          <w:sz w:val="24"/>
          <w:szCs w:val="24"/>
        </w:rPr>
        <w:t xml:space="preserve">, możesz umieścić dwie oddzielne tablice – jedną dla Funduszy Europejskich i drugą dla </w:t>
      </w:r>
      <w:r w:rsidR="00ED11CE" w:rsidRPr="00505CD8">
        <w:rPr>
          <w:rFonts w:ascii="Arial" w:hAnsi="Arial" w:cs="Arial"/>
          <w:sz w:val="24"/>
          <w:szCs w:val="24"/>
        </w:rPr>
        <w:t>Krajowego Planu Odbudowy</w:t>
      </w:r>
      <w:r w:rsidRPr="00505CD8">
        <w:rPr>
          <w:rFonts w:ascii="Arial" w:hAnsi="Arial" w:cs="Arial"/>
          <w:sz w:val="24"/>
          <w:szCs w:val="24"/>
        </w:rPr>
        <w:t xml:space="preserve"> </w:t>
      </w:r>
      <w:r w:rsidR="00C95D80" w:rsidRPr="00505CD8">
        <w:rPr>
          <w:rFonts w:ascii="Arial" w:hAnsi="Arial" w:cs="Arial"/>
          <w:b/>
          <w:bCs/>
          <w:sz w:val="24"/>
          <w:szCs w:val="24"/>
        </w:rPr>
        <w:t>a</w:t>
      </w:r>
      <w:r w:rsidR="00751F4D" w:rsidRPr="00505CD8">
        <w:rPr>
          <w:rFonts w:ascii="Arial" w:hAnsi="Arial" w:cs="Arial"/>
          <w:b/>
          <w:bCs/>
          <w:sz w:val="24"/>
          <w:szCs w:val="24"/>
        </w:rPr>
        <w:t>lbo</w:t>
      </w:r>
      <w:r w:rsidR="00751F4D" w:rsidRPr="00505CD8">
        <w:rPr>
          <w:rFonts w:ascii="Arial" w:hAnsi="Arial" w:cs="Arial"/>
          <w:sz w:val="24"/>
          <w:szCs w:val="24"/>
        </w:rPr>
        <w:t xml:space="preserve"> możesz postawić</w:t>
      </w:r>
      <w:r w:rsidR="009D4DF2" w:rsidRPr="00505CD8">
        <w:rPr>
          <w:rFonts w:ascii="Arial" w:hAnsi="Arial" w:cs="Arial"/>
          <w:sz w:val="24"/>
          <w:szCs w:val="24"/>
        </w:rPr>
        <w:t xml:space="preserve"> jedną</w:t>
      </w:r>
      <w:r w:rsidR="00751F4D" w:rsidRPr="00505CD8">
        <w:rPr>
          <w:rFonts w:ascii="Arial" w:hAnsi="Arial" w:cs="Arial"/>
          <w:sz w:val="24"/>
          <w:szCs w:val="24"/>
        </w:rPr>
        <w:t xml:space="preserve"> </w:t>
      </w:r>
      <w:r w:rsidRPr="00505CD8">
        <w:rPr>
          <w:rFonts w:ascii="Arial" w:hAnsi="Arial" w:cs="Arial"/>
          <w:sz w:val="24"/>
          <w:szCs w:val="24"/>
        </w:rPr>
        <w:t>wspóln</w:t>
      </w:r>
      <w:r w:rsidR="00751F4D" w:rsidRPr="00505CD8">
        <w:rPr>
          <w:rFonts w:ascii="Arial" w:hAnsi="Arial" w:cs="Arial"/>
          <w:sz w:val="24"/>
          <w:szCs w:val="24"/>
        </w:rPr>
        <w:t xml:space="preserve">ą </w:t>
      </w:r>
      <w:r w:rsidRPr="00505CD8">
        <w:rPr>
          <w:rFonts w:ascii="Arial" w:hAnsi="Arial" w:cs="Arial"/>
          <w:sz w:val="24"/>
          <w:szCs w:val="24"/>
        </w:rPr>
        <w:t>tablic</w:t>
      </w:r>
      <w:r w:rsidR="00751F4D" w:rsidRPr="00505CD8">
        <w:rPr>
          <w:rFonts w:ascii="Arial" w:hAnsi="Arial" w:cs="Arial"/>
          <w:sz w:val="24"/>
          <w:szCs w:val="24"/>
        </w:rPr>
        <w:t>ę</w:t>
      </w:r>
      <w:r w:rsidRPr="00505CD8">
        <w:rPr>
          <w:rFonts w:ascii="Arial" w:hAnsi="Arial" w:cs="Arial"/>
          <w:sz w:val="24"/>
          <w:szCs w:val="24"/>
        </w:rPr>
        <w:t xml:space="preserve"> informacyjn</w:t>
      </w:r>
      <w:r w:rsidR="00751F4D" w:rsidRPr="00505CD8">
        <w:rPr>
          <w:rFonts w:ascii="Arial" w:hAnsi="Arial" w:cs="Arial"/>
          <w:sz w:val="24"/>
          <w:szCs w:val="24"/>
        </w:rPr>
        <w:t>ą</w:t>
      </w:r>
      <w:r w:rsidRPr="00505CD8">
        <w:rPr>
          <w:rFonts w:ascii="Arial" w:hAnsi="Arial" w:cs="Arial"/>
          <w:sz w:val="24"/>
          <w:szCs w:val="24"/>
        </w:rPr>
        <w:t>.</w:t>
      </w:r>
      <w:r w:rsidR="00751F4D" w:rsidRPr="00505CD8">
        <w:rPr>
          <w:rFonts w:ascii="Arial" w:hAnsi="Arial" w:cs="Arial"/>
          <w:sz w:val="24"/>
          <w:szCs w:val="24"/>
        </w:rPr>
        <w:t xml:space="preserve"> </w:t>
      </w:r>
    </w:p>
    <w:p w14:paraId="6DE5EF69" w14:textId="77777777" w:rsidR="00ED11CE" w:rsidRPr="00505CD8" w:rsidRDefault="00ED11CE" w:rsidP="0002342C">
      <w:pPr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>Jeśli w Twoim projekcie musisz umieścić plakaty informacyjne, możesz umieścić dwa oddzielne plakaty – jeden dla FE i drugi dla KPO</w:t>
      </w:r>
      <w:r w:rsidR="00751F4D" w:rsidRPr="00505CD8">
        <w:rPr>
          <w:rFonts w:ascii="Arial" w:hAnsi="Arial" w:cs="Arial"/>
          <w:sz w:val="24"/>
          <w:szCs w:val="24"/>
        </w:rPr>
        <w:t xml:space="preserve"> </w:t>
      </w:r>
      <w:r w:rsidR="00751F4D" w:rsidRPr="00505CD8">
        <w:rPr>
          <w:rFonts w:ascii="Arial" w:hAnsi="Arial" w:cs="Arial"/>
          <w:b/>
          <w:bCs/>
          <w:sz w:val="24"/>
          <w:szCs w:val="24"/>
        </w:rPr>
        <w:t>lub</w:t>
      </w:r>
      <w:r w:rsidRPr="00505CD8">
        <w:rPr>
          <w:rFonts w:ascii="Arial" w:hAnsi="Arial" w:cs="Arial"/>
          <w:sz w:val="24"/>
          <w:szCs w:val="24"/>
        </w:rPr>
        <w:t xml:space="preserve"> </w:t>
      </w:r>
      <w:r w:rsidR="009D4DF2" w:rsidRPr="00505CD8">
        <w:rPr>
          <w:rFonts w:ascii="Arial" w:hAnsi="Arial" w:cs="Arial"/>
          <w:sz w:val="24"/>
          <w:szCs w:val="24"/>
        </w:rPr>
        <w:t xml:space="preserve">możesz umieścić </w:t>
      </w:r>
      <w:r w:rsidRPr="00505CD8">
        <w:rPr>
          <w:rFonts w:ascii="Arial" w:hAnsi="Arial" w:cs="Arial"/>
          <w:sz w:val="24"/>
          <w:szCs w:val="24"/>
        </w:rPr>
        <w:t>co najmniej jed</w:t>
      </w:r>
      <w:r w:rsidR="009D4DF2" w:rsidRPr="00505CD8">
        <w:rPr>
          <w:rFonts w:ascii="Arial" w:hAnsi="Arial" w:cs="Arial"/>
          <w:sz w:val="24"/>
          <w:szCs w:val="24"/>
        </w:rPr>
        <w:t>en</w:t>
      </w:r>
      <w:r w:rsidRPr="00505CD8">
        <w:rPr>
          <w:rFonts w:ascii="Arial" w:hAnsi="Arial" w:cs="Arial"/>
          <w:sz w:val="24"/>
          <w:szCs w:val="24"/>
        </w:rPr>
        <w:t xml:space="preserve"> wspóln</w:t>
      </w:r>
      <w:r w:rsidR="009D4DF2" w:rsidRPr="00505CD8">
        <w:rPr>
          <w:rFonts w:ascii="Arial" w:hAnsi="Arial" w:cs="Arial"/>
          <w:sz w:val="24"/>
          <w:szCs w:val="24"/>
        </w:rPr>
        <w:t>y</w:t>
      </w:r>
      <w:r w:rsidRPr="00505CD8">
        <w:rPr>
          <w:rFonts w:ascii="Arial" w:hAnsi="Arial" w:cs="Arial"/>
          <w:sz w:val="24"/>
          <w:szCs w:val="24"/>
        </w:rPr>
        <w:t xml:space="preserve"> plakat informacyjn</w:t>
      </w:r>
      <w:r w:rsidR="009D4DF2" w:rsidRPr="00505CD8">
        <w:rPr>
          <w:rFonts w:ascii="Arial" w:hAnsi="Arial" w:cs="Arial"/>
          <w:sz w:val="24"/>
          <w:szCs w:val="24"/>
        </w:rPr>
        <w:t>y</w:t>
      </w:r>
      <w:r w:rsidRPr="00505CD8">
        <w:rPr>
          <w:rFonts w:ascii="Arial" w:hAnsi="Arial" w:cs="Arial"/>
          <w:sz w:val="24"/>
          <w:szCs w:val="24"/>
        </w:rPr>
        <w:t>.</w:t>
      </w:r>
    </w:p>
    <w:p w14:paraId="291E7B0B" w14:textId="77777777" w:rsidR="00ED11CE" w:rsidRPr="00505CD8" w:rsidRDefault="00ED11CE" w:rsidP="0002342C">
      <w:pPr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 xml:space="preserve">Aby oznaczyć sprzęt i wyposażenie zakupione/ powstałe w ramach projektu </w:t>
      </w:r>
      <w:r w:rsidR="00285ED7" w:rsidRPr="00505CD8">
        <w:rPr>
          <w:rFonts w:ascii="Arial" w:hAnsi="Arial" w:cs="Arial"/>
          <w:sz w:val="24"/>
          <w:szCs w:val="24"/>
        </w:rPr>
        <w:t xml:space="preserve">finansowanego z </w:t>
      </w:r>
      <w:r w:rsidRPr="00505CD8">
        <w:rPr>
          <w:rFonts w:ascii="Arial" w:hAnsi="Arial" w:cs="Arial"/>
          <w:sz w:val="24"/>
          <w:szCs w:val="24"/>
        </w:rPr>
        <w:t>FE i KPO, zastosuj wspólny wzór naklej</w:t>
      </w:r>
      <w:r w:rsidR="0004061A" w:rsidRPr="00505CD8">
        <w:rPr>
          <w:rFonts w:ascii="Arial" w:hAnsi="Arial" w:cs="Arial"/>
          <w:sz w:val="24"/>
          <w:szCs w:val="24"/>
        </w:rPr>
        <w:t>ek</w:t>
      </w:r>
      <w:r w:rsidRPr="00505CD8">
        <w:rPr>
          <w:rFonts w:ascii="Arial" w:hAnsi="Arial" w:cs="Arial"/>
          <w:sz w:val="24"/>
          <w:szCs w:val="24"/>
        </w:rPr>
        <w:t>.</w:t>
      </w:r>
    </w:p>
    <w:p w14:paraId="11631E0E" w14:textId="77777777" w:rsidR="00751F4D" w:rsidRPr="00505CD8" w:rsidRDefault="00C95D80" w:rsidP="0002342C">
      <w:pPr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>W</w:t>
      </w:r>
      <w:r w:rsidR="00902500" w:rsidRPr="00505CD8">
        <w:rPr>
          <w:rFonts w:ascii="Arial" w:hAnsi="Arial" w:cs="Arial"/>
          <w:sz w:val="24"/>
          <w:szCs w:val="24"/>
        </w:rPr>
        <w:t xml:space="preserve">spólne </w:t>
      </w:r>
      <w:r w:rsidR="00ED11CE" w:rsidRPr="00505CD8">
        <w:rPr>
          <w:rFonts w:ascii="Arial" w:hAnsi="Arial" w:cs="Arial"/>
          <w:b/>
          <w:bCs/>
          <w:sz w:val="24"/>
          <w:szCs w:val="24"/>
        </w:rPr>
        <w:t>wzory tablicy, plakatu oraz naklejek, znajdziesz w Podręczniku</w:t>
      </w:r>
      <w:r w:rsidR="00751F4D" w:rsidRPr="00505CD8">
        <w:rPr>
          <w:rFonts w:ascii="Arial" w:hAnsi="Arial" w:cs="Arial"/>
          <w:sz w:val="24"/>
          <w:szCs w:val="24"/>
        </w:rPr>
        <w:t xml:space="preserve"> </w:t>
      </w:r>
      <w:r w:rsidRPr="00505CD8">
        <w:rPr>
          <w:rFonts w:ascii="Arial" w:hAnsi="Arial" w:cs="Arial"/>
          <w:sz w:val="24"/>
          <w:szCs w:val="24"/>
        </w:rPr>
        <w:t>i</w:t>
      </w:r>
      <w:r w:rsidRPr="00505CD8">
        <w:rPr>
          <w:rFonts w:ascii="Arial" w:hAnsi="Arial" w:cs="Arial"/>
          <w:b/>
          <w:bCs/>
          <w:sz w:val="24"/>
          <w:szCs w:val="24"/>
        </w:rPr>
        <w:t xml:space="preserve"> </w:t>
      </w:r>
      <w:r w:rsidR="00751F4D" w:rsidRPr="00505CD8">
        <w:rPr>
          <w:rFonts w:ascii="Arial" w:hAnsi="Arial" w:cs="Arial"/>
          <w:sz w:val="24"/>
          <w:szCs w:val="24"/>
        </w:rPr>
        <w:t xml:space="preserve">na </w:t>
      </w:r>
      <w:r w:rsidR="00902500" w:rsidRPr="00505CD8">
        <w:rPr>
          <w:rFonts w:ascii="Arial" w:hAnsi="Arial" w:cs="Arial"/>
          <w:sz w:val="24"/>
          <w:szCs w:val="24"/>
        </w:rPr>
        <w:t xml:space="preserve">portalu </w:t>
      </w:r>
      <w:r w:rsidR="00751F4D" w:rsidRPr="00505CD8">
        <w:rPr>
          <w:rFonts w:ascii="Arial" w:hAnsi="Arial" w:cs="Arial"/>
          <w:sz w:val="24"/>
          <w:szCs w:val="24"/>
        </w:rPr>
        <w:t>www.funduszeeuropejskie.gov.pl</w:t>
      </w:r>
      <w:r w:rsidR="00E9088E" w:rsidRPr="00505CD8">
        <w:rPr>
          <w:rFonts w:ascii="Arial" w:hAnsi="Arial" w:cs="Arial"/>
          <w:sz w:val="24"/>
          <w:szCs w:val="24"/>
        </w:rPr>
        <w:t>.</w:t>
      </w:r>
    </w:p>
    <w:p w14:paraId="2284B663" w14:textId="77777777" w:rsidR="00436120" w:rsidRPr="00505CD8" w:rsidRDefault="00436120" w:rsidP="0002342C">
      <w:pPr>
        <w:rPr>
          <w:rFonts w:ascii="Arial" w:hAnsi="Arial" w:cs="Arial"/>
          <w:sz w:val="24"/>
          <w:szCs w:val="24"/>
        </w:rPr>
      </w:pPr>
    </w:p>
    <w:p w14:paraId="5855A963" w14:textId="77777777" w:rsidR="00A926BA" w:rsidRPr="00505CD8" w:rsidRDefault="00436120" w:rsidP="0002342C">
      <w:pPr>
        <w:pStyle w:val="Nagwek3"/>
        <w:numPr>
          <w:ilvl w:val="0"/>
          <w:numId w:val="0"/>
        </w:numPr>
        <w:ind w:left="283"/>
        <w:jc w:val="left"/>
        <w:rPr>
          <w:rFonts w:ascii="Arial" w:hAnsi="Arial" w:cs="Arial"/>
          <w:sz w:val="24"/>
          <w:szCs w:val="24"/>
        </w:rPr>
      </w:pPr>
      <w:bookmarkStart w:id="99" w:name="_Toc406086938"/>
      <w:bookmarkStart w:id="100" w:name="_Toc406087030"/>
      <w:bookmarkStart w:id="101" w:name="_Toc406086940"/>
      <w:bookmarkStart w:id="102" w:name="_Toc406087032"/>
      <w:bookmarkStart w:id="103" w:name="_Toc406086945"/>
      <w:bookmarkStart w:id="104" w:name="_Toc406087037"/>
      <w:bookmarkStart w:id="105" w:name="_Toc406086947"/>
      <w:bookmarkStart w:id="106" w:name="_Toc406087039"/>
      <w:bookmarkStart w:id="107" w:name="_Toc406086954"/>
      <w:bookmarkStart w:id="108" w:name="_Toc406087046"/>
      <w:bookmarkStart w:id="109" w:name="_Toc406086957"/>
      <w:bookmarkStart w:id="110" w:name="_Toc406087049"/>
      <w:bookmarkStart w:id="111" w:name="_Toc415586344"/>
      <w:bookmarkStart w:id="112" w:name="_Toc415586346"/>
      <w:bookmarkStart w:id="113" w:name="_Toc415586347"/>
      <w:bookmarkStart w:id="114" w:name="_Toc405543179"/>
      <w:bookmarkStart w:id="115" w:name="_Toc405560032"/>
      <w:bookmarkStart w:id="116" w:name="_Toc405560102"/>
      <w:bookmarkStart w:id="117" w:name="_Toc405905504"/>
      <w:bookmarkStart w:id="118" w:name="_Toc406085416"/>
      <w:bookmarkStart w:id="119" w:name="_Toc406086704"/>
      <w:bookmarkStart w:id="120" w:name="_Toc406086895"/>
      <w:bookmarkStart w:id="121" w:name="_Toc406086987"/>
      <w:bookmarkStart w:id="122" w:name="_Toc405543183"/>
      <w:bookmarkStart w:id="123" w:name="_Toc405560036"/>
      <w:bookmarkStart w:id="124" w:name="_Toc405560106"/>
      <w:bookmarkStart w:id="125" w:name="_Toc405905508"/>
      <w:bookmarkStart w:id="126" w:name="_Toc406085420"/>
      <w:bookmarkStart w:id="127" w:name="_Toc406086708"/>
      <w:bookmarkStart w:id="128" w:name="_Toc406086899"/>
      <w:bookmarkStart w:id="129" w:name="_Toc406086991"/>
      <w:bookmarkStart w:id="130" w:name="_Toc488324595"/>
      <w:bookmarkStart w:id="131" w:name="_Toc407619989"/>
      <w:bookmarkStart w:id="132" w:name="_Toc407625463"/>
      <w:bookmarkStart w:id="133" w:name="_Toc405543188"/>
      <w:bookmarkStart w:id="134" w:name="_Toc405560041"/>
      <w:bookmarkStart w:id="135" w:name="_Toc405560111"/>
      <w:bookmarkStart w:id="136" w:name="_Toc405905513"/>
      <w:bookmarkStart w:id="137" w:name="_Toc406085425"/>
      <w:bookmarkStart w:id="138" w:name="_Toc406086713"/>
      <w:bookmarkStart w:id="139" w:name="_Toc406086904"/>
      <w:bookmarkStart w:id="140" w:name="_Toc406086996"/>
      <w:bookmarkStart w:id="141" w:name="_Toc405543192"/>
      <w:bookmarkStart w:id="142" w:name="_Toc405560045"/>
      <w:bookmarkStart w:id="143" w:name="_Toc405560115"/>
      <w:bookmarkStart w:id="144" w:name="_Toc405905517"/>
      <w:bookmarkStart w:id="145" w:name="_Toc406085429"/>
      <w:bookmarkStart w:id="146" w:name="_Toc406086717"/>
      <w:bookmarkStart w:id="147" w:name="_Toc406086908"/>
      <w:bookmarkStart w:id="148" w:name="_Toc406087000"/>
      <w:bookmarkStart w:id="149" w:name="_Toc488324599"/>
      <w:bookmarkStart w:id="150" w:name="_Toc123805837"/>
      <w:bookmarkStart w:id="151" w:name="_Toc123806404"/>
      <w:bookmarkStart w:id="152" w:name="_Toc123806469"/>
      <w:bookmarkStart w:id="153" w:name="_Toc12380675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r w:rsidRPr="00505CD8">
        <w:rPr>
          <w:rFonts w:ascii="Arial" w:hAnsi="Arial" w:cs="Arial"/>
          <w:sz w:val="24"/>
          <w:szCs w:val="24"/>
          <w:lang w:val="pl-PL"/>
        </w:rPr>
        <w:t xml:space="preserve">6. </w:t>
      </w:r>
      <w:r w:rsidR="00A926BA" w:rsidRPr="00505CD8">
        <w:rPr>
          <w:rFonts w:ascii="Arial" w:hAnsi="Arial" w:cs="Arial"/>
          <w:sz w:val="24"/>
          <w:szCs w:val="24"/>
        </w:rPr>
        <w:t>Gdzie znajdziesz znaki</w:t>
      </w:r>
      <w:r w:rsidR="005D44CF" w:rsidRPr="00505CD8">
        <w:rPr>
          <w:rFonts w:ascii="Arial" w:hAnsi="Arial" w:cs="Arial"/>
          <w:sz w:val="24"/>
          <w:szCs w:val="24"/>
          <w:lang w:val="pl-PL"/>
        </w:rPr>
        <w:t>:</w:t>
      </w:r>
      <w:r w:rsidR="00A926BA" w:rsidRPr="00505CD8">
        <w:rPr>
          <w:rFonts w:ascii="Arial" w:hAnsi="Arial" w:cs="Arial"/>
          <w:sz w:val="24"/>
          <w:szCs w:val="24"/>
        </w:rPr>
        <w:t xml:space="preserve"> FE</w:t>
      </w:r>
      <w:r w:rsidR="00A926BA" w:rsidRPr="00505CD8">
        <w:rPr>
          <w:rFonts w:ascii="Arial" w:hAnsi="Arial" w:cs="Arial"/>
          <w:sz w:val="24"/>
          <w:szCs w:val="24"/>
          <w:lang w:val="pl-PL"/>
        </w:rPr>
        <w:t>,</w:t>
      </w:r>
      <w:r w:rsidR="00A926BA" w:rsidRPr="00505CD8">
        <w:rPr>
          <w:rFonts w:ascii="Arial" w:hAnsi="Arial" w:cs="Arial"/>
          <w:sz w:val="24"/>
          <w:szCs w:val="24"/>
        </w:rPr>
        <w:t xml:space="preserve"> </w:t>
      </w:r>
      <w:r w:rsidR="00A926BA" w:rsidRPr="00505CD8">
        <w:rPr>
          <w:rFonts w:ascii="Arial" w:hAnsi="Arial" w:cs="Arial"/>
          <w:sz w:val="24"/>
          <w:szCs w:val="24"/>
          <w:lang w:val="pl-PL"/>
        </w:rPr>
        <w:t xml:space="preserve">barw RP, </w:t>
      </w:r>
      <w:r w:rsidR="00A926BA" w:rsidRPr="00505CD8">
        <w:rPr>
          <w:rFonts w:ascii="Arial" w:hAnsi="Arial" w:cs="Arial"/>
          <w:sz w:val="24"/>
          <w:szCs w:val="24"/>
        </w:rPr>
        <w:t>UE i wzory</w:t>
      </w:r>
      <w:r w:rsidR="005D44CF" w:rsidRPr="00505CD8">
        <w:rPr>
          <w:rFonts w:ascii="Arial" w:hAnsi="Arial" w:cs="Arial"/>
          <w:sz w:val="24"/>
          <w:szCs w:val="24"/>
          <w:lang w:val="pl-PL"/>
        </w:rPr>
        <w:t xml:space="preserve"> materiałów</w:t>
      </w:r>
      <w:r w:rsidR="00A926BA" w:rsidRPr="00505CD8">
        <w:rPr>
          <w:rFonts w:ascii="Arial" w:hAnsi="Arial" w:cs="Arial"/>
          <w:sz w:val="24"/>
          <w:szCs w:val="24"/>
        </w:rPr>
        <w:t>?</w:t>
      </w:r>
      <w:bookmarkEnd w:id="149"/>
      <w:bookmarkEnd w:id="150"/>
      <w:bookmarkEnd w:id="151"/>
      <w:bookmarkEnd w:id="152"/>
      <w:bookmarkEnd w:id="153"/>
    </w:p>
    <w:p w14:paraId="6950285C" w14:textId="77777777" w:rsidR="00FC79F8" w:rsidRPr="00505CD8" w:rsidRDefault="00FC79F8" w:rsidP="0002342C">
      <w:pPr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>P</w:t>
      </w:r>
      <w:r w:rsidR="005D44CF" w:rsidRPr="00505CD8">
        <w:rPr>
          <w:rFonts w:ascii="Arial" w:hAnsi="Arial" w:cs="Arial"/>
          <w:sz w:val="24"/>
          <w:szCs w:val="24"/>
        </w:rPr>
        <w:t>otrzebne</w:t>
      </w:r>
      <w:r w:rsidR="00A926BA" w:rsidRPr="00505CD8">
        <w:rPr>
          <w:rFonts w:ascii="Arial" w:hAnsi="Arial" w:cs="Arial"/>
          <w:sz w:val="24"/>
          <w:szCs w:val="24"/>
        </w:rPr>
        <w:t xml:space="preserve"> znaki </w:t>
      </w:r>
      <w:r w:rsidR="005D44CF" w:rsidRPr="00505CD8">
        <w:rPr>
          <w:rFonts w:ascii="Arial" w:hAnsi="Arial" w:cs="Arial"/>
          <w:sz w:val="24"/>
          <w:szCs w:val="24"/>
        </w:rPr>
        <w:t>i zestawienia znaków</w:t>
      </w:r>
      <w:r w:rsidRPr="00505CD8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 w:rsidRPr="00505CD8">
        <w:rPr>
          <w:rFonts w:ascii="Arial" w:hAnsi="Arial" w:cs="Arial"/>
          <w:sz w:val="24"/>
          <w:szCs w:val="24"/>
        </w:rPr>
        <w:br/>
      </w:r>
      <w:r w:rsidRPr="00505CD8">
        <w:rPr>
          <w:rFonts w:ascii="Arial" w:hAnsi="Arial" w:cs="Arial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505CD8">
        <w:rPr>
          <w:rFonts w:ascii="Arial" w:hAnsi="Arial" w:cs="Arial"/>
          <w:sz w:val="24"/>
          <w:szCs w:val="24"/>
        </w:rPr>
        <w:t xml:space="preserve"> Funduszy Europejskich</w:t>
      </w:r>
      <w:r w:rsidRPr="00505CD8">
        <w:rPr>
          <w:rFonts w:ascii="Arial" w:hAnsi="Arial" w:cs="Arial"/>
          <w:sz w:val="24"/>
          <w:szCs w:val="24"/>
        </w:rPr>
        <w:t>:</w:t>
      </w:r>
    </w:p>
    <w:p w14:paraId="432932C1" w14:textId="6E1D1842" w:rsidR="00FC79F8" w:rsidRPr="00505CD8" w:rsidRDefault="00FC79F8" w:rsidP="0002342C">
      <w:pPr>
        <w:rPr>
          <w:rFonts w:ascii="Arial" w:hAnsi="Arial" w:cs="Arial"/>
          <w:sz w:val="24"/>
          <w:szCs w:val="24"/>
        </w:rPr>
      </w:pPr>
      <w:hyperlink r:id="rId17" w:history="1">
        <w:r w:rsidRPr="00505CD8">
          <w:rPr>
            <w:rStyle w:val="Hipercze"/>
            <w:rFonts w:ascii="Arial" w:hAnsi="Arial" w:cs="Arial"/>
            <w:sz w:val="24"/>
            <w:szCs w:val="24"/>
          </w:rPr>
          <w:t>https://www.funduszeeuropejskie.gov.pl/strony/o-funduszach/fundusze-2021-2027/prawo-i-dokumenty/zasady-komunikacji-fe/</w:t>
        </w:r>
      </w:hyperlink>
      <w:r w:rsidRPr="00505CD8">
        <w:rPr>
          <w:rFonts w:ascii="Arial" w:hAnsi="Arial" w:cs="Arial"/>
          <w:sz w:val="24"/>
          <w:szCs w:val="24"/>
        </w:rPr>
        <w:t xml:space="preserve"> oraz na </w:t>
      </w:r>
      <w:hyperlink r:id="rId18" w:history="1">
        <w:r w:rsidRPr="00505CD8">
          <w:rPr>
            <w:rStyle w:val="Hipercze"/>
            <w:rFonts w:ascii="Arial" w:hAnsi="Arial" w:cs="Arial"/>
            <w:sz w:val="24"/>
            <w:szCs w:val="24"/>
          </w:rPr>
          <w:t>stronach internetowych programów</w:t>
        </w:r>
      </w:hyperlink>
      <w:r w:rsidRPr="00505CD8">
        <w:rPr>
          <w:rFonts w:ascii="Arial" w:hAnsi="Arial" w:cs="Arial"/>
          <w:sz w:val="24"/>
          <w:szCs w:val="24"/>
        </w:rPr>
        <w:t>.</w:t>
      </w:r>
    </w:p>
    <w:p w14:paraId="1E8CEE15" w14:textId="77777777" w:rsidR="005C778A" w:rsidRPr="00505CD8" w:rsidRDefault="005C778A" w:rsidP="0002342C">
      <w:pPr>
        <w:rPr>
          <w:rFonts w:ascii="Arial" w:hAnsi="Arial" w:cs="Arial"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t xml:space="preserve">Jest tam również dostępna </w:t>
      </w:r>
      <w:r w:rsidR="0043426F" w:rsidRPr="00505CD8">
        <w:rPr>
          <w:rFonts w:ascii="Arial" w:hAnsi="Arial" w:cs="Arial"/>
          <w:sz w:val="24"/>
          <w:szCs w:val="24"/>
        </w:rPr>
        <w:t>„</w:t>
      </w:r>
      <w:r w:rsidRPr="00505CD8">
        <w:rPr>
          <w:rFonts w:ascii="Arial" w:hAnsi="Arial" w:cs="Arial"/>
          <w:sz w:val="24"/>
          <w:szCs w:val="24"/>
        </w:rPr>
        <w:t>Księga Tożsamości Wizualnej marki Fundusze Europejskie 2021-2027</w:t>
      </w:r>
      <w:r w:rsidR="0043426F" w:rsidRPr="00505CD8">
        <w:rPr>
          <w:rFonts w:ascii="Arial" w:hAnsi="Arial" w:cs="Arial"/>
          <w:sz w:val="24"/>
          <w:szCs w:val="24"/>
        </w:rPr>
        <w:t>”</w:t>
      </w:r>
      <w:r w:rsidRPr="00505CD8">
        <w:rPr>
          <w:rFonts w:ascii="Arial" w:hAnsi="Arial" w:cs="Arial"/>
          <w:sz w:val="24"/>
          <w:szCs w:val="24"/>
        </w:rPr>
        <w:t>, w której znajdziesz szczegółowe zasady tworzenia i używania oznaczeń projektów.</w:t>
      </w:r>
    </w:p>
    <w:p w14:paraId="1F96588C" w14:textId="5A55DEAA" w:rsidR="00441558" w:rsidRPr="00505CD8" w:rsidRDefault="00FC79F8" w:rsidP="0002342C">
      <w:pPr>
        <w:rPr>
          <w:rFonts w:ascii="Arial" w:hAnsi="Arial" w:cs="Arial"/>
          <w:bCs/>
          <w:sz w:val="24"/>
          <w:szCs w:val="24"/>
        </w:rPr>
      </w:pPr>
      <w:r w:rsidRPr="00505CD8">
        <w:rPr>
          <w:rFonts w:ascii="Arial" w:hAnsi="Arial" w:cs="Arial"/>
          <w:sz w:val="24"/>
          <w:szCs w:val="24"/>
        </w:rPr>
        <w:lastRenderedPageBreak/>
        <w:t xml:space="preserve">Zasady stosowania herbu województwa lub jego oficjalnego logo promocyjnego oraz gotowe zestawienia </w:t>
      </w:r>
      <w:r w:rsidR="00CC2C90" w:rsidRPr="00505CD8">
        <w:rPr>
          <w:rFonts w:ascii="Arial" w:hAnsi="Arial" w:cs="Arial"/>
          <w:sz w:val="24"/>
          <w:szCs w:val="24"/>
        </w:rPr>
        <w:t xml:space="preserve">znaków </w:t>
      </w:r>
      <w:r w:rsidRPr="00505CD8">
        <w:rPr>
          <w:rFonts w:ascii="Arial" w:hAnsi="Arial" w:cs="Arial"/>
          <w:sz w:val="24"/>
          <w:szCs w:val="24"/>
        </w:rPr>
        <w:t xml:space="preserve">dla programów regionalnych, znajdziesz na </w:t>
      </w:r>
      <w:hyperlink r:id="rId19" w:history="1">
        <w:r w:rsidRPr="00505CD8">
          <w:rPr>
            <w:rStyle w:val="Hipercze"/>
            <w:rFonts w:ascii="Arial" w:hAnsi="Arial" w:cs="Arial"/>
            <w:sz w:val="24"/>
            <w:szCs w:val="24"/>
          </w:rPr>
          <w:t>stronach internetowych programów regionalnych.</w:t>
        </w:r>
      </w:hyperlink>
      <w:r w:rsidRPr="00505CD8">
        <w:rPr>
          <w:rFonts w:ascii="Arial" w:hAnsi="Arial" w:cs="Arial"/>
          <w:sz w:val="24"/>
          <w:szCs w:val="24"/>
        </w:rPr>
        <w:t xml:space="preserve">  </w:t>
      </w:r>
    </w:p>
    <w:sectPr w:rsidR="00441558" w:rsidRPr="00505CD8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20058D" w14:textId="77777777" w:rsidR="00AB73F9" w:rsidRDefault="00AB73F9" w:rsidP="005E067D">
      <w:pPr>
        <w:spacing w:after="0" w:line="240" w:lineRule="auto"/>
      </w:pPr>
      <w:r>
        <w:separator/>
      </w:r>
    </w:p>
  </w:endnote>
  <w:endnote w:type="continuationSeparator" w:id="0">
    <w:p w14:paraId="01B00AD7" w14:textId="77777777" w:rsidR="00AB73F9" w:rsidRDefault="00AB73F9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A1AE7" w14:textId="77777777" w:rsidR="002C4F22" w:rsidRDefault="002C4F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31441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="00FA51B4">
      <w:rPr>
        <w:rFonts w:ascii="Calibri" w:hAnsi="Calibri"/>
        <w:b/>
        <w:bCs/>
        <w:noProof/>
      </w:rPr>
      <w:t>1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="00FA51B4">
      <w:rPr>
        <w:rFonts w:ascii="Calibri" w:hAnsi="Calibri"/>
        <w:b/>
        <w:bCs/>
        <w:noProof/>
      </w:rPr>
      <w:t>8</w:t>
    </w:r>
    <w:r w:rsidRPr="005B5099">
      <w:rPr>
        <w:rFonts w:ascii="Calibri" w:hAnsi="Calibri"/>
        <w:b/>
        <w:bCs/>
        <w:sz w:val="24"/>
      </w:rPr>
      <w:fldChar w:fldCharType="end"/>
    </w:r>
  </w:p>
  <w:p w14:paraId="541CD947" w14:textId="77777777" w:rsidR="005B5099" w:rsidRDefault="005B509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230A4D" w14:textId="77777777" w:rsidR="002C4F22" w:rsidRDefault="002C4F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6BE6B1" w14:textId="77777777" w:rsidR="00AB73F9" w:rsidRDefault="00AB73F9" w:rsidP="005E067D">
      <w:pPr>
        <w:spacing w:after="0" w:line="240" w:lineRule="auto"/>
      </w:pPr>
      <w:r>
        <w:separator/>
      </w:r>
    </w:p>
  </w:footnote>
  <w:footnote w:type="continuationSeparator" w:id="0">
    <w:p w14:paraId="4853AAAE" w14:textId="77777777" w:rsidR="00AB73F9" w:rsidRDefault="00AB73F9" w:rsidP="005E067D">
      <w:pPr>
        <w:spacing w:after="0" w:line="240" w:lineRule="auto"/>
      </w:pPr>
      <w:r>
        <w:continuationSeparator/>
      </w:r>
    </w:p>
  </w:footnote>
  <w:footnote w:id="1">
    <w:p w14:paraId="77270EFC" w14:textId="77777777" w:rsidR="005A3A4A" w:rsidRPr="003C53A4" w:rsidRDefault="005A3A4A">
      <w:pPr>
        <w:pStyle w:val="Tekstprzypisudolnego"/>
        <w:rPr>
          <w:sz w:val="24"/>
          <w:szCs w:val="24"/>
        </w:rPr>
      </w:pPr>
      <w:r w:rsidRPr="003C53A4">
        <w:rPr>
          <w:rStyle w:val="Odwoanieprzypisudolnego"/>
          <w:sz w:val="24"/>
          <w:szCs w:val="24"/>
        </w:rPr>
        <w:footnoteRef/>
      </w:r>
      <w:r w:rsidRPr="003C53A4">
        <w:rPr>
          <w:sz w:val="24"/>
          <w:szCs w:val="24"/>
        </w:rP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57723" w14:textId="77777777" w:rsidR="002C4F22" w:rsidRDefault="002C4F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FB8614" w14:textId="0682B8A7" w:rsidR="0098686A" w:rsidRPr="005E0633" w:rsidRDefault="0098686A" w:rsidP="005E0633">
    <w:pPr>
      <w:autoSpaceDE w:val="0"/>
      <w:autoSpaceDN w:val="0"/>
      <w:spacing w:after="0"/>
      <w:jc w:val="right"/>
      <w:rPr>
        <w:rFonts w:cstheme="minorHAnsi"/>
        <w:iCs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2F51FB" w14:textId="77777777" w:rsidR="002C4F22" w:rsidRDefault="002C4F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25pt;height:11.25pt" o:bullet="t">
        <v:imagedata r:id="rId1" o:title="BD10267_"/>
      </v:shape>
    </w:pict>
  </w:numPicBullet>
  <w:numPicBullet w:numPicBulletId="1">
    <w:pict>
      <v:shape id="_x0000_i1037" type="#_x0000_t75" style="width:9.75pt;height:9.75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90829962">
    <w:abstractNumId w:val="6"/>
  </w:num>
  <w:num w:numId="2" w16cid:durableId="790443847">
    <w:abstractNumId w:val="12"/>
  </w:num>
  <w:num w:numId="3" w16cid:durableId="1271863193">
    <w:abstractNumId w:val="1"/>
  </w:num>
  <w:num w:numId="4" w16cid:durableId="127016697">
    <w:abstractNumId w:val="4"/>
  </w:num>
  <w:num w:numId="5" w16cid:durableId="895704478">
    <w:abstractNumId w:val="13"/>
  </w:num>
  <w:num w:numId="6" w16cid:durableId="2052535483">
    <w:abstractNumId w:val="16"/>
  </w:num>
  <w:num w:numId="7" w16cid:durableId="463618032">
    <w:abstractNumId w:val="9"/>
  </w:num>
  <w:num w:numId="8" w16cid:durableId="746654263">
    <w:abstractNumId w:val="2"/>
  </w:num>
  <w:num w:numId="9" w16cid:durableId="922372294">
    <w:abstractNumId w:val="5"/>
  </w:num>
  <w:num w:numId="10" w16cid:durableId="2015258140">
    <w:abstractNumId w:val="8"/>
  </w:num>
  <w:num w:numId="11" w16cid:durableId="1384405208">
    <w:abstractNumId w:val="11"/>
  </w:num>
  <w:num w:numId="12" w16cid:durableId="208613023">
    <w:abstractNumId w:val="7"/>
  </w:num>
  <w:num w:numId="13" w16cid:durableId="1030955200">
    <w:abstractNumId w:val="3"/>
  </w:num>
  <w:num w:numId="14" w16cid:durableId="546530988">
    <w:abstractNumId w:val="0"/>
  </w:num>
  <w:num w:numId="15" w16cid:durableId="924385331">
    <w:abstractNumId w:val="14"/>
  </w:num>
  <w:num w:numId="16" w16cid:durableId="452021626">
    <w:abstractNumId w:val="10"/>
  </w:num>
  <w:num w:numId="17" w16cid:durableId="613294513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2342C"/>
    <w:rsid w:val="0004061A"/>
    <w:rsid w:val="00045BE1"/>
    <w:rsid w:val="00062F7B"/>
    <w:rsid w:val="00076E09"/>
    <w:rsid w:val="000802B3"/>
    <w:rsid w:val="000834F4"/>
    <w:rsid w:val="00090CC7"/>
    <w:rsid w:val="000A4711"/>
    <w:rsid w:val="000A7E86"/>
    <w:rsid w:val="000B0E74"/>
    <w:rsid w:val="000B59DA"/>
    <w:rsid w:val="000C4394"/>
    <w:rsid w:val="0011622B"/>
    <w:rsid w:val="0013546C"/>
    <w:rsid w:val="001363DE"/>
    <w:rsid w:val="00143F15"/>
    <w:rsid w:val="00146E6A"/>
    <w:rsid w:val="001633C2"/>
    <w:rsid w:val="00171261"/>
    <w:rsid w:val="00174AF1"/>
    <w:rsid w:val="00197E0F"/>
    <w:rsid w:val="001B0600"/>
    <w:rsid w:val="001D105B"/>
    <w:rsid w:val="00211D1F"/>
    <w:rsid w:val="00213C11"/>
    <w:rsid w:val="00214E17"/>
    <w:rsid w:val="0021790E"/>
    <w:rsid w:val="00227D10"/>
    <w:rsid w:val="0026237D"/>
    <w:rsid w:val="00285600"/>
    <w:rsid w:val="00285ED7"/>
    <w:rsid w:val="002A1B47"/>
    <w:rsid w:val="002A4077"/>
    <w:rsid w:val="002B3550"/>
    <w:rsid w:val="002C4676"/>
    <w:rsid w:val="002C4F22"/>
    <w:rsid w:val="002C6384"/>
    <w:rsid w:val="002D1CAD"/>
    <w:rsid w:val="002D6615"/>
    <w:rsid w:val="002E008B"/>
    <w:rsid w:val="002F2E31"/>
    <w:rsid w:val="002F368E"/>
    <w:rsid w:val="00300B52"/>
    <w:rsid w:val="003057CC"/>
    <w:rsid w:val="003306F5"/>
    <w:rsid w:val="00350E69"/>
    <w:rsid w:val="00370396"/>
    <w:rsid w:val="003A66C4"/>
    <w:rsid w:val="003C53A4"/>
    <w:rsid w:val="003D5756"/>
    <w:rsid w:val="003F2052"/>
    <w:rsid w:val="00404F6F"/>
    <w:rsid w:val="00420A39"/>
    <w:rsid w:val="00423263"/>
    <w:rsid w:val="0043426F"/>
    <w:rsid w:val="00436120"/>
    <w:rsid w:val="00441558"/>
    <w:rsid w:val="0044261D"/>
    <w:rsid w:val="00447887"/>
    <w:rsid w:val="00454136"/>
    <w:rsid w:val="00461FB5"/>
    <w:rsid w:val="004736B0"/>
    <w:rsid w:val="00475773"/>
    <w:rsid w:val="00483DD3"/>
    <w:rsid w:val="0049597A"/>
    <w:rsid w:val="00495F7C"/>
    <w:rsid w:val="004A35DD"/>
    <w:rsid w:val="004A4F1C"/>
    <w:rsid w:val="004B0CA4"/>
    <w:rsid w:val="004D19AC"/>
    <w:rsid w:val="004F2D97"/>
    <w:rsid w:val="00505CD8"/>
    <w:rsid w:val="0051457E"/>
    <w:rsid w:val="0052334E"/>
    <w:rsid w:val="0053233B"/>
    <w:rsid w:val="00541A7D"/>
    <w:rsid w:val="005426EB"/>
    <w:rsid w:val="00571AC4"/>
    <w:rsid w:val="005744C3"/>
    <w:rsid w:val="005777D0"/>
    <w:rsid w:val="00577C62"/>
    <w:rsid w:val="00582B7B"/>
    <w:rsid w:val="0058337B"/>
    <w:rsid w:val="005942EB"/>
    <w:rsid w:val="005976C9"/>
    <w:rsid w:val="005A3A32"/>
    <w:rsid w:val="005A3A4A"/>
    <w:rsid w:val="005B5099"/>
    <w:rsid w:val="005C778A"/>
    <w:rsid w:val="005D44CF"/>
    <w:rsid w:val="005D669C"/>
    <w:rsid w:val="005E0633"/>
    <w:rsid w:val="005E067D"/>
    <w:rsid w:val="005F50A7"/>
    <w:rsid w:val="005F6296"/>
    <w:rsid w:val="006012B1"/>
    <w:rsid w:val="00615D6A"/>
    <w:rsid w:val="00620ADB"/>
    <w:rsid w:val="006265A2"/>
    <w:rsid w:val="00653556"/>
    <w:rsid w:val="006636AD"/>
    <w:rsid w:val="00670072"/>
    <w:rsid w:val="00682F42"/>
    <w:rsid w:val="006925BA"/>
    <w:rsid w:val="006940A5"/>
    <w:rsid w:val="006A2D00"/>
    <w:rsid w:val="006C3116"/>
    <w:rsid w:val="006C5F3F"/>
    <w:rsid w:val="006D27F3"/>
    <w:rsid w:val="006D6FAD"/>
    <w:rsid w:val="00710902"/>
    <w:rsid w:val="007111D7"/>
    <w:rsid w:val="00714EDA"/>
    <w:rsid w:val="0072420D"/>
    <w:rsid w:val="00751F4D"/>
    <w:rsid w:val="007534FA"/>
    <w:rsid w:val="00762D53"/>
    <w:rsid w:val="007632FE"/>
    <w:rsid w:val="00792544"/>
    <w:rsid w:val="00792CDB"/>
    <w:rsid w:val="00795CEF"/>
    <w:rsid w:val="007C40DD"/>
    <w:rsid w:val="007C7279"/>
    <w:rsid w:val="007D456D"/>
    <w:rsid w:val="007E0FF5"/>
    <w:rsid w:val="007E332A"/>
    <w:rsid w:val="007F43C3"/>
    <w:rsid w:val="0081061B"/>
    <w:rsid w:val="0081256D"/>
    <w:rsid w:val="00816340"/>
    <w:rsid w:val="00827724"/>
    <w:rsid w:val="008402B7"/>
    <w:rsid w:val="00861DBB"/>
    <w:rsid w:val="008731F3"/>
    <w:rsid w:val="00876F0A"/>
    <w:rsid w:val="00884488"/>
    <w:rsid w:val="008A055B"/>
    <w:rsid w:val="008D52A7"/>
    <w:rsid w:val="008D600A"/>
    <w:rsid w:val="008E67B0"/>
    <w:rsid w:val="008F1D04"/>
    <w:rsid w:val="008F645A"/>
    <w:rsid w:val="00902500"/>
    <w:rsid w:val="00905602"/>
    <w:rsid w:val="00911FE1"/>
    <w:rsid w:val="00912025"/>
    <w:rsid w:val="00914BCF"/>
    <w:rsid w:val="009663E5"/>
    <w:rsid w:val="009836F7"/>
    <w:rsid w:val="0098686A"/>
    <w:rsid w:val="00987E6A"/>
    <w:rsid w:val="009B71BD"/>
    <w:rsid w:val="009C0AFE"/>
    <w:rsid w:val="009C6417"/>
    <w:rsid w:val="009D18B5"/>
    <w:rsid w:val="009D4AC4"/>
    <w:rsid w:val="009D4DF2"/>
    <w:rsid w:val="009F0B70"/>
    <w:rsid w:val="009F199D"/>
    <w:rsid w:val="00A17038"/>
    <w:rsid w:val="00A21325"/>
    <w:rsid w:val="00A63EDB"/>
    <w:rsid w:val="00A926BA"/>
    <w:rsid w:val="00AA7D40"/>
    <w:rsid w:val="00AB2BEE"/>
    <w:rsid w:val="00AB73F9"/>
    <w:rsid w:val="00AC1DA3"/>
    <w:rsid w:val="00AE602D"/>
    <w:rsid w:val="00AF7ED3"/>
    <w:rsid w:val="00B31337"/>
    <w:rsid w:val="00B340D8"/>
    <w:rsid w:val="00B36503"/>
    <w:rsid w:val="00B640BE"/>
    <w:rsid w:val="00B66278"/>
    <w:rsid w:val="00B92A02"/>
    <w:rsid w:val="00BF5971"/>
    <w:rsid w:val="00C02D24"/>
    <w:rsid w:val="00C075B7"/>
    <w:rsid w:val="00C12FD5"/>
    <w:rsid w:val="00C13E49"/>
    <w:rsid w:val="00C147DA"/>
    <w:rsid w:val="00C1597F"/>
    <w:rsid w:val="00C205A9"/>
    <w:rsid w:val="00C71BAF"/>
    <w:rsid w:val="00C852D7"/>
    <w:rsid w:val="00C95D80"/>
    <w:rsid w:val="00CA07AC"/>
    <w:rsid w:val="00CA2492"/>
    <w:rsid w:val="00CA70E8"/>
    <w:rsid w:val="00CB3D70"/>
    <w:rsid w:val="00CC2C90"/>
    <w:rsid w:val="00CC3F9B"/>
    <w:rsid w:val="00CE2291"/>
    <w:rsid w:val="00CE4419"/>
    <w:rsid w:val="00D02E26"/>
    <w:rsid w:val="00D16E84"/>
    <w:rsid w:val="00D22E74"/>
    <w:rsid w:val="00D6028A"/>
    <w:rsid w:val="00D679C3"/>
    <w:rsid w:val="00D72707"/>
    <w:rsid w:val="00D732D2"/>
    <w:rsid w:val="00D838A7"/>
    <w:rsid w:val="00D95309"/>
    <w:rsid w:val="00D97E21"/>
    <w:rsid w:val="00DB58BE"/>
    <w:rsid w:val="00DD332B"/>
    <w:rsid w:val="00DF4C0F"/>
    <w:rsid w:val="00E14BBF"/>
    <w:rsid w:val="00E21568"/>
    <w:rsid w:val="00E27738"/>
    <w:rsid w:val="00E37D0E"/>
    <w:rsid w:val="00E40AA9"/>
    <w:rsid w:val="00E47B99"/>
    <w:rsid w:val="00E504B9"/>
    <w:rsid w:val="00E572BC"/>
    <w:rsid w:val="00E707C1"/>
    <w:rsid w:val="00E7592B"/>
    <w:rsid w:val="00E903F9"/>
    <w:rsid w:val="00E9088E"/>
    <w:rsid w:val="00EB3C7C"/>
    <w:rsid w:val="00EC2D7F"/>
    <w:rsid w:val="00ED11CE"/>
    <w:rsid w:val="00EE2B98"/>
    <w:rsid w:val="00EF461B"/>
    <w:rsid w:val="00EF4C42"/>
    <w:rsid w:val="00F051E5"/>
    <w:rsid w:val="00F1014B"/>
    <w:rsid w:val="00F1181F"/>
    <w:rsid w:val="00F14310"/>
    <w:rsid w:val="00F1532C"/>
    <w:rsid w:val="00F25D65"/>
    <w:rsid w:val="00F3363C"/>
    <w:rsid w:val="00F667E1"/>
    <w:rsid w:val="00F70288"/>
    <w:rsid w:val="00F803E1"/>
    <w:rsid w:val="00F8195E"/>
    <w:rsid w:val="00F83C06"/>
    <w:rsid w:val="00F873B8"/>
    <w:rsid w:val="00F90A5C"/>
    <w:rsid w:val="00F930F9"/>
    <w:rsid w:val="00F94899"/>
    <w:rsid w:val="00F97691"/>
    <w:rsid w:val="00FA51B4"/>
    <w:rsid w:val="00FC2834"/>
    <w:rsid w:val="00FC79F8"/>
    <w:rsid w:val="00FE4800"/>
    <w:rsid w:val="00FE71F1"/>
    <w:rsid w:val="00FF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E2B1D6"/>
  <w15:docId w15:val="{F0034571-746D-4B60-A87D-07421AD5E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customStyle="1" w:styleId="Nierozpoznanawzmianka1">
    <w:name w:val="Nierozpoznana wzmianka1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0A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mapadotacji.gov.pl" TargetMode="External"/><Relationship Id="rId18" Type="http://schemas.openxmlformats.org/officeDocument/2006/relationships/hyperlink" Target="http://www.funduszeue.opolskie.pl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s://www.funduszeeuropejskie.gov.pl/strony/o-funduszach/fundusze-2021-2027/prawo-i-dokumenty/zasady-komunikacji-fe/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openxmlformats.org/officeDocument/2006/relationships/hyperlink" Target="http://www.funduszeue.opolskie.pl/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1.jpg@01D92CD2.2C74D9B0" TargetMode="External"/><Relationship Id="rId14" Type="http://schemas.openxmlformats.org/officeDocument/2006/relationships/image" Target="media/image6.pn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F8E3C-23E7-4B15-B0CD-DC81771A9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1654</Words>
  <Characters>9926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11557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Ratajczak</dc:creator>
  <cp:lastModifiedBy>Anna Pochwała-Staszczyszyn</cp:lastModifiedBy>
  <cp:revision>7</cp:revision>
  <cp:lastPrinted>2024-12-12T06:43:00Z</cp:lastPrinted>
  <dcterms:created xsi:type="dcterms:W3CDTF">2024-10-01T10:22:00Z</dcterms:created>
  <dcterms:modified xsi:type="dcterms:W3CDTF">2024-12-12T07:56:00Z</dcterms:modified>
</cp:coreProperties>
</file>