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5F70BD" w14:textId="77777777" w:rsidR="009307A6" w:rsidRPr="00E50BFA" w:rsidRDefault="009307A6" w:rsidP="0087414C">
      <w:pPr>
        <w:spacing w:after="0" w:line="23" w:lineRule="atLeast"/>
        <w:rPr>
          <w:rFonts w:ascii="Calibri" w:eastAsia="Times New Roman" w:hAnsi="Calibri" w:cs="Calibri"/>
          <w:i/>
          <w:noProof/>
          <w:sz w:val="24"/>
          <w:szCs w:val="24"/>
          <w:lang w:eastAsia="pl-PL"/>
        </w:rPr>
      </w:pPr>
    </w:p>
    <w:p w14:paraId="1374B9A9" w14:textId="77777777" w:rsidR="009307A6" w:rsidRPr="00E50BFA" w:rsidRDefault="002E4B7C" w:rsidP="0087414C">
      <w:pPr>
        <w:spacing w:after="0" w:line="23" w:lineRule="atLeast"/>
        <w:rPr>
          <w:rFonts w:ascii="Calibri" w:eastAsia="Times New Roman" w:hAnsi="Calibri" w:cs="Calibri"/>
          <w:b/>
          <w:i/>
          <w:sz w:val="24"/>
          <w:szCs w:val="24"/>
          <w:lang w:eastAsia="pl-PL"/>
        </w:rPr>
      </w:pPr>
      <w:r>
        <w:rPr>
          <w:rFonts w:ascii="Calibri" w:hAnsi="Calibri" w:cs="Calibri"/>
          <w:noProof/>
          <w:sz w:val="24"/>
          <w:szCs w:val="24"/>
          <w:lang w:eastAsia="pl-PL"/>
        </w:rPr>
        <w:drawing>
          <wp:inline distT="0" distB="0" distL="0" distR="0" wp14:anchorId="0C953B29" wp14:editId="540B3EAD">
            <wp:extent cx="5759450" cy="590225"/>
            <wp:effectExtent l="0" t="0" r="0" b="635"/>
            <wp:docPr id="2"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590225"/>
                    </a:xfrm>
                    <a:prstGeom prst="rect">
                      <a:avLst/>
                    </a:prstGeom>
                    <a:noFill/>
                    <a:ln>
                      <a:noFill/>
                    </a:ln>
                  </pic:spPr>
                </pic:pic>
              </a:graphicData>
            </a:graphic>
          </wp:inline>
        </w:drawing>
      </w:r>
    </w:p>
    <w:p w14:paraId="00034850" w14:textId="77777777" w:rsidR="009307A6" w:rsidRPr="00E50BFA" w:rsidRDefault="009307A6" w:rsidP="0087414C">
      <w:pPr>
        <w:spacing w:after="0" w:line="23" w:lineRule="atLeast"/>
        <w:rPr>
          <w:rFonts w:ascii="Calibri" w:eastAsia="Times New Roman" w:hAnsi="Calibri" w:cs="Calibri"/>
          <w:b/>
          <w:i/>
          <w:sz w:val="24"/>
          <w:szCs w:val="24"/>
          <w:lang w:eastAsia="pl-PL"/>
        </w:rPr>
      </w:pPr>
      <w:r w:rsidRPr="00E50BFA">
        <w:rPr>
          <w:rFonts w:ascii="Calibri" w:eastAsia="Times New Roman" w:hAnsi="Calibri" w:cs="Calibri"/>
          <w:b/>
          <w:i/>
          <w:sz w:val="24"/>
          <w:szCs w:val="24"/>
          <w:lang w:eastAsia="pl-PL"/>
        </w:rPr>
        <w:t xml:space="preserve"> </w:t>
      </w:r>
    </w:p>
    <w:p w14:paraId="18F9D638" w14:textId="77777777" w:rsidR="00AF6F34" w:rsidRPr="00E50BFA" w:rsidRDefault="00AF6F34" w:rsidP="0087414C">
      <w:pPr>
        <w:spacing w:after="0" w:line="240" w:lineRule="auto"/>
        <w:rPr>
          <w:rFonts w:ascii="Calibri" w:eastAsia="Times New Roman" w:hAnsi="Calibri" w:cs="Calibri"/>
          <w:b/>
          <w:i/>
          <w:sz w:val="24"/>
          <w:szCs w:val="24"/>
          <w:vertAlign w:val="superscript"/>
          <w:lang w:eastAsia="pl-PL"/>
        </w:rPr>
      </w:pPr>
      <w:r w:rsidRPr="00E50BFA">
        <w:rPr>
          <w:rFonts w:ascii="Calibri" w:eastAsia="Times New Roman" w:hAnsi="Calibri" w:cs="Calibri"/>
          <w:b/>
          <w:i/>
          <w:sz w:val="24"/>
          <w:szCs w:val="24"/>
          <w:lang w:eastAsia="pl-PL"/>
        </w:rPr>
        <w:t>WZÓR</w:t>
      </w:r>
      <w:r w:rsidR="00C61130">
        <w:rPr>
          <w:rStyle w:val="Odwoanieprzypisudolnego"/>
          <w:rFonts w:ascii="Calibri" w:eastAsia="Times New Roman" w:hAnsi="Calibri" w:cs="Calibri"/>
          <w:b/>
          <w:i/>
          <w:sz w:val="24"/>
          <w:szCs w:val="24"/>
          <w:lang w:eastAsia="pl-PL"/>
        </w:rPr>
        <w:footnoteReference w:id="1"/>
      </w:r>
    </w:p>
    <w:p w14:paraId="439BDBD1" w14:textId="77777777" w:rsidR="00631475" w:rsidRDefault="00631475" w:rsidP="0087414C">
      <w:pPr>
        <w:tabs>
          <w:tab w:val="left" w:pos="900"/>
        </w:tabs>
        <w:spacing w:after="0" w:line="240" w:lineRule="auto"/>
        <w:rPr>
          <w:rFonts w:ascii="Calibri" w:eastAsia="Times New Roman" w:hAnsi="Calibri" w:cs="Times New Roman"/>
          <w:sz w:val="24"/>
          <w:szCs w:val="24"/>
          <w:lang w:eastAsia="pl-PL"/>
        </w:rPr>
      </w:pPr>
    </w:p>
    <w:p w14:paraId="4D4CAE70" w14:textId="77777777" w:rsidR="00631475" w:rsidRPr="000A1B27" w:rsidRDefault="00631475" w:rsidP="0087414C">
      <w:pPr>
        <w:tabs>
          <w:tab w:val="left" w:pos="900"/>
        </w:tabs>
        <w:spacing w:after="0" w:line="240" w:lineRule="auto"/>
        <w:rPr>
          <w:rFonts w:ascii="Calibri" w:eastAsia="Times New Roman" w:hAnsi="Calibri" w:cs="Times New Roman"/>
          <w:i/>
          <w:sz w:val="24"/>
          <w:szCs w:val="24"/>
          <w:lang w:eastAsia="pl-PL"/>
        </w:rPr>
      </w:pPr>
    </w:p>
    <w:p w14:paraId="7964F9C5" w14:textId="2CDAF5D7" w:rsidR="00AF6F34" w:rsidRPr="00D57C42" w:rsidRDefault="00FC3026" w:rsidP="000B2E99">
      <w:pPr>
        <w:tabs>
          <w:tab w:val="left" w:pos="900"/>
        </w:tabs>
        <w:spacing w:after="0" w:line="360" w:lineRule="auto"/>
        <w:rPr>
          <w:rFonts w:eastAsia="Times New Roman" w:cstheme="minorHAnsi"/>
          <w:iCs/>
          <w:sz w:val="24"/>
          <w:szCs w:val="24"/>
          <w:lang w:eastAsia="pl-PL"/>
        </w:rPr>
      </w:pPr>
      <w:r w:rsidRPr="00AF24D8">
        <w:rPr>
          <w:rFonts w:eastAsia="Times New Roman" w:cstheme="minorHAnsi"/>
          <w:sz w:val="24"/>
          <w:szCs w:val="24"/>
          <w:lang w:eastAsia="pl-PL"/>
        </w:rPr>
        <w:t>Umowa</w:t>
      </w:r>
      <w:r w:rsidR="00AF6F34" w:rsidRPr="00AF24D8">
        <w:rPr>
          <w:rFonts w:eastAsia="Times New Roman" w:cstheme="minorHAnsi"/>
          <w:sz w:val="24"/>
          <w:szCs w:val="24"/>
          <w:lang w:eastAsia="pl-PL"/>
        </w:rPr>
        <w:t xml:space="preserve"> o dofinansowani</w:t>
      </w:r>
      <w:r w:rsidR="00EE4317" w:rsidRPr="00AF24D8">
        <w:rPr>
          <w:rFonts w:eastAsia="Times New Roman" w:cstheme="minorHAnsi"/>
          <w:sz w:val="24"/>
          <w:szCs w:val="24"/>
          <w:lang w:eastAsia="pl-PL"/>
        </w:rPr>
        <w:t>e</w:t>
      </w:r>
      <w:r w:rsidR="00AF6F34" w:rsidRPr="00AF24D8">
        <w:rPr>
          <w:rFonts w:eastAsia="Times New Roman" w:cstheme="minorHAnsi"/>
          <w:sz w:val="24"/>
          <w:szCs w:val="24"/>
          <w:lang w:eastAsia="pl-PL"/>
        </w:rPr>
        <w:t xml:space="preserve"> Projektu</w:t>
      </w:r>
      <w:r w:rsidR="00631475" w:rsidRPr="00AF24D8">
        <w:rPr>
          <w:rFonts w:eastAsia="Times New Roman" w:cstheme="minorHAnsi"/>
          <w:sz w:val="24"/>
          <w:szCs w:val="24"/>
          <w:lang w:eastAsia="pl-PL"/>
        </w:rPr>
        <w:t xml:space="preserve"> </w:t>
      </w:r>
      <w:r w:rsidR="00AF6F34" w:rsidRPr="00AF24D8">
        <w:rPr>
          <w:rFonts w:eastAsia="Times New Roman" w:cstheme="minorHAnsi"/>
          <w:sz w:val="24"/>
          <w:szCs w:val="24"/>
          <w:lang w:eastAsia="pl-PL"/>
        </w:rPr>
        <w:t>w formie zaliczki lub refundacji</w:t>
      </w:r>
      <w:r w:rsidR="00B30186" w:rsidRPr="00AF24D8">
        <w:rPr>
          <w:rFonts w:eastAsia="Times New Roman" w:cstheme="minorHAnsi"/>
          <w:sz w:val="24"/>
          <w:szCs w:val="24"/>
          <w:lang w:eastAsia="pl-PL"/>
        </w:rPr>
        <w:t xml:space="preserve"> </w:t>
      </w:r>
      <w:r w:rsidR="00AF6F34" w:rsidRPr="00AF24D8">
        <w:rPr>
          <w:rFonts w:eastAsia="Times New Roman" w:cstheme="minorHAnsi"/>
          <w:sz w:val="24"/>
          <w:szCs w:val="24"/>
          <w:lang w:eastAsia="pl-PL"/>
        </w:rPr>
        <w:t>dla Projektu wdrażanego przez Instytucję Zarządzającą</w:t>
      </w:r>
      <w:r w:rsidR="00B30186" w:rsidRPr="00AF24D8">
        <w:rPr>
          <w:rFonts w:eastAsia="Times New Roman" w:cstheme="minorHAnsi"/>
          <w:sz w:val="24"/>
          <w:szCs w:val="24"/>
          <w:lang w:eastAsia="pl-PL"/>
        </w:rPr>
        <w:t xml:space="preserve"> </w:t>
      </w:r>
      <w:r w:rsidR="00AF6F34" w:rsidRPr="00AF24D8">
        <w:rPr>
          <w:rFonts w:eastAsia="Times New Roman" w:cstheme="minorHAnsi"/>
          <w:sz w:val="24"/>
          <w:szCs w:val="24"/>
          <w:lang w:eastAsia="pl-PL"/>
        </w:rPr>
        <w:t>w ramach</w:t>
      </w:r>
      <w:r w:rsidR="00B30186" w:rsidRPr="00AF24D8">
        <w:rPr>
          <w:rFonts w:eastAsia="Times New Roman" w:cstheme="minorHAnsi"/>
          <w:sz w:val="24"/>
          <w:szCs w:val="24"/>
          <w:lang w:eastAsia="pl-PL"/>
        </w:rPr>
        <w:t xml:space="preserve"> </w:t>
      </w:r>
      <w:r w:rsidR="00A03233" w:rsidRPr="00AF24D8">
        <w:rPr>
          <w:rFonts w:eastAsia="Times New Roman" w:cstheme="minorHAnsi"/>
          <w:sz w:val="24"/>
          <w:szCs w:val="24"/>
          <w:lang w:eastAsia="pl-PL"/>
        </w:rPr>
        <w:t xml:space="preserve">programu regionalnego </w:t>
      </w:r>
      <w:r w:rsidR="00A03233" w:rsidRPr="00C90425">
        <w:rPr>
          <w:rFonts w:eastAsia="Times New Roman" w:cstheme="minorHAnsi"/>
          <w:iCs/>
          <w:sz w:val="24"/>
          <w:szCs w:val="24"/>
          <w:lang w:eastAsia="pl-PL"/>
        </w:rPr>
        <w:t>Fundusze Europejskie dla Opolskiego 2021-2027</w:t>
      </w:r>
      <w:r w:rsidR="00707D30" w:rsidRPr="00C90425">
        <w:rPr>
          <w:rFonts w:eastAsia="Times New Roman" w:cstheme="minorHAnsi"/>
          <w:iCs/>
          <w:sz w:val="24"/>
          <w:szCs w:val="24"/>
          <w:lang w:eastAsia="pl-PL"/>
        </w:rPr>
        <w:t xml:space="preserve">, zwana dalej </w:t>
      </w:r>
      <w:r w:rsidR="00867C58" w:rsidRPr="00C90425">
        <w:rPr>
          <w:rFonts w:eastAsia="Times New Roman" w:cstheme="minorHAnsi"/>
          <w:iCs/>
          <w:sz w:val="24"/>
          <w:szCs w:val="24"/>
          <w:lang w:eastAsia="pl-PL"/>
        </w:rPr>
        <w:t>Umową</w:t>
      </w:r>
      <w:r w:rsidR="00A03233" w:rsidRPr="00C90425">
        <w:rPr>
          <w:rFonts w:eastAsia="Times New Roman" w:cstheme="minorHAnsi"/>
          <w:iCs/>
          <w:sz w:val="24"/>
          <w:szCs w:val="24"/>
          <w:lang w:eastAsia="pl-PL"/>
        </w:rPr>
        <w:t xml:space="preserve"> </w:t>
      </w:r>
      <w:r w:rsidR="00AF6F34" w:rsidRPr="00D57C42">
        <w:rPr>
          <w:rFonts w:eastAsia="Times New Roman" w:cstheme="minorHAnsi"/>
          <w:iCs/>
          <w:sz w:val="24"/>
          <w:szCs w:val="24"/>
          <w:lang w:eastAsia="pl-PL"/>
        </w:rPr>
        <w:t>w ramach:</w:t>
      </w:r>
    </w:p>
    <w:p w14:paraId="31CF0137" w14:textId="77777777" w:rsidR="00D56B20" w:rsidRPr="00AF24D8" w:rsidRDefault="00D56B20" w:rsidP="000B2E99">
      <w:pPr>
        <w:tabs>
          <w:tab w:val="left" w:pos="900"/>
        </w:tabs>
        <w:spacing w:after="0" w:line="360" w:lineRule="auto"/>
        <w:rPr>
          <w:rFonts w:eastAsia="Times New Roman" w:cstheme="minorHAnsi"/>
          <w:sz w:val="24"/>
          <w:szCs w:val="24"/>
          <w:lang w:eastAsia="pl-PL"/>
        </w:rPr>
      </w:pPr>
    </w:p>
    <w:p w14:paraId="6D6E5E30" w14:textId="407DEE29" w:rsidR="00D56B20" w:rsidRPr="00AF24D8" w:rsidRDefault="00D56B20" w:rsidP="000B2E99">
      <w:pPr>
        <w:spacing w:after="0" w:line="360" w:lineRule="auto"/>
        <w:rPr>
          <w:rFonts w:cstheme="minorHAnsi"/>
          <w:b/>
          <w:bCs/>
          <w:sz w:val="24"/>
          <w:szCs w:val="24"/>
        </w:rPr>
      </w:pPr>
      <w:r w:rsidRPr="00AF24D8">
        <w:rPr>
          <w:rFonts w:cstheme="minorHAnsi"/>
          <w:b/>
          <w:sz w:val="24"/>
          <w:szCs w:val="24"/>
        </w:rPr>
        <w:t>Priorytet</w:t>
      </w:r>
      <w:r w:rsidR="00834E7D" w:rsidRPr="00AF24D8">
        <w:rPr>
          <w:rFonts w:cstheme="minorHAnsi"/>
          <w:b/>
          <w:sz w:val="24"/>
          <w:szCs w:val="24"/>
        </w:rPr>
        <w:t>u</w:t>
      </w:r>
      <w:r w:rsidRPr="00AF24D8">
        <w:rPr>
          <w:rFonts w:cstheme="minorHAnsi"/>
          <w:b/>
          <w:sz w:val="24"/>
          <w:szCs w:val="24"/>
        </w:rPr>
        <w:t xml:space="preserve"> </w:t>
      </w:r>
      <w:r w:rsidRPr="00AF24D8">
        <w:rPr>
          <w:rFonts w:cstheme="minorHAnsi"/>
          <w:b/>
          <w:bCs/>
          <w:sz w:val="24"/>
          <w:szCs w:val="24"/>
        </w:rPr>
        <w:t>FEOP.</w:t>
      </w:r>
      <w:r w:rsidR="00E53DA5" w:rsidRPr="00AF24D8">
        <w:rPr>
          <w:rFonts w:cstheme="minorHAnsi"/>
          <w:b/>
          <w:bCs/>
          <w:sz w:val="24"/>
          <w:szCs w:val="24"/>
        </w:rPr>
        <w:t>02:</w:t>
      </w:r>
      <w:r w:rsidR="006D4AD6" w:rsidRPr="00AF24D8">
        <w:rPr>
          <w:rFonts w:cstheme="minorHAnsi"/>
          <w:b/>
          <w:bCs/>
          <w:sz w:val="24"/>
          <w:szCs w:val="24"/>
        </w:rPr>
        <w:t xml:space="preserve"> Fundusze Europejskie dla czystej energii i ochrony </w:t>
      </w:r>
      <w:r w:rsidR="003F1867" w:rsidRPr="00AF24D8">
        <w:rPr>
          <w:rFonts w:cstheme="minorHAnsi"/>
          <w:b/>
          <w:bCs/>
          <w:sz w:val="24"/>
          <w:szCs w:val="24"/>
        </w:rPr>
        <w:t>ś</w:t>
      </w:r>
      <w:r w:rsidR="006D4AD6" w:rsidRPr="00AF24D8">
        <w:rPr>
          <w:rFonts w:cstheme="minorHAnsi"/>
          <w:b/>
          <w:bCs/>
          <w:sz w:val="24"/>
          <w:szCs w:val="24"/>
        </w:rPr>
        <w:t>rodowiska naturalnego w województwie opolskim</w:t>
      </w:r>
    </w:p>
    <w:p w14:paraId="2AD37DF3" w14:textId="23E7EFCA" w:rsidR="00867C58" w:rsidRPr="00AF24D8" w:rsidRDefault="00D56B20" w:rsidP="000B2E99">
      <w:pPr>
        <w:spacing w:after="0" w:line="360" w:lineRule="auto"/>
        <w:rPr>
          <w:rFonts w:cstheme="minorHAnsi"/>
          <w:b/>
          <w:bCs/>
          <w:sz w:val="24"/>
          <w:szCs w:val="24"/>
        </w:rPr>
      </w:pPr>
      <w:bookmarkStart w:id="0" w:name="_Hlk157493536"/>
      <w:r w:rsidRPr="00AF24D8">
        <w:rPr>
          <w:rFonts w:cstheme="minorHAnsi"/>
          <w:b/>
          <w:bCs/>
          <w:sz w:val="24"/>
          <w:szCs w:val="24"/>
        </w:rPr>
        <w:t>Działani</w:t>
      </w:r>
      <w:r w:rsidR="00834E7D" w:rsidRPr="00AF24D8">
        <w:rPr>
          <w:rFonts w:cstheme="minorHAnsi"/>
          <w:b/>
          <w:bCs/>
          <w:sz w:val="24"/>
          <w:szCs w:val="24"/>
        </w:rPr>
        <w:t>a</w:t>
      </w:r>
      <w:r w:rsidRPr="00AF24D8">
        <w:rPr>
          <w:rFonts w:cstheme="minorHAnsi"/>
          <w:b/>
          <w:bCs/>
          <w:sz w:val="24"/>
          <w:szCs w:val="24"/>
        </w:rPr>
        <w:t xml:space="preserve"> </w:t>
      </w:r>
      <w:r w:rsidR="006D4AD6" w:rsidRPr="00AF24D8">
        <w:rPr>
          <w:rFonts w:cstheme="minorHAnsi"/>
          <w:b/>
          <w:bCs/>
          <w:sz w:val="24"/>
          <w:szCs w:val="24"/>
        </w:rPr>
        <w:t>2.</w:t>
      </w:r>
      <w:r w:rsidR="0067570F" w:rsidRPr="00AF24D8">
        <w:rPr>
          <w:rFonts w:cstheme="minorHAnsi"/>
          <w:b/>
          <w:bCs/>
          <w:sz w:val="24"/>
          <w:szCs w:val="24"/>
        </w:rPr>
        <w:t>3</w:t>
      </w:r>
      <w:r w:rsidR="006D4AD6" w:rsidRPr="00AF24D8">
        <w:rPr>
          <w:rFonts w:cstheme="minorHAnsi"/>
          <w:b/>
          <w:bCs/>
          <w:sz w:val="24"/>
          <w:szCs w:val="24"/>
        </w:rPr>
        <w:t xml:space="preserve">: </w:t>
      </w:r>
      <w:r w:rsidR="0067570F" w:rsidRPr="00AF24D8">
        <w:rPr>
          <w:rFonts w:cstheme="minorHAnsi"/>
          <w:b/>
          <w:bCs/>
          <w:sz w:val="24"/>
          <w:szCs w:val="24"/>
        </w:rPr>
        <w:t>Zapobieganie zagrożeniom związanym ze zmianą klimat</w:t>
      </w:r>
      <w:bookmarkEnd w:id="0"/>
      <w:r w:rsidR="00855831" w:rsidRPr="00AF24D8">
        <w:rPr>
          <w:rFonts w:cstheme="minorHAnsi"/>
          <w:b/>
          <w:bCs/>
          <w:sz w:val="24"/>
          <w:szCs w:val="24"/>
        </w:rPr>
        <w:t>u</w:t>
      </w:r>
    </w:p>
    <w:p w14:paraId="796A64C6" w14:textId="0E710523" w:rsidR="009307A6" w:rsidRPr="00AF24D8" w:rsidRDefault="009307A6" w:rsidP="000B2E99">
      <w:pPr>
        <w:spacing w:after="0" w:line="360" w:lineRule="auto"/>
        <w:rPr>
          <w:rFonts w:eastAsia="Times New Roman" w:cstheme="minorHAnsi"/>
          <w:sz w:val="24"/>
          <w:szCs w:val="24"/>
          <w:lang w:eastAsia="pl-PL"/>
        </w:rPr>
      </w:pPr>
      <w:r w:rsidRPr="00AF24D8">
        <w:rPr>
          <w:rFonts w:eastAsia="Times New Roman" w:cstheme="minorHAnsi"/>
          <w:b/>
          <w:bCs/>
          <w:sz w:val="24"/>
          <w:szCs w:val="24"/>
          <w:lang w:eastAsia="pl-PL"/>
        </w:rPr>
        <w:t>Numer ewidencyjny wniosku</w:t>
      </w:r>
      <w:r w:rsidRPr="00AF24D8">
        <w:rPr>
          <w:rFonts w:eastAsia="Times New Roman" w:cstheme="minorHAnsi"/>
          <w:b/>
          <w:bCs/>
          <w:i/>
          <w:iCs/>
          <w:sz w:val="24"/>
          <w:szCs w:val="24"/>
          <w:lang w:eastAsia="pl-PL"/>
        </w:rPr>
        <w:t xml:space="preserve"> </w:t>
      </w:r>
      <w:r w:rsidRPr="00C90425">
        <w:rPr>
          <w:rFonts w:eastAsia="Times New Roman" w:cstheme="minorHAnsi"/>
          <w:b/>
          <w:bCs/>
          <w:sz w:val="24"/>
          <w:szCs w:val="24"/>
          <w:lang w:eastAsia="pl-PL"/>
        </w:rPr>
        <w:t>(numer wniosku)</w:t>
      </w:r>
    </w:p>
    <w:p w14:paraId="01A8F678" w14:textId="77777777" w:rsidR="009307A6" w:rsidRPr="00AF24D8" w:rsidRDefault="009307A6" w:rsidP="000B2E99">
      <w:pPr>
        <w:tabs>
          <w:tab w:val="left" w:pos="900"/>
        </w:tabs>
        <w:spacing w:after="0" w:line="360" w:lineRule="auto"/>
        <w:rPr>
          <w:rFonts w:eastAsia="Times New Roman" w:cstheme="minorHAnsi"/>
          <w:sz w:val="24"/>
          <w:szCs w:val="24"/>
          <w:lang w:eastAsia="pl-PL"/>
        </w:rPr>
      </w:pPr>
    </w:p>
    <w:p w14:paraId="1A87256B" w14:textId="4E3BA07F" w:rsidR="009307A6" w:rsidRPr="00AF24D8" w:rsidRDefault="009307A6" w:rsidP="000B2E99">
      <w:pPr>
        <w:tabs>
          <w:tab w:val="left" w:pos="900"/>
        </w:tab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xml:space="preserve">Nr </w:t>
      </w:r>
      <w:r w:rsidR="00FC3026" w:rsidRPr="00AF24D8">
        <w:rPr>
          <w:rFonts w:eastAsia="Times New Roman" w:cstheme="minorHAnsi"/>
          <w:sz w:val="24"/>
          <w:szCs w:val="24"/>
          <w:lang w:eastAsia="pl-PL"/>
        </w:rPr>
        <w:t>Umowy</w:t>
      </w:r>
      <w:r w:rsidRPr="00AF24D8">
        <w:rPr>
          <w:rFonts w:eastAsia="Times New Roman" w:cstheme="minorHAnsi"/>
          <w:sz w:val="24"/>
          <w:szCs w:val="24"/>
          <w:lang w:eastAsia="pl-PL"/>
        </w:rPr>
        <w:t>: .............................................................</w:t>
      </w:r>
    </w:p>
    <w:p w14:paraId="4DB3415A" w14:textId="0E939631" w:rsidR="00631475" w:rsidRPr="00AF24D8" w:rsidRDefault="00FC3026" w:rsidP="000B2E99">
      <w:pPr>
        <w:tabs>
          <w:tab w:val="left" w:pos="900"/>
        </w:tabs>
        <w:spacing w:after="0" w:line="360" w:lineRule="auto"/>
        <w:rPr>
          <w:rFonts w:eastAsia="Times New Roman" w:cstheme="minorHAnsi"/>
          <w:i/>
          <w:sz w:val="24"/>
          <w:szCs w:val="24"/>
          <w:lang w:eastAsia="pl-PL"/>
        </w:rPr>
      </w:pPr>
      <w:r w:rsidRPr="00AF24D8">
        <w:rPr>
          <w:rFonts w:eastAsia="Times New Roman" w:cstheme="minorHAnsi"/>
          <w:sz w:val="24"/>
          <w:szCs w:val="24"/>
          <w:lang w:eastAsia="pl-PL"/>
        </w:rPr>
        <w:t>Umowa</w:t>
      </w:r>
      <w:r w:rsidR="009307A6" w:rsidRPr="00AF24D8">
        <w:rPr>
          <w:rFonts w:eastAsia="Times New Roman" w:cstheme="minorHAnsi"/>
          <w:sz w:val="24"/>
          <w:szCs w:val="24"/>
          <w:lang w:eastAsia="pl-PL"/>
        </w:rPr>
        <w:t xml:space="preserve"> o dofinansowani</w:t>
      </w:r>
      <w:r w:rsidR="00EE4317" w:rsidRPr="00AF24D8">
        <w:rPr>
          <w:rFonts w:eastAsia="Times New Roman" w:cstheme="minorHAnsi"/>
          <w:sz w:val="24"/>
          <w:szCs w:val="24"/>
          <w:lang w:eastAsia="pl-PL"/>
        </w:rPr>
        <w:t>e</w:t>
      </w:r>
      <w:r w:rsidR="009307A6" w:rsidRPr="00AF24D8">
        <w:rPr>
          <w:rFonts w:eastAsia="Times New Roman" w:cstheme="minorHAnsi"/>
          <w:sz w:val="24"/>
          <w:szCs w:val="24"/>
          <w:lang w:eastAsia="pl-PL"/>
        </w:rPr>
        <w:t xml:space="preserve"> Projektu: </w:t>
      </w:r>
      <w:r w:rsidR="009307A6" w:rsidRPr="00C90425">
        <w:rPr>
          <w:rFonts w:eastAsia="Times New Roman" w:cstheme="minorHAnsi"/>
          <w:b/>
          <w:bCs/>
          <w:iCs/>
          <w:sz w:val="24"/>
          <w:szCs w:val="24"/>
          <w:lang w:eastAsia="pl-PL"/>
        </w:rPr>
        <w:t>[tytuł Projektu]</w:t>
      </w:r>
      <w:r w:rsidR="009307A6" w:rsidRPr="00AF24D8">
        <w:rPr>
          <w:rFonts w:eastAsia="Times New Roman" w:cstheme="minorHAnsi"/>
          <w:sz w:val="24"/>
          <w:szCs w:val="24"/>
          <w:lang w:eastAsia="pl-PL"/>
        </w:rPr>
        <w:t xml:space="preserve"> w ramach </w:t>
      </w:r>
      <w:r w:rsidR="00A03233" w:rsidRPr="00AF24D8">
        <w:rPr>
          <w:rFonts w:eastAsia="Times New Roman" w:cstheme="minorHAnsi"/>
          <w:sz w:val="24"/>
          <w:szCs w:val="24"/>
          <w:lang w:eastAsia="pl-PL"/>
        </w:rPr>
        <w:t xml:space="preserve">programu regionalnego </w:t>
      </w:r>
      <w:r w:rsidR="00A03233" w:rsidRPr="00C90425">
        <w:rPr>
          <w:rFonts w:eastAsia="Times New Roman" w:cstheme="minorHAnsi"/>
          <w:iCs/>
          <w:sz w:val="24"/>
          <w:szCs w:val="24"/>
          <w:lang w:eastAsia="pl-PL"/>
        </w:rPr>
        <w:t>Fundusze Europejskie dla Opolskiego 2021-2027</w:t>
      </w:r>
      <w:r w:rsidR="00A03233" w:rsidRPr="00AF24D8">
        <w:rPr>
          <w:rFonts w:eastAsia="Times New Roman" w:cstheme="minorHAnsi"/>
          <w:i/>
          <w:sz w:val="24"/>
          <w:szCs w:val="24"/>
          <w:lang w:eastAsia="pl-PL"/>
        </w:rPr>
        <w:t xml:space="preserve"> </w:t>
      </w:r>
      <w:r w:rsidR="009307A6" w:rsidRPr="00AF24D8">
        <w:rPr>
          <w:rFonts w:eastAsia="Times New Roman" w:cstheme="minorHAnsi"/>
          <w:sz w:val="24"/>
          <w:szCs w:val="24"/>
          <w:lang w:eastAsia="pl-PL"/>
        </w:rPr>
        <w:t>współfinansowanego ze środków Europejskiego Funduszu Rozwoju Regionalnego, zwana dalej „</w:t>
      </w:r>
      <w:r w:rsidRPr="00AF24D8">
        <w:rPr>
          <w:rFonts w:eastAsia="Times New Roman" w:cstheme="minorHAnsi"/>
          <w:sz w:val="24"/>
          <w:szCs w:val="24"/>
          <w:lang w:eastAsia="pl-PL"/>
        </w:rPr>
        <w:t>Umową</w:t>
      </w:r>
      <w:r w:rsidR="009307A6" w:rsidRPr="00AF24D8">
        <w:rPr>
          <w:rFonts w:eastAsia="Times New Roman" w:cstheme="minorHAnsi"/>
          <w:sz w:val="24"/>
          <w:szCs w:val="24"/>
          <w:lang w:eastAsia="pl-PL"/>
        </w:rPr>
        <w:t xml:space="preserve">” zawarta </w:t>
      </w:r>
      <w:r w:rsidR="00D56B20" w:rsidRPr="00AF24D8">
        <w:rPr>
          <w:rFonts w:eastAsia="Times New Roman" w:cstheme="minorHAnsi"/>
          <w:sz w:val="24"/>
          <w:szCs w:val="24"/>
          <w:lang w:eastAsia="pl-PL"/>
        </w:rPr>
        <w:br/>
      </w:r>
      <w:r w:rsidR="009307A6" w:rsidRPr="00AF24D8">
        <w:rPr>
          <w:rFonts w:eastAsia="Times New Roman" w:cstheme="minorHAnsi"/>
          <w:sz w:val="24"/>
          <w:szCs w:val="24"/>
          <w:lang w:eastAsia="pl-PL"/>
        </w:rPr>
        <w:t xml:space="preserve">w ………………… </w:t>
      </w:r>
      <w:r w:rsidR="009307A6" w:rsidRPr="00C90425">
        <w:rPr>
          <w:rFonts w:eastAsia="Times New Roman" w:cstheme="minorHAnsi"/>
          <w:b/>
          <w:bCs/>
          <w:iCs/>
          <w:sz w:val="24"/>
          <w:szCs w:val="24"/>
          <w:lang w:eastAsia="pl-PL"/>
        </w:rPr>
        <w:t xml:space="preserve">[miejsce zawarcia </w:t>
      </w:r>
      <w:r w:rsidRPr="00C90425">
        <w:rPr>
          <w:rFonts w:eastAsia="Times New Roman" w:cstheme="minorHAnsi"/>
          <w:b/>
          <w:bCs/>
          <w:iCs/>
          <w:sz w:val="24"/>
          <w:szCs w:val="24"/>
          <w:lang w:eastAsia="pl-PL"/>
        </w:rPr>
        <w:t>umowy</w:t>
      </w:r>
      <w:r w:rsidR="009307A6" w:rsidRPr="00C90425">
        <w:rPr>
          <w:rFonts w:eastAsia="Times New Roman" w:cstheme="minorHAnsi"/>
          <w:b/>
          <w:bCs/>
          <w:iCs/>
          <w:sz w:val="24"/>
          <w:szCs w:val="24"/>
          <w:lang w:eastAsia="pl-PL"/>
        </w:rPr>
        <w:t xml:space="preserve">] </w:t>
      </w:r>
      <w:r w:rsidR="009307A6" w:rsidRPr="00AF24D8">
        <w:rPr>
          <w:rFonts w:eastAsia="Times New Roman" w:cstheme="minorHAnsi"/>
          <w:sz w:val="24"/>
          <w:szCs w:val="24"/>
          <w:lang w:eastAsia="pl-PL"/>
        </w:rPr>
        <w:t>w dniu …..................</w:t>
      </w:r>
    </w:p>
    <w:p w14:paraId="70DEFE79" w14:textId="4EF59125" w:rsidR="009307A6" w:rsidRPr="00AF24D8" w:rsidRDefault="009307A6" w:rsidP="000B2E99">
      <w:pPr>
        <w:tabs>
          <w:tab w:val="left" w:pos="900"/>
        </w:tab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pomiędzy:</w:t>
      </w:r>
    </w:p>
    <w:p w14:paraId="35D54D90" w14:textId="77777777" w:rsidR="009307A6" w:rsidRPr="00AF24D8" w:rsidRDefault="009307A6" w:rsidP="000B2E99">
      <w:pPr>
        <w:tabs>
          <w:tab w:val="left" w:pos="900"/>
        </w:tab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Województwem Opolskim, reprezentowanym</w:t>
      </w:r>
      <w:r w:rsidRPr="00AF24D8">
        <w:rPr>
          <w:rFonts w:eastAsia="Times New Roman" w:cstheme="minorHAnsi"/>
          <w:b/>
          <w:bCs/>
          <w:sz w:val="24"/>
          <w:szCs w:val="24"/>
          <w:lang w:eastAsia="pl-PL"/>
        </w:rPr>
        <w:t xml:space="preserve"> </w:t>
      </w:r>
      <w:r w:rsidRPr="00AF24D8">
        <w:rPr>
          <w:rFonts w:eastAsia="Times New Roman" w:cstheme="minorHAnsi"/>
          <w:sz w:val="24"/>
          <w:szCs w:val="24"/>
          <w:lang w:eastAsia="pl-PL"/>
        </w:rPr>
        <w:t xml:space="preserve">przez Zarząd Województwa Opolskiego </w:t>
      </w:r>
      <w:r w:rsidR="00D56B20" w:rsidRPr="00AF24D8">
        <w:rPr>
          <w:rFonts w:eastAsia="Times New Roman" w:cstheme="minorHAnsi"/>
          <w:sz w:val="24"/>
          <w:szCs w:val="24"/>
          <w:lang w:eastAsia="pl-PL"/>
        </w:rPr>
        <w:br/>
      </w:r>
      <w:r w:rsidRPr="00AF24D8">
        <w:rPr>
          <w:rFonts w:eastAsia="Times New Roman" w:cstheme="minorHAnsi"/>
          <w:sz w:val="24"/>
          <w:szCs w:val="24"/>
          <w:lang w:eastAsia="pl-PL"/>
        </w:rPr>
        <w:t>w osobach:</w:t>
      </w:r>
    </w:p>
    <w:p w14:paraId="530D4C7A" w14:textId="77777777" w:rsidR="009307A6" w:rsidRPr="00AF24D8" w:rsidRDefault="009307A6" w:rsidP="000B2E99">
      <w:pPr>
        <w:tabs>
          <w:tab w:val="left" w:pos="900"/>
        </w:tabs>
        <w:spacing w:after="0" w:line="360" w:lineRule="auto"/>
        <w:rPr>
          <w:rFonts w:eastAsia="Times New Roman" w:cstheme="minorHAnsi"/>
          <w:sz w:val="24"/>
          <w:szCs w:val="24"/>
          <w:lang w:eastAsia="pl-PL"/>
        </w:rPr>
      </w:pPr>
    </w:p>
    <w:p w14:paraId="403BC2E1" w14:textId="77777777" w:rsidR="009307A6" w:rsidRPr="00C90425" w:rsidRDefault="009307A6" w:rsidP="000B2E99">
      <w:pPr>
        <w:tabs>
          <w:tab w:val="left" w:pos="900"/>
        </w:tabs>
        <w:spacing w:after="0" w:line="360" w:lineRule="auto"/>
        <w:rPr>
          <w:rFonts w:eastAsia="Times New Roman" w:cstheme="minorHAnsi"/>
          <w:b/>
          <w:bCs/>
          <w:sz w:val="24"/>
          <w:szCs w:val="24"/>
          <w:lang w:eastAsia="pl-PL"/>
        </w:rPr>
      </w:pPr>
      <w:r w:rsidRPr="00AF24D8">
        <w:rPr>
          <w:rFonts w:eastAsia="Times New Roman" w:cstheme="minorHAnsi"/>
          <w:sz w:val="24"/>
          <w:szCs w:val="24"/>
          <w:lang w:eastAsia="pl-PL"/>
        </w:rPr>
        <w:t>...................................................................................</w:t>
      </w:r>
      <w:r w:rsidRPr="00C90425">
        <w:rPr>
          <w:rFonts w:eastAsia="Times New Roman" w:cstheme="minorHAnsi"/>
          <w:b/>
          <w:bCs/>
          <w:sz w:val="24"/>
          <w:szCs w:val="24"/>
          <w:lang w:eastAsia="pl-PL"/>
        </w:rPr>
        <w:t>[imi</w:t>
      </w:r>
      <w:r w:rsidRPr="00C90425">
        <w:rPr>
          <w:rFonts w:eastAsia="TimesNewRoman" w:cstheme="minorHAnsi"/>
          <w:b/>
          <w:bCs/>
          <w:sz w:val="24"/>
          <w:szCs w:val="24"/>
          <w:lang w:eastAsia="pl-PL"/>
        </w:rPr>
        <w:t>ę</w:t>
      </w:r>
      <w:r w:rsidRPr="00C90425">
        <w:rPr>
          <w:rFonts w:eastAsia="Times New Roman" w:cstheme="minorHAnsi"/>
          <w:b/>
          <w:bCs/>
          <w:sz w:val="24"/>
          <w:szCs w:val="24"/>
          <w:lang w:eastAsia="pl-PL"/>
        </w:rPr>
        <w:t>, nazwisko, pełniona funkcja],</w:t>
      </w:r>
    </w:p>
    <w:p w14:paraId="4FB0146B" w14:textId="77777777" w:rsidR="009307A6" w:rsidRPr="00AF24D8" w:rsidRDefault="009307A6" w:rsidP="000B2E99">
      <w:pPr>
        <w:tabs>
          <w:tab w:val="left" w:pos="900"/>
        </w:tab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w:t>
      </w:r>
      <w:r w:rsidRPr="00C90425">
        <w:rPr>
          <w:rFonts w:eastAsia="Times New Roman" w:cstheme="minorHAnsi"/>
          <w:b/>
          <w:bCs/>
          <w:sz w:val="24"/>
          <w:szCs w:val="24"/>
          <w:lang w:eastAsia="pl-PL"/>
        </w:rPr>
        <w:t>[imi</w:t>
      </w:r>
      <w:r w:rsidRPr="00C90425">
        <w:rPr>
          <w:rFonts w:eastAsia="TimesNewRoman" w:cstheme="minorHAnsi"/>
          <w:b/>
          <w:bCs/>
          <w:sz w:val="24"/>
          <w:szCs w:val="24"/>
          <w:lang w:eastAsia="pl-PL"/>
        </w:rPr>
        <w:t>ę</w:t>
      </w:r>
      <w:r w:rsidRPr="00C90425">
        <w:rPr>
          <w:rFonts w:eastAsia="Times New Roman" w:cstheme="minorHAnsi"/>
          <w:b/>
          <w:bCs/>
          <w:sz w:val="24"/>
          <w:szCs w:val="24"/>
          <w:lang w:eastAsia="pl-PL"/>
        </w:rPr>
        <w:t>, nazwisko, pełniona funkcja]</w:t>
      </w:r>
      <w:r w:rsidRPr="00AF24D8">
        <w:rPr>
          <w:rFonts w:eastAsia="Times New Roman" w:cstheme="minorHAnsi"/>
          <w:sz w:val="24"/>
          <w:szCs w:val="24"/>
          <w:lang w:eastAsia="pl-PL"/>
        </w:rPr>
        <w:t>,</w:t>
      </w:r>
    </w:p>
    <w:p w14:paraId="310C2F2E" w14:textId="77777777" w:rsidR="00631475" w:rsidRPr="00AF24D8" w:rsidRDefault="00631475" w:rsidP="000B2E99">
      <w:pPr>
        <w:tabs>
          <w:tab w:val="left" w:pos="900"/>
        </w:tabs>
        <w:spacing w:after="0" w:line="360" w:lineRule="auto"/>
        <w:rPr>
          <w:rFonts w:eastAsia="Times New Roman" w:cstheme="minorHAnsi"/>
          <w:b/>
          <w:bCs/>
          <w:sz w:val="24"/>
          <w:szCs w:val="24"/>
          <w:lang w:eastAsia="pl-PL"/>
        </w:rPr>
      </w:pPr>
    </w:p>
    <w:p w14:paraId="6DD20D6A" w14:textId="018C7E0D" w:rsidR="009307A6" w:rsidRPr="00AF24D8" w:rsidRDefault="009307A6" w:rsidP="000B2E99">
      <w:pPr>
        <w:tabs>
          <w:tab w:val="left" w:pos="900"/>
        </w:tab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xml:space="preserve">na podstawie </w:t>
      </w:r>
      <w:r w:rsidR="00807EF4" w:rsidRPr="00AF24D8">
        <w:rPr>
          <w:rFonts w:eastAsia="Times New Roman" w:cstheme="minorHAnsi"/>
          <w:sz w:val="24"/>
          <w:szCs w:val="24"/>
          <w:lang w:eastAsia="pl-PL"/>
        </w:rPr>
        <w:t xml:space="preserve">§ 62 ust. 1 Statutu Województwa Opolskiego uchwalonego Uchwałą </w:t>
      </w:r>
      <w:r w:rsidR="00807EF4" w:rsidRPr="00AF24D8">
        <w:rPr>
          <w:rFonts w:eastAsia="Times New Roman" w:cstheme="minorHAnsi"/>
          <w:sz w:val="24"/>
          <w:szCs w:val="24"/>
          <w:lang w:eastAsia="pl-PL"/>
        </w:rPr>
        <w:br/>
        <w:t xml:space="preserve">Nr XXXVII/346/2005 Sejmiku Województwa Opolskiego z dn. 26 lipca 2005 r. w sprawie przyjęcia Statutu Województwa Opolskiego – tj. Dziennik Urzędowy Województwa Opolskiego z dnia </w:t>
      </w:r>
      <w:r w:rsidR="003875BA" w:rsidRPr="00AF24D8">
        <w:rPr>
          <w:rFonts w:eastAsia="Times New Roman" w:cstheme="minorHAnsi"/>
          <w:sz w:val="24"/>
          <w:szCs w:val="24"/>
          <w:lang w:eastAsia="pl-PL"/>
        </w:rPr>
        <w:t>……</w:t>
      </w:r>
      <w:r w:rsidR="00807EF4" w:rsidRPr="00AF24D8">
        <w:rPr>
          <w:rFonts w:eastAsia="Times New Roman" w:cstheme="minorHAnsi"/>
          <w:sz w:val="24"/>
          <w:szCs w:val="24"/>
          <w:lang w:eastAsia="pl-PL"/>
        </w:rPr>
        <w:t>, poz.</w:t>
      </w:r>
      <w:r w:rsidR="00A850E5" w:rsidRPr="00AF24D8">
        <w:rPr>
          <w:rFonts w:eastAsia="Times New Roman" w:cstheme="minorHAnsi"/>
          <w:sz w:val="24"/>
          <w:szCs w:val="24"/>
          <w:lang w:eastAsia="pl-PL"/>
        </w:rPr>
        <w:t xml:space="preserve"> </w:t>
      </w:r>
      <w:r w:rsidR="003875BA" w:rsidRPr="00AF24D8">
        <w:rPr>
          <w:rFonts w:eastAsia="Times New Roman" w:cstheme="minorHAnsi"/>
          <w:sz w:val="24"/>
          <w:szCs w:val="24"/>
          <w:lang w:eastAsia="pl-PL"/>
        </w:rPr>
        <w:t>…….,</w:t>
      </w:r>
      <w:r w:rsidR="00A850E5" w:rsidRPr="00AF24D8">
        <w:rPr>
          <w:rFonts w:eastAsia="Times New Roman" w:cstheme="minorHAnsi"/>
          <w:sz w:val="24"/>
          <w:szCs w:val="24"/>
          <w:lang w:eastAsia="pl-PL"/>
        </w:rPr>
        <w:t xml:space="preserve"> </w:t>
      </w:r>
      <w:r w:rsidRPr="00AF24D8">
        <w:rPr>
          <w:rFonts w:eastAsia="Times New Roman" w:cstheme="minorHAnsi"/>
          <w:sz w:val="24"/>
          <w:szCs w:val="24"/>
          <w:lang w:eastAsia="pl-PL"/>
        </w:rPr>
        <w:t>pełniącym funkcję Instytucji Zarządzającej</w:t>
      </w:r>
      <w:r w:rsidR="00A03233" w:rsidRPr="00AF24D8">
        <w:rPr>
          <w:rFonts w:eastAsia="Times New Roman" w:cstheme="minorHAnsi"/>
          <w:sz w:val="24"/>
          <w:szCs w:val="24"/>
          <w:lang w:eastAsia="pl-PL"/>
        </w:rPr>
        <w:t xml:space="preserve"> programu regionalnego </w:t>
      </w:r>
      <w:r w:rsidR="00A03233" w:rsidRPr="00C90425">
        <w:rPr>
          <w:rFonts w:eastAsia="Times New Roman" w:cstheme="minorHAnsi"/>
          <w:iCs/>
          <w:sz w:val="24"/>
          <w:szCs w:val="24"/>
          <w:lang w:eastAsia="pl-PL"/>
        </w:rPr>
        <w:t>Fundusze Europejskie dla Opolskiego 2021-2027</w:t>
      </w:r>
      <w:r w:rsidRPr="00AF24D8">
        <w:rPr>
          <w:rFonts w:eastAsia="Times New Roman" w:cstheme="minorHAnsi"/>
          <w:sz w:val="24"/>
          <w:szCs w:val="24"/>
          <w:lang w:eastAsia="pl-PL"/>
        </w:rPr>
        <w:t xml:space="preserve"> zwanym dalej „Instytucją Zarządzającą”</w:t>
      </w:r>
    </w:p>
    <w:p w14:paraId="2E599412" w14:textId="77777777" w:rsidR="009307A6" w:rsidRPr="00AF24D8" w:rsidRDefault="009307A6" w:rsidP="000B2E99">
      <w:pPr>
        <w:tabs>
          <w:tab w:val="left" w:pos="900"/>
        </w:tab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a</w:t>
      </w:r>
    </w:p>
    <w:p w14:paraId="3D92340E" w14:textId="652F6FFE" w:rsidR="009307A6" w:rsidRPr="00AF24D8" w:rsidRDefault="009307A6" w:rsidP="000B2E99">
      <w:pPr>
        <w:tabs>
          <w:tab w:val="left" w:pos="900"/>
        </w:tabs>
        <w:spacing w:after="0" w:line="360" w:lineRule="auto"/>
        <w:rPr>
          <w:rFonts w:eastAsia="Times New Roman" w:cstheme="minorHAnsi"/>
          <w:sz w:val="24"/>
          <w:szCs w:val="24"/>
          <w:lang w:eastAsia="pl-PL"/>
        </w:rPr>
      </w:pPr>
      <w:r w:rsidRPr="00C90425">
        <w:rPr>
          <w:rFonts w:eastAsia="Times New Roman" w:cstheme="minorHAnsi"/>
          <w:b/>
          <w:bCs/>
          <w:sz w:val="24"/>
          <w:szCs w:val="24"/>
          <w:lang w:eastAsia="pl-PL"/>
        </w:rPr>
        <w:t xml:space="preserve">[nazwa i adres </w:t>
      </w:r>
      <w:r w:rsidR="006D4AD6" w:rsidRPr="00C90425">
        <w:rPr>
          <w:rFonts w:eastAsia="Times New Roman" w:cstheme="minorHAnsi"/>
          <w:b/>
          <w:bCs/>
          <w:sz w:val="24"/>
          <w:szCs w:val="24"/>
          <w:lang w:eastAsia="pl-PL"/>
        </w:rPr>
        <w:t>Beneficjenta,</w:t>
      </w:r>
      <w:r w:rsidRPr="00C90425">
        <w:rPr>
          <w:rFonts w:eastAsia="Times New Roman" w:cstheme="minorHAnsi"/>
          <w:b/>
          <w:bCs/>
          <w:sz w:val="24"/>
          <w:szCs w:val="24"/>
          <w:lang w:eastAsia="pl-PL"/>
        </w:rPr>
        <w:t xml:space="preserve"> gdy posiada NIP i/lub REGON, należy podać te numery]</w:t>
      </w:r>
      <w:r w:rsidRPr="00AF24D8">
        <w:rPr>
          <w:rFonts w:eastAsia="Times New Roman" w:cstheme="minorHAnsi"/>
          <w:sz w:val="24"/>
          <w:szCs w:val="24"/>
          <w:lang w:eastAsia="pl-PL"/>
        </w:rPr>
        <w:t>, zwanym/zwaną dalej „Beneficjentem", reprezentowanym(ą) przez:</w:t>
      </w:r>
    </w:p>
    <w:p w14:paraId="2CE3DBCC" w14:textId="77777777" w:rsidR="009307A6" w:rsidRPr="00AF24D8" w:rsidRDefault="009307A6" w:rsidP="000B2E99">
      <w:pPr>
        <w:tabs>
          <w:tab w:val="left" w:pos="900"/>
        </w:tab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xml:space="preserve">..................................................................................................................... </w:t>
      </w:r>
      <w:r w:rsidRPr="00C90425">
        <w:rPr>
          <w:rFonts w:eastAsia="Times New Roman" w:cstheme="minorHAnsi"/>
          <w:b/>
          <w:bCs/>
          <w:sz w:val="24"/>
          <w:szCs w:val="24"/>
          <w:lang w:eastAsia="pl-PL"/>
        </w:rPr>
        <w:t>[imię, nazwisko, pełniona funkcja]</w:t>
      </w:r>
      <w:r w:rsidRPr="00AF24D8">
        <w:rPr>
          <w:rFonts w:eastAsia="Times New Roman" w:cstheme="minorHAnsi"/>
          <w:sz w:val="24"/>
          <w:szCs w:val="24"/>
          <w:lang w:eastAsia="pl-PL"/>
        </w:rPr>
        <w:t>,</w:t>
      </w:r>
    </w:p>
    <w:p w14:paraId="3C73EB5D" w14:textId="77777777" w:rsidR="009307A6" w:rsidRPr="00AF24D8" w:rsidRDefault="009307A6" w:rsidP="000B2E99">
      <w:pPr>
        <w:tabs>
          <w:tab w:val="left" w:pos="900"/>
        </w:tab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na podstawie ………………..................,</w:t>
      </w:r>
    </w:p>
    <w:p w14:paraId="461928D9" w14:textId="77777777" w:rsidR="009307A6" w:rsidRPr="00AF24D8" w:rsidRDefault="009307A6" w:rsidP="000B2E99">
      <w:pPr>
        <w:autoSpaceDE w:val="0"/>
        <w:spacing w:after="0" w:line="360" w:lineRule="auto"/>
        <w:rPr>
          <w:rFonts w:eastAsia="Calibri" w:cstheme="minorHAnsi"/>
          <w:b/>
          <w:bCs/>
          <w:sz w:val="24"/>
          <w:szCs w:val="24"/>
        </w:rPr>
      </w:pPr>
    </w:p>
    <w:p w14:paraId="4E40F369" w14:textId="74DBC2CA" w:rsidR="009307A6" w:rsidRPr="00AF24D8" w:rsidRDefault="009307A6" w:rsidP="000B2E99">
      <w:pPr>
        <w:tabs>
          <w:tab w:val="left" w:pos="900"/>
        </w:tab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xml:space="preserve">zwanymi dalej „Stronami </w:t>
      </w:r>
      <w:r w:rsidR="00FC3026" w:rsidRPr="00AF24D8">
        <w:rPr>
          <w:rFonts w:eastAsia="Times New Roman" w:cstheme="minorHAnsi"/>
          <w:sz w:val="24"/>
          <w:szCs w:val="24"/>
          <w:lang w:eastAsia="pl-PL"/>
        </w:rPr>
        <w:t>Umowy</w:t>
      </w:r>
      <w:r w:rsidRPr="00AF24D8">
        <w:rPr>
          <w:rFonts w:eastAsia="Times New Roman" w:cstheme="minorHAnsi"/>
          <w:sz w:val="24"/>
          <w:szCs w:val="24"/>
          <w:lang w:eastAsia="pl-PL"/>
        </w:rPr>
        <w:t>”</w:t>
      </w:r>
    </w:p>
    <w:p w14:paraId="4304B7F4" w14:textId="77777777" w:rsidR="00B8612D" w:rsidRPr="00AF24D8" w:rsidRDefault="00B8612D" w:rsidP="000B2E99">
      <w:pPr>
        <w:spacing w:after="0" w:line="360" w:lineRule="auto"/>
        <w:rPr>
          <w:rFonts w:eastAsia="Calibri" w:cstheme="minorHAnsi"/>
          <w:sz w:val="24"/>
          <w:szCs w:val="24"/>
        </w:rPr>
      </w:pPr>
    </w:p>
    <w:p w14:paraId="72195F6D" w14:textId="77777777" w:rsidR="009307A6" w:rsidRPr="00AF24D8" w:rsidRDefault="009307A6" w:rsidP="000B2E99">
      <w:pPr>
        <w:autoSpaceDE w:val="0"/>
        <w:autoSpaceDN w:val="0"/>
        <w:spacing w:after="0" w:line="360" w:lineRule="auto"/>
        <w:rPr>
          <w:rFonts w:eastAsia="Times New Roman" w:cstheme="minorHAnsi"/>
          <w:b/>
          <w:sz w:val="24"/>
          <w:szCs w:val="24"/>
          <w:lang w:eastAsia="pl-PL"/>
        </w:rPr>
      </w:pPr>
      <w:r w:rsidRPr="00AF24D8">
        <w:rPr>
          <w:rFonts w:eastAsia="Times New Roman" w:cstheme="minorHAnsi"/>
          <w:b/>
          <w:sz w:val="24"/>
          <w:szCs w:val="24"/>
          <w:lang w:eastAsia="pl-PL"/>
        </w:rPr>
        <w:t>§ 1</w:t>
      </w:r>
    </w:p>
    <w:p w14:paraId="01A8406A" w14:textId="7EC9CC2B" w:rsidR="009307A6" w:rsidRPr="00AF24D8" w:rsidRDefault="009307A6" w:rsidP="000B2E99">
      <w:pPr>
        <w:tabs>
          <w:tab w:val="left" w:pos="900"/>
        </w:tab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xml:space="preserve">Ilekroć w </w:t>
      </w:r>
      <w:r w:rsidR="00FC3026" w:rsidRPr="00AF24D8">
        <w:rPr>
          <w:rFonts w:eastAsia="Times New Roman" w:cstheme="minorHAnsi"/>
          <w:sz w:val="24"/>
          <w:szCs w:val="24"/>
          <w:lang w:eastAsia="pl-PL"/>
        </w:rPr>
        <w:t>Umowie</w:t>
      </w:r>
      <w:r w:rsidRPr="00AF24D8">
        <w:rPr>
          <w:rFonts w:eastAsia="Times New Roman" w:cstheme="minorHAnsi"/>
          <w:sz w:val="24"/>
          <w:szCs w:val="24"/>
          <w:lang w:eastAsia="pl-PL"/>
        </w:rPr>
        <w:t xml:space="preserve"> jest mowa o:</w:t>
      </w:r>
    </w:p>
    <w:p w14:paraId="2EBBC92C" w14:textId="60B9DB13" w:rsidR="009307A6" w:rsidRPr="00AF24D8" w:rsidRDefault="009307A6" w:rsidP="000B2E99">
      <w:pPr>
        <w:numPr>
          <w:ilvl w:val="0"/>
          <w:numId w:val="2"/>
        </w:numPr>
        <w:spacing w:after="0" w:line="360" w:lineRule="auto"/>
        <w:rPr>
          <w:rFonts w:eastAsia="Calibri" w:cstheme="minorHAnsi"/>
          <w:sz w:val="24"/>
          <w:szCs w:val="24"/>
        </w:rPr>
      </w:pPr>
      <w:r w:rsidRPr="00033EE1">
        <w:rPr>
          <w:rFonts w:eastAsia="Calibri" w:cstheme="minorHAnsi"/>
          <w:sz w:val="24"/>
          <w:szCs w:val="24"/>
        </w:rPr>
        <w:t>„</w:t>
      </w:r>
      <w:r w:rsidRPr="00C90425">
        <w:rPr>
          <w:rFonts w:eastAsia="Calibri" w:cstheme="minorHAnsi"/>
          <w:sz w:val="24"/>
          <w:szCs w:val="24"/>
        </w:rPr>
        <w:t>Beneficjencie</w:t>
      </w:r>
      <w:r w:rsidRPr="00033EE1">
        <w:rPr>
          <w:rFonts w:eastAsia="Calibri" w:cstheme="minorHAnsi"/>
          <w:sz w:val="24"/>
          <w:szCs w:val="24"/>
        </w:rPr>
        <w:t>”</w:t>
      </w:r>
      <w:r w:rsidRPr="00AF24D8">
        <w:rPr>
          <w:rFonts w:eastAsia="Calibri" w:cstheme="minorHAnsi"/>
          <w:sz w:val="24"/>
          <w:szCs w:val="24"/>
        </w:rPr>
        <w:t xml:space="preserve"> - oznacza to </w:t>
      </w:r>
      <w:r w:rsidR="006D4AD6" w:rsidRPr="00AF24D8">
        <w:rPr>
          <w:rFonts w:eastAsia="Calibri" w:cstheme="minorHAnsi"/>
          <w:sz w:val="24"/>
          <w:szCs w:val="24"/>
        </w:rPr>
        <w:t>podmiot,</w:t>
      </w:r>
      <w:r w:rsidRPr="00AF24D8">
        <w:rPr>
          <w:rFonts w:eastAsia="Calibri" w:cstheme="minorHAnsi"/>
          <w:sz w:val="24"/>
          <w:szCs w:val="24"/>
        </w:rPr>
        <w:t xml:space="preserve"> </w:t>
      </w:r>
      <w:r w:rsidR="00177FA6" w:rsidRPr="00AF24D8">
        <w:rPr>
          <w:rFonts w:eastAsia="Calibri" w:cstheme="minorHAnsi"/>
          <w:sz w:val="24"/>
          <w:szCs w:val="24"/>
        </w:rPr>
        <w:t>o którym mowa w</w:t>
      </w:r>
      <w:r w:rsidRPr="00AF24D8">
        <w:rPr>
          <w:rFonts w:eastAsia="Calibri" w:cstheme="minorHAnsi"/>
          <w:sz w:val="24"/>
          <w:szCs w:val="24"/>
        </w:rPr>
        <w:t xml:space="preserve"> art. 2 pkt </w:t>
      </w:r>
      <w:r w:rsidR="00177FA6" w:rsidRPr="00AF24D8">
        <w:rPr>
          <w:rFonts w:eastAsia="Calibri" w:cstheme="minorHAnsi"/>
          <w:sz w:val="24"/>
          <w:szCs w:val="24"/>
        </w:rPr>
        <w:t>9</w:t>
      </w:r>
      <w:r w:rsidRPr="00AF24D8">
        <w:rPr>
          <w:rFonts w:eastAsia="Calibri" w:cstheme="minorHAnsi"/>
          <w:sz w:val="24"/>
          <w:szCs w:val="24"/>
        </w:rPr>
        <w:t xml:space="preserve"> Rozporządzenia ogólnego. </w:t>
      </w:r>
      <w:r w:rsidR="00177FA6" w:rsidRPr="00AF24D8">
        <w:rPr>
          <w:rFonts w:eastAsia="Calibri" w:cstheme="minorHAnsi"/>
          <w:sz w:val="24"/>
          <w:szCs w:val="24"/>
        </w:rPr>
        <w:t>Ilekroć jest mowa o Beneficjencie należy przez to rozumieć</w:t>
      </w:r>
      <w:r w:rsidRPr="00AF24D8">
        <w:rPr>
          <w:rFonts w:eastAsia="Calibri" w:cstheme="minorHAnsi"/>
          <w:sz w:val="24"/>
          <w:szCs w:val="24"/>
        </w:rPr>
        <w:t xml:space="preserve"> również </w:t>
      </w:r>
      <w:r w:rsidR="00177FA6" w:rsidRPr="00AF24D8">
        <w:rPr>
          <w:rFonts w:eastAsia="Calibri" w:cstheme="minorHAnsi"/>
          <w:sz w:val="24"/>
          <w:szCs w:val="24"/>
        </w:rPr>
        <w:t xml:space="preserve">wskazanych we wniosku </w:t>
      </w:r>
      <w:r w:rsidRPr="00AF24D8">
        <w:rPr>
          <w:rFonts w:eastAsia="Calibri" w:cstheme="minorHAnsi"/>
          <w:sz w:val="24"/>
          <w:szCs w:val="24"/>
        </w:rPr>
        <w:t>partner</w:t>
      </w:r>
      <w:r w:rsidR="00177FA6" w:rsidRPr="00AF24D8">
        <w:rPr>
          <w:rFonts w:eastAsia="Calibri" w:cstheme="minorHAnsi"/>
          <w:sz w:val="24"/>
          <w:szCs w:val="24"/>
        </w:rPr>
        <w:t>a</w:t>
      </w:r>
      <w:r w:rsidRPr="00AF24D8">
        <w:rPr>
          <w:rFonts w:eastAsia="Calibri" w:cstheme="minorHAnsi"/>
          <w:sz w:val="24"/>
          <w:szCs w:val="24"/>
        </w:rPr>
        <w:t xml:space="preserve"> i podmiot upoważniony do ponoszenia wydatków, chyba że z treści </w:t>
      </w:r>
      <w:r w:rsidR="00FC3026" w:rsidRPr="00AF24D8">
        <w:rPr>
          <w:rFonts w:eastAsia="Calibri" w:cstheme="minorHAnsi"/>
          <w:sz w:val="24"/>
          <w:szCs w:val="24"/>
        </w:rPr>
        <w:t>Umowy</w:t>
      </w:r>
      <w:r w:rsidRPr="00AF24D8">
        <w:rPr>
          <w:rFonts w:eastAsia="Calibri" w:cstheme="minorHAnsi"/>
          <w:sz w:val="24"/>
          <w:szCs w:val="24"/>
        </w:rPr>
        <w:t xml:space="preserve"> wynika, że chodzi o Beneficjenta jako stronę </w:t>
      </w:r>
      <w:r w:rsidR="00FC3026" w:rsidRPr="00AF24D8">
        <w:rPr>
          <w:rFonts w:eastAsia="Calibri" w:cstheme="minorHAnsi"/>
          <w:sz w:val="24"/>
          <w:szCs w:val="24"/>
        </w:rPr>
        <w:t>Umowy</w:t>
      </w:r>
      <w:r w:rsidRPr="00AF24D8">
        <w:rPr>
          <w:rFonts w:eastAsia="Calibri" w:cstheme="minorHAnsi"/>
          <w:sz w:val="24"/>
          <w:szCs w:val="24"/>
        </w:rPr>
        <w:t>;</w:t>
      </w:r>
    </w:p>
    <w:p w14:paraId="75216C55" w14:textId="4E08AA00" w:rsidR="009307A6" w:rsidRPr="00AF24D8" w:rsidRDefault="009307A6" w:rsidP="000B2E99">
      <w:pPr>
        <w:widowControl w:val="0"/>
        <w:numPr>
          <w:ilvl w:val="0"/>
          <w:numId w:val="2"/>
        </w:numPr>
        <w:spacing w:after="0" w:line="360" w:lineRule="auto"/>
        <w:rPr>
          <w:rFonts w:eastAsia="Calibri" w:cstheme="minorHAnsi"/>
          <w:sz w:val="24"/>
          <w:szCs w:val="24"/>
        </w:rPr>
      </w:pPr>
      <w:r w:rsidRPr="00033EE1">
        <w:rPr>
          <w:rFonts w:eastAsia="Calibri" w:cstheme="minorHAnsi"/>
          <w:sz w:val="24"/>
          <w:szCs w:val="24"/>
        </w:rPr>
        <w:t>„</w:t>
      </w:r>
      <w:r w:rsidRPr="00C90425">
        <w:rPr>
          <w:rFonts w:eastAsia="Calibri" w:cstheme="minorHAnsi"/>
          <w:sz w:val="24"/>
          <w:szCs w:val="24"/>
        </w:rPr>
        <w:t>BGK</w:t>
      </w:r>
      <w:r w:rsidRPr="00033EE1">
        <w:rPr>
          <w:rFonts w:eastAsia="Calibri" w:cstheme="minorHAnsi"/>
          <w:sz w:val="24"/>
          <w:szCs w:val="24"/>
        </w:rPr>
        <w:t>”</w:t>
      </w:r>
      <w:r w:rsidRPr="00AF24D8">
        <w:rPr>
          <w:rFonts w:eastAsia="Calibri" w:cstheme="minorHAnsi"/>
          <w:sz w:val="24"/>
          <w:szCs w:val="24"/>
        </w:rPr>
        <w:t xml:space="preserve"> – oznacza to Bank Gospodarstwa Krajowego, zajmujący się obsługą bankową płatności i współfinansowania, wynikających z </w:t>
      </w:r>
      <w:r w:rsidR="00FC3026" w:rsidRPr="00AF24D8">
        <w:rPr>
          <w:rFonts w:eastAsia="Calibri" w:cstheme="minorHAnsi"/>
          <w:sz w:val="24"/>
          <w:szCs w:val="24"/>
        </w:rPr>
        <w:t>Umowy</w:t>
      </w:r>
      <w:r w:rsidRPr="00AF24D8">
        <w:rPr>
          <w:rFonts w:eastAsia="Calibri" w:cstheme="minorHAnsi"/>
          <w:sz w:val="24"/>
          <w:szCs w:val="24"/>
        </w:rPr>
        <w:t xml:space="preserve">, w ramach </w:t>
      </w:r>
      <w:r w:rsidR="00FC3026" w:rsidRPr="00AF24D8">
        <w:rPr>
          <w:rFonts w:eastAsia="Calibri" w:cstheme="minorHAnsi"/>
          <w:sz w:val="24"/>
          <w:szCs w:val="24"/>
        </w:rPr>
        <w:t>umowy</w:t>
      </w:r>
      <w:r w:rsidRPr="00AF24D8">
        <w:rPr>
          <w:rFonts w:eastAsia="Calibri" w:cstheme="minorHAnsi"/>
          <w:sz w:val="24"/>
          <w:szCs w:val="24"/>
        </w:rPr>
        <w:t xml:space="preserve"> rachunku bankowego zawartej z Ministrem Finansów;</w:t>
      </w:r>
    </w:p>
    <w:p w14:paraId="2B4657A9" w14:textId="54B96165" w:rsidR="005A1B91" w:rsidRPr="00AF24D8" w:rsidRDefault="005A1B91" w:rsidP="000B2E99">
      <w:pPr>
        <w:widowControl w:val="0"/>
        <w:numPr>
          <w:ilvl w:val="0"/>
          <w:numId w:val="2"/>
        </w:numPr>
        <w:spacing w:after="0" w:line="360" w:lineRule="auto"/>
        <w:ind w:left="714" w:hanging="357"/>
        <w:rPr>
          <w:rFonts w:eastAsia="Calibri" w:cstheme="minorHAnsi"/>
          <w:sz w:val="24"/>
          <w:szCs w:val="24"/>
        </w:rPr>
      </w:pPr>
      <w:r w:rsidRPr="00AF24D8">
        <w:rPr>
          <w:rFonts w:eastAsia="Calibri" w:cstheme="minorHAnsi"/>
          <w:sz w:val="24"/>
          <w:szCs w:val="24"/>
        </w:rPr>
        <w:t>„CST2021” –  oznacza to aplikację główną centralnego systemu teleinformatycznego, wykorzystywaną w procesie rozliczania Projektu oraz komunikowaniu się;</w:t>
      </w:r>
    </w:p>
    <w:p w14:paraId="1E45EBEF" w14:textId="77777777" w:rsidR="009307A6" w:rsidRPr="00AF24D8" w:rsidRDefault="009307A6" w:rsidP="000B2E99">
      <w:pPr>
        <w:widowControl w:val="0"/>
        <w:numPr>
          <w:ilvl w:val="0"/>
          <w:numId w:val="2"/>
        </w:numPr>
        <w:spacing w:after="0" w:line="360" w:lineRule="auto"/>
        <w:rPr>
          <w:rFonts w:eastAsia="Calibri" w:cstheme="minorHAnsi"/>
          <w:sz w:val="24"/>
          <w:szCs w:val="24"/>
        </w:rPr>
      </w:pPr>
      <w:r w:rsidRPr="00033EE1">
        <w:rPr>
          <w:rFonts w:eastAsia="Calibri" w:cstheme="minorHAnsi"/>
          <w:sz w:val="24"/>
          <w:szCs w:val="24"/>
        </w:rPr>
        <w:t>„</w:t>
      </w:r>
      <w:r w:rsidRPr="00C90425">
        <w:rPr>
          <w:rFonts w:eastAsia="Calibri" w:cstheme="minorHAnsi"/>
          <w:sz w:val="24"/>
          <w:szCs w:val="24"/>
        </w:rPr>
        <w:t>danych osobowych</w:t>
      </w:r>
      <w:r w:rsidRPr="00033EE1">
        <w:rPr>
          <w:rFonts w:eastAsia="Calibri" w:cstheme="minorHAnsi"/>
          <w:sz w:val="24"/>
          <w:szCs w:val="24"/>
        </w:rPr>
        <w:t>”</w:t>
      </w:r>
      <w:r w:rsidRPr="00AF24D8">
        <w:rPr>
          <w:rFonts w:eastAsia="Calibri" w:cstheme="minorHAnsi"/>
          <w:sz w:val="24"/>
          <w:szCs w:val="24"/>
        </w:rPr>
        <w:t xml:space="preserve"> </w:t>
      </w:r>
      <w:r w:rsidRPr="00AF24D8">
        <w:rPr>
          <w:rFonts w:cstheme="minorHAnsi"/>
          <w:sz w:val="24"/>
          <w:szCs w:val="24"/>
        </w:rPr>
        <w:t>oznacza to</w:t>
      </w:r>
      <w:r w:rsidR="004B2C27" w:rsidRPr="00AF24D8">
        <w:rPr>
          <w:rFonts w:cstheme="minorHAnsi"/>
          <w:sz w:val="24"/>
          <w:szCs w:val="24"/>
        </w:rPr>
        <w:t xml:space="preserve"> dane osobowe w rozumieniu RODO</w:t>
      </w:r>
      <w:r w:rsidRPr="00AF24D8">
        <w:rPr>
          <w:rFonts w:cstheme="minorHAnsi"/>
          <w:sz w:val="24"/>
          <w:szCs w:val="24"/>
        </w:rPr>
        <w:t xml:space="preserve">, dotyczące Beneficjentów Projektu, które muszą być przetwarzane przez Instytucję Zarządzającą </w:t>
      </w:r>
      <w:r w:rsidR="003C79DD" w:rsidRPr="00AF24D8">
        <w:rPr>
          <w:rFonts w:cstheme="minorHAnsi"/>
          <w:sz w:val="24"/>
          <w:szCs w:val="24"/>
        </w:rPr>
        <w:t xml:space="preserve">oraz Beneficjenta </w:t>
      </w:r>
      <w:r w:rsidRPr="00AF24D8">
        <w:rPr>
          <w:rFonts w:cstheme="minorHAnsi"/>
          <w:sz w:val="24"/>
          <w:szCs w:val="24"/>
        </w:rPr>
        <w:t>w celu wykonywania obowiązków państwa członkow</w:t>
      </w:r>
      <w:r w:rsidR="004B2C27" w:rsidRPr="00AF24D8">
        <w:rPr>
          <w:rFonts w:cstheme="minorHAnsi"/>
          <w:sz w:val="24"/>
          <w:szCs w:val="24"/>
        </w:rPr>
        <w:t xml:space="preserve">skiego </w:t>
      </w:r>
      <w:r w:rsidR="003C79DD" w:rsidRPr="00AF24D8">
        <w:rPr>
          <w:rFonts w:cstheme="minorHAnsi"/>
          <w:sz w:val="24"/>
          <w:szCs w:val="24"/>
        </w:rPr>
        <w:br/>
      </w:r>
      <w:r w:rsidR="004B2C27" w:rsidRPr="00AF24D8">
        <w:rPr>
          <w:rFonts w:cstheme="minorHAnsi"/>
          <w:sz w:val="24"/>
          <w:szCs w:val="24"/>
        </w:rPr>
        <w:t>w zakresie aplikowania o </w:t>
      </w:r>
      <w:r w:rsidRPr="00AF24D8">
        <w:rPr>
          <w:rFonts w:cstheme="minorHAnsi"/>
          <w:sz w:val="24"/>
          <w:szCs w:val="24"/>
        </w:rPr>
        <w:t>środki wspólnot</w:t>
      </w:r>
      <w:r w:rsidR="00883700" w:rsidRPr="00AF24D8">
        <w:rPr>
          <w:rFonts w:cstheme="minorHAnsi"/>
          <w:sz w:val="24"/>
          <w:szCs w:val="24"/>
        </w:rPr>
        <w:t>owe i</w:t>
      </w:r>
      <w:r w:rsidRPr="00AF24D8">
        <w:rPr>
          <w:rFonts w:cstheme="minorHAnsi"/>
          <w:sz w:val="24"/>
          <w:szCs w:val="24"/>
        </w:rPr>
        <w:t xml:space="preserve"> w związku z realizacją Proj</w:t>
      </w:r>
      <w:r w:rsidR="004B2C27" w:rsidRPr="00AF24D8">
        <w:rPr>
          <w:rFonts w:cstheme="minorHAnsi"/>
          <w:sz w:val="24"/>
          <w:szCs w:val="24"/>
        </w:rPr>
        <w:t xml:space="preserve">ektów </w:t>
      </w:r>
      <w:r w:rsidR="003C79DD" w:rsidRPr="00AF24D8">
        <w:rPr>
          <w:rFonts w:cstheme="minorHAnsi"/>
          <w:sz w:val="24"/>
          <w:szCs w:val="24"/>
        </w:rPr>
        <w:br/>
      </w:r>
      <w:r w:rsidR="004B2C27" w:rsidRPr="00AF24D8">
        <w:rPr>
          <w:rFonts w:cstheme="minorHAnsi"/>
          <w:sz w:val="24"/>
          <w:szCs w:val="24"/>
        </w:rPr>
        <w:lastRenderedPageBreak/>
        <w:t>w ramach</w:t>
      </w:r>
      <w:r w:rsidR="003C79DD" w:rsidRPr="00AF24D8">
        <w:rPr>
          <w:rFonts w:cstheme="minorHAnsi"/>
          <w:sz w:val="24"/>
          <w:szCs w:val="24"/>
        </w:rPr>
        <w:t xml:space="preserve"> FEO 2021-2027</w:t>
      </w:r>
      <w:r w:rsidRPr="00AF24D8">
        <w:rPr>
          <w:rFonts w:cstheme="minorHAnsi"/>
          <w:sz w:val="24"/>
          <w:szCs w:val="24"/>
        </w:rPr>
        <w:t>;</w:t>
      </w:r>
    </w:p>
    <w:p w14:paraId="7B78F308" w14:textId="466DAE6D" w:rsidR="009307A6" w:rsidRPr="00AF24D8" w:rsidRDefault="009307A6" w:rsidP="000B2E99">
      <w:pPr>
        <w:widowControl w:val="0"/>
        <w:numPr>
          <w:ilvl w:val="0"/>
          <w:numId w:val="2"/>
        </w:numPr>
        <w:spacing w:after="0" w:line="360" w:lineRule="auto"/>
        <w:rPr>
          <w:rFonts w:eastAsia="Calibri" w:cstheme="minorHAnsi"/>
          <w:sz w:val="24"/>
          <w:szCs w:val="24"/>
        </w:rPr>
      </w:pPr>
      <w:r w:rsidRPr="00033EE1">
        <w:rPr>
          <w:rFonts w:eastAsia="Calibri" w:cstheme="minorHAnsi"/>
          <w:sz w:val="24"/>
          <w:szCs w:val="24"/>
        </w:rPr>
        <w:t>„</w:t>
      </w:r>
      <w:r w:rsidRPr="00C90425">
        <w:rPr>
          <w:rFonts w:eastAsia="Calibri" w:cstheme="minorHAnsi"/>
          <w:sz w:val="24"/>
          <w:szCs w:val="24"/>
        </w:rPr>
        <w:t>Dofinansowaniu</w:t>
      </w:r>
      <w:r w:rsidRPr="00033EE1">
        <w:rPr>
          <w:rFonts w:eastAsia="Calibri" w:cstheme="minorHAnsi"/>
          <w:sz w:val="24"/>
          <w:szCs w:val="24"/>
        </w:rPr>
        <w:t>”</w:t>
      </w:r>
      <w:r w:rsidRPr="00AF24D8">
        <w:rPr>
          <w:rFonts w:eastAsia="Calibri" w:cstheme="minorHAnsi"/>
          <w:sz w:val="24"/>
          <w:szCs w:val="24"/>
        </w:rPr>
        <w:t xml:space="preserve"> – oznacza</w:t>
      </w:r>
      <w:r w:rsidR="003C79DD" w:rsidRPr="00AF24D8">
        <w:rPr>
          <w:rFonts w:eastAsia="Calibri" w:cstheme="minorHAnsi"/>
          <w:sz w:val="24"/>
          <w:szCs w:val="24"/>
        </w:rPr>
        <w:t xml:space="preserve"> zgodnie z art. 2 pkt 3 ustawy wdrożeniowej finansowanie UE lub współfinansowanie krajowe z budżetu państwa, przyznane na podstawie umowy albo decyzji o dofinansowaniu projektu, lub ze środków funduszy celowych, o ile tak stanowi umowa, albo decyzja o dofinansowaniu projektu. Finansowanie UE, to </w:t>
      </w:r>
      <w:r w:rsidR="006D4AD6" w:rsidRPr="00AF24D8">
        <w:rPr>
          <w:rFonts w:eastAsia="Calibri" w:cstheme="minorHAnsi"/>
          <w:sz w:val="24"/>
          <w:szCs w:val="24"/>
        </w:rPr>
        <w:t>środki,</w:t>
      </w:r>
      <w:r w:rsidR="003C79DD" w:rsidRPr="00AF24D8">
        <w:rPr>
          <w:rFonts w:eastAsia="Calibri" w:cstheme="minorHAnsi"/>
          <w:sz w:val="24"/>
          <w:szCs w:val="24"/>
        </w:rPr>
        <w:t xml:space="preserve"> o których mowa w art. 2 pkt 4 ustawy wdrożeniowej</w:t>
      </w:r>
    </w:p>
    <w:p w14:paraId="2B950C85" w14:textId="556D5D1A" w:rsidR="00676461" w:rsidRDefault="00676461" w:rsidP="000B2E99">
      <w:pPr>
        <w:widowControl w:val="0"/>
        <w:numPr>
          <w:ilvl w:val="0"/>
          <w:numId w:val="2"/>
        </w:numPr>
        <w:spacing w:after="0" w:line="360" w:lineRule="auto"/>
        <w:rPr>
          <w:rFonts w:eastAsia="Calibri" w:cstheme="minorHAnsi"/>
          <w:sz w:val="24"/>
          <w:szCs w:val="24"/>
        </w:rPr>
      </w:pPr>
      <w:r w:rsidRPr="00AF24D8">
        <w:rPr>
          <w:rFonts w:eastAsia="Calibri" w:cstheme="minorHAnsi"/>
          <w:sz w:val="24"/>
          <w:szCs w:val="24"/>
        </w:rPr>
        <w:t xml:space="preserve">,,DNSH” – </w:t>
      </w:r>
      <w:r w:rsidRPr="00AF24D8">
        <w:rPr>
          <w:rFonts w:eastAsia="Calibri" w:cstheme="minorHAnsi"/>
          <w:sz w:val="24"/>
          <w:szCs w:val="24"/>
          <w:lang w:bidi="pl-PL"/>
        </w:rPr>
        <w:t xml:space="preserve">zasada  „Do No </w:t>
      </w:r>
      <w:proofErr w:type="spellStart"/>
      <w:r w:rsidRPr="00AF24D8">
        <w:rPr>
          <w:rFonts w:eastAsia="Calibri" w:cstheme="minorHAnsi"/>
          <w:sz w:val="24"/>
          <w:szCs w:val="24"/>
          <w:lang w:bidi="pl-PL"/>
        </w:rPr>
        <w:t>Significant</w:t>
      </w:r>
      <w:proofErr w:type="spellEnd"/>
      <w:r w:rsidRPr="00AF24D8">
        <w:rPr>
          <w:rFonts w:eastAsia="Calibri" w:cstheme="minorHAnsi"/>
          <w:sz w:val="24"/>
          <w:szCs w:val="24"/>
          <w:lang w:bidi="pl-PL"/>
        </w:rPr>
        <w:t xml:space="preserve"> </w:t>
      </w:r>
      <w:proofErr w:type="spellStart"/>
      <w:r w:rsidRPr="00AF24D8">
        <w:rPr>
          <w:rFonts w:eastAsia="Calibri" w:cstheme="minorHAnsi"/>
          <w:sz w:val="24"/>
          <w:szCs w:val="24"/>
          <w:lang w:bidi="pl-PL"/>
        </w:rPr>
        <w:t>Harm</w:t>
      </w:r>
      <w:proofErr w:type="spellEnd"/>
      <w:r w:rsidRPr="00AF24D8">
        <w:rPr>
          <w:rFonts w:eastAsia="Calibri" w:cstheme="minorHAnsi"/>
          <w:sz w:val="24"/>
          <w:szCs w:val="24"/>
          <w:lang w:bidi="pl-PL"/>
        </w:rPr>
        <w:t>” - „nie czyń poważnych szkód” w odniesieniu do wyznaczonych celów środowiskowych;</w:t>
      </w:r>
    </w:p>
    <w:p w14:paraId="3760895F" w14:textId="7F8F76F7" w:rsidR="00D46BA1" w:rsidRPr="00903F56" w:rsidRDefault="00D46BA1" w:rsidP="00C90425">
      <w:pPr>
        <w:pStyle w:val="Akapitzlist"/>
        <w:widowControl w:val="0"/>
        <w:numPr>
          <w:ilvl w:val="0"/>
          <w:numId w:val="2"/>
        </w:numPr>
        <w:spacing w:line="360" w:lineRule="auto"/>
        <w:rPr>
          <w:rFonts w:asciiTheme="minorHAnsi" w:eastAsia="Calibri" w:hAnsiTheme="minorHAnsi" w:cstheme="minorHAnsi"/>
        </w:rPr>
      </w:pPr>
      <w:r w:rsidRPr="00903F56">
        <w:rPr>
          <w:rFonts w:asciiTheme="minorHAnsi" w:eastAsia="Calibri" w:hAnsiTheme="minorHAnsi" w:cstheme="minorHAnsi"/>
        </w:rPr>
        <w:t>„Dotacji celowej” – oznacza to środki pochodzące z budżetu państwa jako współfinansowanie wkładu krajowego, stanowiące uzupełnienie do środków europejskich, przekazywane przez Instytucję Zarządzającą na rachunek bankowy Beneficjenta.</w:t>
      </w:r>
    </w:p>
    <w:p w14:paraId="6A10777C" w14:textId="3DCE0CE3" w:rsidR="009307A6" w:rsidRPr="00AF24D8" w:rsidRDefault="009307A6" w:rsidP="000B2E99">
      <w:pPr>
        <w:widowControl w:val="0"/>
        <w:numPr>
          <w:ilvl w:val="0"/>
          <w:numId w:val="2"/>
        </w:numPr>
        <w:spacing w:after="0" w:line="360" w:lineRule="auto"/>
        <w:rPr>
          <w:rFonts w:eastAsia="Calibri" w:cstheme="minorHAnsi"/>
          <w:sz w:val="24"/>
          <w:szCs w:val="24"/>
        </w:rPr>
      </w:pPr>
      <w:r w:rsidRPr="00033EE1">
        <w:rPr>
          <w:rFonts w:eastAsia="Calibri" w:cstheme="minorHAnsi"/>
          <w:sz w:val="24"/>
          <w:szCs w:val="24"/>
        </w:rPr>
        <w:t>„</w:t>
      </w:r>
      <w:r w:rsidRPr="00C90425">
        <w:rPr>
          <w:rFonts w:eastAsia="Calibri" w:cstheme="minorHAnsi"/>
          <w:sz w:val="24"/>
          <w:szCs w:val="24"/>
        </w:rPr>
        <w:t>EFRR</w:t>
      </w:r>
      <w:r w:rsidRPr="00033EE1">
        <w:rPr>
          <w:rFonts w:eastAsia="Calibri" w:cstheme="minorHAnsi"/>
          <w:sz w:val="24"/>
          <w:szCs w:val="24"/>
        </w:rPr>
        <w:t>”</w:t>
      </w:r>
      <w:r w:rsidRPr="00AF24D8">
        <w:rPr>
          <w:rFonts w:eastAsia="Calibri" w:cstheme="minorHAnsi"/>
          <w:sz w:val="24"/>
          <w:szCs w:val="24"/>
        </w:rPr>
        <w:t xml:space="preserve"> – oznacza to Europejski Fundusz Rozwoju Regionalnego;</w:t>
      </w:r>
    </w:p>
    <w:p w14:paraId="14C4BA60" w14:textId="77777777" w:rsidR="009307A6" w:rsidRPr="00AF24D8" w:rsidRDefault="009307A6" w:rsidP="000B2E99">
      <w:pPr>
        <w:numPr>
          <w:ilvl w:val="0"/>
          <w:numId w:val="2"/>
        </w:numPr>
        <w:spacing w:after="0" w:line="360" w:lineRule="auto"/>
        <w:rPr>
          <w:rFonts w:eastAsia="Calibri" w:cstheme="minorHAnsi"/>
          <w:i/>
          <w:sz w:val="24"/>
          <w:szCs w:val="24"/>
        </w:rPr>
      </w:pPr>
      <w:r w:rsidRPr="00033EE1">
        <w:rPr>
          <w:rFonts w:eastAsia="Calibri" w:cstheme="minorHAnsi"/>
          <w:iCs/>
          <w:sz w:val="24"/>
          <w:szCs w:val="24"/>
        </w:rPr>
        <w:t>„</w:t>
      </w:r>
      <w:r w:rsidRPr="00C90425">
        <w:rPr>
          <w:rFonts w:eastAsia="Calibri" w:cstheme="minorHAnsi"/>
          <w:iCs/>
          <w:sz w:val="24"/>
          <w:szCs w:val="24"/>
        </w:rPr>
        <w:t>Instytucji Zarządzającej</w:t>
      </w:r>
      <w:r w:rsidRPr="00033EE1">
        <w:rPr>
          <w:rFonts w:eastAsia="Calibri" w:cstheme="minorHAnsi"/>
          <w:iCs/>
          <w:sz w:val="24"/>
          <w:szCs w:val="24"/>
        </w:rPr>
        <w:t>”</w:t>
      </w:r>
      <w:r w:rsidRPr="00AF24D8">
        <w:rPr>
          <w:rFonts w:eastAsia="Calibri" w:cstheme="minorHAnsi"/>
          <w:iCs/>
          <w:sz w:val="24"/>
          <w:szCs w:val="24"/>
        </w:rPr>
        <w:t xml:space="preserve"> oznacza to Zarząd Województwa Opolskiego;</w:t>
      </w:r>
    </w:p>
    <w:p w14:paraId="5A2E9EAF" w14:textId="45730E49" w:rsidR="00F948F0" w:rsidRPr="00C90425" w:rsidRDefault="00F948F0" w:rsidP="000B2E99">
      <w:pPr>
        <w:numPr>
          <w:ilvl w:val="0"/>
          <w:numId w:val="2"/>
        </w:numPr>
        <w:spacing w:after="0" w:line="360" w:lineRule="auto"/>
        <w:rPr>
          <w:rFonts w:eastAsia="Calibri" w:cstheme="minorHAnsi"/>
          <w:iCs/>
          <w:sz w:val="24"/>
          <w:szCs w:val="24"/>
        </w:rPr>
      </w:pPr>
      <w:r w:rsidRPr="00C90425">
        <w:rPr>
          <w:rFonts w:eastAsia="Calibri" w:cstheme="minorHAnsi"/>
          <w:sz w:val="24"/>
          <w:szCs w:val="24"/>
        </w:rPr>
        <w:t>„Konflikcie interesów”</w:t>
      </w:r>
      <w:r w:rsidRPr="00AF24D8">
        <w:rPr>
          <w:rFonts w:eastAsia="Calibri" w:cstheme="minorHAnsi"/>
          <w:i/>
          <w:iCs/>
          <w:sz w:val="24"/>
          <w:szCs w:val="24"/>
        </w:rPr>
        <w:t xml:space="preserve"> </w:t>
      </w:r>
      <w:r w:rsidRPr="00AF24D8">
        <w:rPr>
          <w:rFonts w:eastAsia="Calibri" w:cstheme="minorHAnsi"/>
          <w:iCs/>
          <w:sz w:val="24"/>
          <w:szCs w:val="24"/>
        </w:rPr>
        <w:t>– oznacza to sytuację wskazaną w a</w:t>
      </w:r>
      <w:r w:rsidR="00EF297B">
        <w:rPr>
          <w:rFonts w:eastAsia="Calibri" w:cstheme="minorHAnsi"/>
          <w:iCs/>
          <w:sz w:val="24"/>
          <w:szCs w:val="24"/>
        </w:rPr>
        <w:t>r</w:t>
      </w:r>
      <w:r w:rsidRPr="00AF24D8">
        <w:rPr>
          <w:rFonts w:eastAsia="Calibri" w:cstheme="minorHAnsi"/>
          <w:iCs/>
          <w:sz w:val="24"/>
          <w:szCs w:val="24"/>
        </w:rPr>
        <w:t xml:space="preserve">t. 61 ust. 3 Rozporządzenia Parlamentu Europejskiego i Rady (UE, </w:t>
      </w:r>
      <w:proofErr w:type="spellStart"/>
      <w:r w:rsidRPr="00AF24D8">
        <w:rPr>
          <w:rFonts w:eastAsia="Calibri" w:cstheme="minorHAnsi"/>
          <w:iCs/>
          <w:sz w:val="24"/>
          <w:szCs w:val="24"/>
        </w:rPr>
        <w:t>Euratom</w:t>
      </w:r>
      <w:proofErr w:type="spellEnd"/>
      <w:r w:rsidRPr="00AF24D8">
        <w:rPr>
          <w:rFonts w:eastAsia="Calibri" w:cstheme="minorHAnsi"/>
          <w:iCs/>
          <w:sz w:val="24"/>
          <w:szCs w:val="24"/>
        </w:rPr>
        <w:t xml:space="preserve">)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AF24D8">
        <w:rPr>
          <w:rFonts w:eastAsia="Calibri" w:cstheme="minorHAnsi"/>
          <w:iCs/>
          <w:sz w:val="24"/>
          <w:szCs w:val="24"/>
        </w:rPr>
        <w:t>Euratom</w:t>
      </w:r>
      <w:proofErr w:type="spellEnd"/>
      <w:r w:rsidRPr="00AF24D8">
        <w:rPr>
          <w:rFonts w:eastAsia="Calibri" w:cstheme="minorHAnsi"/>
          <w:iCs/>
          <w:sz w:val="24"/>
          <w:szCs w:val="24"/>
        </w:rPr>
        <w:t xml:space="preserve">) nr 966/2012 (Dz. U. UE. L. z 2018 r. Nr 193, str. 1 </w:t>
      </w:r>
      <w:r w:rsidR="0080418A" w:rsidRPr="00AF24D8">
        <w:rPr>
          <w:rFonts w:eastAsia="Calibri" w:cstheme="minorHAnsi"/>
          <w:iCs/>
          <w:sz w:val="24"/>
          <w:szCs w:val="24"/>
        </w:rPr>
        <w:br/>
      </w:r>
      <w:r w:rsidRPr="00AF24D8">
        <w:rPr>
          <w:rFonts w:eastAsia="Calibri" w:cstheme="minorHAnsi"/>
          <w:iCs/>
          <w:sz w:val="24"/>
          <w:szCs w:val="24"/>
        </w:rPr>
        <w:t xml:space="preserve">z </w:t>
      </w:r>
      <w:proofErr w:type="spellStart"/>
      <w:r w:rsidRPr="00AF24D8">
        <w:rPr>
          <w:rFonts w:eastAsia="Calibri" w:cstheme="minorHAnsi"/>
          <w:iCs/>
          <w:sz w:val="24"/>
          <w:szCs w:val="24"/>
        </w:rPr>
        <w:t>późn</w:t>
      </w:r>
      <w:proofErr w:type="spellEnd"/>
      <w:r w:rsidRPr="00AF24D8">
        <w:rPr>
          <w:rFonts w:eastAsia="Calibri" w:cstheme="minorHAnsi"/>
          <w:iCs/>
          <w:sz w:val="24"/>
          <w:szCs w:val="24"/>
        </w:rPr>
        <w:t xml:space="preserve">. zm.) zgodnie z którym: </w:t>
      </w:r>
      <w:r w:rsidRPr="00033EE1">
        <w:rPr>
          <w:rFonts w:eastAsia="Calibri" w:cstheme="minorHAnsi"/>
          <w:iCs/>
          <w:sz w:val="24"/>
          <w:szCs w:val="24"/>
        </w:rPr>
        <w:t>„</w:t>
      </w:r>
      <w:r w:rsidRPr="00C90425">
        <w:rPr>
          <w:rFonts w:eastAsia="Calibri" w:cstheme="minorHAnsi"/>
          <w:iCs/>
          <w:sz w:val="24"/>
          <w:szCs w:val="24"/>
        </w:rPr>
        <w:t>Do celów ust. 1 konflikt interesów istnieje wówczas, gdy bezstronne i obiektywne pełnienie funkcji podmiotu upoważnionego do działań finansowych lub innej osoby, o których mowa w ust. 1, jest zagrożone z uwagi na względy rodzinne, emocjonalne, sympatie polityczne lub związki z jakimkolwiek krajem, interes gospodarczy lub jakiekolwiek inne bezpośrednie lub pośrednie interesy osobiste</w:t>
      </w:r>
      <w:r w:rsidRPr="00033EE1">
        <w:rPr>
          <w:rFonts w:eastAsia="Calibri" w:cstheme="minorHAnsi"/>
          <w:iCs/>
          <w:sz w:val="24"/>
          <w:szCs w:val="24"/>
        </w:rPr>
        <w:t>”.</w:t>
      </w:r>
    </w:p>
    <w:p w14:paraId="740BA2AD" w14:textId="5F998E5A" w:rsidR="00676461" w:rsidRPr="00C90425" w:rsidRDefault="00676461" w:rsidP="000B2E99">
      <w:pPr>
        <w:numPr>
          <w:ilvl w:val="0"/>
          <w:numId w:val="2"/>
        </w:numPr>
        <w:spacing w:after="0" w:line="360" w:lineRule="auto"/>
        <w:rPr>
          <w:rFonts w:eastAsia="Calibri" w:cstheme="minorHAnsi"/>
          <w:sz w:val="24"/>
          <w:szCs w:val="24"/>
        </w:rPr>
      </w:pPr>
      <w:r w:rsidRPr="00033EE1">
        <w:rPr>
          <w:rFonts w:cstheme="minorHAnsi"/>
          <w:sz w:val="24"/>
          <w:szCs w:val="24"/>
        </w:rPr>
        <w:t>„</w:t>
      </w:r>
      <w:r w:rsidRPr="00C90425">
        <w:rPr>
          <w:rFonts w:cstheme="minorHAnsi"/>
          <w:sz w:val="24"/>
          <w:szCs w:val="24"/>
        </w:rPr>
        <w:t>korupcji i nadużyciach finansowych</w:t>
      </w:r>
      <w:r w:rsidRPr="00033EE1">
        <w:rPr>
          <w:rFonts w:cstheme="minorHAnsi"/>
          <w:sz w:val="24"/>
          <w:szCs w:val="24"/>
        </w:rPr>
        <w:t xml:space="preserve">” – oznacza to dokument pn.: </w:t>
      </w:r>
      <w:r w:rsidRPr="00C90425">
        <w:rPr>
          <w:rFonts w:cstheme="minorHAnsi"/>
          <w:sz w:val="24"/>
          <w:szCs w:val="24"/>
        </w:rPr>
        <w:t xml:space="preserve">Zapobieganie </w:t>
      </w:r>
      <w:r w:rsidRPr="00C90425">
        <w:rPr>
          <w:rFonts w:cstheme="minorHAnsi"/>
          <w:sz w:val="24"/>
          <w:szCs w:val="24"/>
        </w:rPr>
        <w:br/>
        <w:t xml:space="preserve">i sposób  postępowania w sytuacjach wystąpienia korupcji i nadużyć finansowych, </w:t>
      </w:r>
      <w:r w:rsidRPr="00C90425">
        <w:rPr>
          <w:rFonts w:cstheme="minorHAnsi"/>
          <w:sz w:val="24"/>
          <w:szCs w:val="24"/>
        </w:rPr>
        <w:br/>
        <w:t>w tym konfliktu interesów w ramach programu regionalnego pn. Fundusze Europejskie dla Opolskiego 2021 – 2027;</w:t>
      </w:r>
    </w:p>
    <w:p w14:paraId="5D7C0B55" w14:textId="186C5DC1" w:rsidR="00A71449" w:rsidRPr="00AF24D8" w:rsidRDefault="00A71449" w:rsidP="000B2E99">
      <w:pPr>
        <w:numPr>
          <w:ilvl w:val="0"/>
          <w:numId w:val="2"/>
        </w:numPr>
        <w:spacing w:after="0" w:line="360" w:lineRule="auto"/>
        <w:rPr>
          <w:rFonts w:eastAsia="Calibri" w:cstheme="minorHAnsi"/>
          <w:i/>
          <w:sz w:val="24"/>
          <w:szCs w:val="24"/>
        </w:rPr>
      </w:pPr>
      <w:r w:rsidRPr="00C90425">
        <w:rPr>
          <w:rFonts w:eastAsia="Calibri" w:cstheme="minorHAnsi"/>
          <w:iCs/>
          <w:sz w:val="24"/>
          <w:szCs w:val="24"/>
        </w:rPr>
        <w:lastRenderedPageBreak/>
        <w:t>„LSI FEO 2021-2027”</w:t>
      </w:r>
      <w:r w:rsidR="00AF24D8">
        <w:rPr>
          <w:rFonts w:eastAsia="Calibri" w:cstheme="minorHAnsi"/>
          <w:i/>
          <w:sz w:val="24"/>
          <w:szCs w:val="24"/>
        </w:rPr>
        <w:t xml:space="preserve"> - </w:t>
      </w:r>
      <w:r w:rsidRPr="00AF24D8">
        <w:rPr>
          <w:rFonts w:eastAsia="Calibri" w:cstheme="minorHAnsi"/>
          <w:iCs/>
          <w:sz w:val="24"/>
          <w:szCs w:val="24"/>
        </w:rPr>
        <w:t>oznacza to Lokalny System Informatyczny Funduszy Europejskich dla Opolskiego na lata 2021–2027;</w:t>
      </w:r>
    </w:p>
    <w:p w14:paraId="299CDECA" w14:textId="20F6FFB8" w:rsidR="00676461" w:rsidRPr="00AF24D8" w:rsidRDefault="00676461" w:rsidP="000B2E99">
      <w:pPr>
        <w:widowControl w:val="0"/>
        <w:numPr>
          <w:ilvl w:val="0"/>
          <w:numId w:val="2"/>
        </w:numPr>
        <w:spacing w:after="0" w:line="360" w:lineRule="auto"/>
        <w:ind w:left="714" w:hanging="357"/>
        <w:rPr>
          <w:rFonts w:eastAsia="Calibri" w:cstheme="minorHAnsi"/>
          <w:i/>
          <w:sz w:val="24"/>
          <w:szCs w:val="24"/>
        </w:rPr>
      </w:pPr>
      <w:r w:rsidRPr="00033EE1">
        <w:rPr>
          <w:rFonts w:eastAsia="Calibri" w:cstheme="minorHAnsi"/>
          <w:sz w:val="24"/>
          <w:szCs w:val="24"/>
        </w:rPr>
        <w:t>„</w:t>
      </w:r>
      <w:r w:rsidRPr="00C90425">
        <w:rPr>
          <w:rFonts w:eastAsia="Calibri" w:cstheme="minorHAnsi"/>
          <w:sz w:val="24"/>
          <w:szCs w:val="24"/>
        </w:rPr>
        <w:t>nieprawidłowości indywidualnej</w:t>
      </w:r>
      <w:r w:rsidRPr="00033EE1">
        <w:rPr>
          <w:rFonts w:eastAsia="Calibri" w:cstheme="minorHAnsi"/>
          <w:sz w:val="24"/>
          <w:szCs w:val="24"/>
        </w:rPr>
        <w:t>”</w:t>
      </w:r>
      <w:r w:rsidRPr="00AF24D8">
        <w:rPr>
          <w:rFonts w:eastAsia="Calibri" w:cstheme="minorHAnsi"/>
          <w:sz w:val="24"/>
          <w:szCs w:val="24"/>
        </w:rPr>
        <w:t xml:space="preserve"> – zgodnie z zapisami art. 2 pkt 17 ustawy wdrożeniowej, oznacza to nieprawidłowość, o której mowa w art. 2 pkt 31 rozporządzenia ogólnego, tj. każde naruszenie mającego zastosowanie prawa, wynikające z działania lub zaniechania podmiotu gospodarczego, które ma lub może mieć szkodliwy wpływ na budżet Unii poprzez obciążenie go nieuzasadnionym wydatkiem. Przez podmiot gospodarczy, zgodnie z art. 2 pkt 30 rozporządzenia ogólnego, należy rozumieć każdą osobę fizyczną lub prawną lub inny podmiot biorący udział we wdrażaniu Funduszy, z wyjątkiem państwa członkowskiego podczas wykonywania uprawnień władzy publicznej;  </w:t>
      </w:r>
      <w:r w:rsidRPr="00AF24D8">
        <w:rPr>
          <w:rFonts w:eastAsia="Calibri" w:cstheme="minorHAnsi"/>
          <w:sz w:val="24"/>
          <w:szCs w:val="24"/>
          <w:highlight w:val="yellow"/>
        </w:rPr>
        <w:t xml:space="preserve"> </w:t>
      </w:r>
    </w:p>
    <w:p w14:paraId="498A870D" w14:textId="24D12F24" w:rsidR="003A78E7" w:rsidRPr="00AF24D8" w:rsidRDefault="009307A6" w:rsidP="000B2E99">
      <w:pPr>
        <w:numPr>
          <w:ilvl w:val="0"/>
          <w:numId w:val="2"/>
        </w:numPr>
        <w:spacing w:after="0" w:line="360" w:lineRule="auto"/>
        <w:ind w:left="714" w:hanging="357"/>
        <w:rPr>
          <w:rFonts w:eastAsia="Calibri" w:cstheme="minorHAnsi"/>
          <w:sz w:val="24"/>
          <w:szCs w:val="24"/>
        </w:rPr>
      </w:pPr>
      <w:r w:rsidRPr="00033EE1">
        <w:rPr>
          <w:rFonts w:eastAsia="Calibri" w:cstheme="minorHAnsi"/>
          <w:sz w:val="24"/>
          <w:szCs w:val="24"/>
        </w:rPr>
        <w:t>„</w:t>
      </w:r>
      <w:r w:rsidRPr="00C90425">
        <w:rPr>
          <w:rFonts w:eastAsia="Calibri" w:cstheme="minorHAnsi"/>
          <w:sz w:val="24"/>
          <w:szCs w:val="24"/>
        </w:rPr>
        <w:t>Partnerze</w:t>
      </w:r>
      <w:r w:rsidRPr="00033EE1">
        <w:rPr>
          <w:rFonts w:eastAsia="Calibri" w:cstheme="minorHAnsi"/>
          <w:sz w:val="24"/>
          <w:szCs w:val="24"/>
        </w:rPr>
        <w:t>”</w:t>
      </w:r>
      <w:r w:rsidRPr="00AF24D8">
        <w:rPr>
          <w:rFonts w:eastAsia="Calibri" w:cstheme="minorHAnsi"/>
          <w:sz w:val="24"/>
          <w:szCs w:val="24"/>
        </w:rPr>
        <w:t xml:space="preserve"> – oznacza to podmiot w rozumieniu art. 3</w:t>
      </w:r>
      <w:r w:rsidR="006F2CC7" w:rsidRPr="00AF24D8">
        <w:rPr>
          <w:rFonts w:eastAsia="Calibri" w:cstheme="minorHAnsi"/>
          <w:sz w:val="24"/>
          <w:szCs w:val="24"/>
        </w:rPr>
        <w:t>9</w:t>
      </w:r>
      <w:r w:rsidRPr="00AF24D8">
        <w:rPr>
          <w:rFonts w:eastAsia="Calibri" w:cstheme="minorHAnsi"/>
          <w:sz w:val="24"/>
          <w:szCs w:val="24"/>
        </w:rPr>
        <w:t xml:space="preserve"> </w:t>
      </w:r>
      <w:r w:rsidR="00707D30" w:rsidRPr="00AF24D8">
        <w:rPr>
          <w:rFonts w:eastAsia="Calibri" w:cstheme="minorHAnsi"/>
          <w:sz w:val="24"/>
          <w:szCs w:val="24"/>
        </w:rPr>
        <w:t>u</w:t>
      </w:r>
      <w:r w:rsidRPr="00AF24D8">
        <w:rPr>
          <w:rFonts w:eastAsia="Calibri" w:cstheme="minorHAnsi"/>
          <w:sz w:val="24"/>
          <w:szCs w:val="24"/>
        </w:rPr>
        <w:t xml:space="preserve">stawy wdrożeniowej, który jest wymieniony we </w:t>
      </w:r>
      <w:r w:rsidR="00707D30" w:rsidRPr="00AF24D8">
        <w:rPr>
          <w:rFonts w:eastAsia="Calibri" w:cstheme="minorHAnsi"/>
          <w:sz w:val="24"/>
          <w:szCs w:val="24"/>
        </w:rPr>
        <w:t>w</w:t>
      </w:r>
      <w:r w:rsidRPr="00AF24D8">
        <w:rPr>
          <w:rFonts w:eastAsia="Calibri" w:cstheme="minorHAnsi"/>
          <w:sz w:val="24"/>
          <w:szCs w:val="24"/>
        </w:rPr>
        <w:t>niosku, realizuj</w:t>
      </w:r>
      <w:r w:rsidR="004B2C27" w:rsidRPr="00AF24D8">
        <w:rPr>
          <w:rFonts w:eastAsia="Calibri" w:cstheme="minorHAnsi"/>
          <w:sz w:val="24"/>
          <w:szCs w:val="24"/>
        </w:rPr>
        <w:t>ący wspólnie z Beneficjentem (i </w:t>
      </w:r>
      <w:r w:rsidRPr="00AF24D8">
        <w:rPr>
          <w:rFonts w:eastAsia="Calibri" w:cstheme="minorHAnsi"/>
          <w:sz w:val="24"/>
          <w:szCs w:val="24"/>
        </w:rPr>
        <w:t>ewentualnie z innymi Partnerami) Projekt</w:t>
      </w:r>
      <w:r w:rsidR="00707D30" w:rsidRPr="00AF24D8">
        <w:rPr>
          <w:rFonts w:eastAsia="Calibri" w:cstheme="minorHAnsi"/>
          <w:sz w:val="24"/>
          <w:szCs w:val="24"/>
        </w:rPr>
        <w:t xml:space="preserve"> na warunkach określonych w umowie lub decyzji o dofinansowanie projektu i porozumieniu albo umowie o partnerstwie i </w:t>
      </w:r>
      <w:r w:rsidRPr="00AF24D8">
        <w:rPr>
          <w:rFonts w:eastAsia="Calibri" w:cstheme="minorHAnsi"/>
          <w:sz w:val="24"/>
          <w:szCs w:val="24"/>
        </w:rPr>
        <w:t>wnoszący do Projektu zasoby ludzkie, organizacyjne, techniczne lub finansowe</w:t>
      </w:r>
      <w:r w:rsidR="00707D30" w:rsidRPr="00AF24D8">
        <w:rPr>
          <w:rFonts w:eastAsia="Calibri" w:cstheme="minorHAnsi"/>
          <w:sz w:val="24"/>
          <w:szCs w:val="24"/>
        </w:rPr>
        <w:t>, bez którego realizacja projektu nie byłaby możliwa</w:t>
      </w:r>
      <w:r w:rsidR="00B17272" w:rsidRPr="00AF24D8">
        <w:rPr>
          <w:rFonts w:eastAsia="Calibri" w:cstheme="minorHAnsi"/>
          <w:sz w:val="24"/>
          <w:szCs w:val="24"/>
        </w:rPr>
        <w:t>;</w:t>
      </w:r>
    </w:p>
    <w:p w14:paraId="626BD1A4" w14:textId="435801CE" w:rsidR="009307A6" w:rsidRPr="00AF24D8" w:rsidRDefault="009307A6" w:rsidP="000B2E99">
      <w:pPr>
        <w:numPr>
          <w:ilvl w:val="0"/>
          <w:numId w:val="2"/>
        </w:numPr>
        <w:spacing w:after="0" w:line="360" w:lineRule="auto"/>
        <w:ind w:left="714" w:hanging="357"/>
        <w:rPr>
          <w:rFonts w:eastAsia="Calibri" w:cstheme="minorHAnsi"/>
          <w:sz w:val="24"/>
          <w:szCs w:val="24"/>
        </w:rPr>
      </w:pPr>
      <w:r w:rsidRPr="00033EE1">
        <w:rPr>
          <w:rFonts w:eastAsia="Calibri" w:cstheme="minorHAnsi"/>
          <w:sz w:val="24"/>
          <w:szCs w:val="24"/>
        </w:rPr>
        <w:t>„</w:t>
      </w:r>
      <w:r w:rsidRPr="00C90425">
        <w:rPr>
          <w:rFonts w:eastAsia="Calibri" w:cstheme="minorHAnsi"/>
          <w:sz w:val="24"/>
          <w:szCs w:val="24"/>
        </w:rPr>
        <w:t>Programie</w:t>
      </w:r>
      <w:r w:rsidRPr="00033EE1">
        <w:rPr>
          <w:rFonts w:eastAsia="Calibri" w:cstheme="minorHAnsi"/>
          <w:sz w:val="24"/>
          <w:szCs w:val="24"/>
        </w:rPr>
        <w:t>”</w:t>
      </w:r>
      <w:r w:rsidRPr="00AF24D8">
        <w:rPr>
          <w:rFonts w:eastAsia="Calibri" w:cstheme="minorHAnsi"/>
          <w:sz w:val="24"/>
          <w:szCs w:val="24"/>
        </w:rPr>
        <w:t xml:space="preserve"> - </w:t>
      </w:r>
      <w:r w:rsidR="007B1777" w:rsidRPr="00AF24D8">
        <w:rPr>
          <w:rFonts w:cstheme="minorHAnsi"/>
          <w:i/>
          <w:iCs/>
          <w:color w:val="000000"/>
          <w:sz w:val="24"/>
          <w:szCs w:val="24"/>
          <w:shd w:val="clear" w:color="auto" w:fill="FFFFFF"/>
        </w:rPr>
        <w:t xml:space="preserve"> </w:t>
      </w:r>
      <w:r w:rsidR="007B1777" w:rsidRPr="00AF24D8">
        <w:rPr>
          <w:rFonts w:eastAsia="Calibri" w:cstheme="minorHAnsi"/>
          <w:sz w:val="24"/>
          <w:szCs w:val="24"/>
        </w:rPr>
        <w:t xml:space="preserve">oznacza to </w:t>
      </w:r>
      <w:r w:rsidR="007B1777" w:rsidRPr="00AF24D8">
        <w:rPr>
          <w:rFonts w:eastAsia="Times New Roman" w:cstheme="minorHAnsi"/>
          <w:sz w:val="24"/>
          <w:szCs w:val="24"/>
          <w:lang w:eastAsia="pl-PL"/>
        </w:rPr>
        <w:t xml:space="preserve">program regionalny </w:t>
      </w:r>
      <w:r w:rsidR="007B1777" w:rsidRPr="00C90425">
        <w:rPr>
          <w:rFonts w:eastAsia="Times New Roman" w:cstheme="minorHAnsi"/>
          <w:iCs/>
          <w:sz w:val="24"/>
          <w:szCs w:val="24"/>
          <w:lang w:eastAsia="pl-PL"/>
        </w:rPr>
        <w:t>Fundusze Europejskie dla Opolskiego 2021-2027</w:t>
      </w:r>
      <w:r w:rsidR="007B1777" w:rsidRPr="00AF24D8">
        <w:rPr>
          <w:rFonts w:eastAsia="Times New Roman" w:cstheme="minorHAnsi"/>
          <w:i/>
          <w:sz w:val="24"/>
          <w:szCs w:val="24"/>
          <w:lang w:eastAsia="pl-PL"/>
        </w:rPr>
        <w:t xml:space="preserve"> </w:t>
      </w:r>
      <w:r w:rsidR="007B1777" w:rsidRPr="00AF24D8">
        <w:rPr>
          <w:rFonts w:cstheme="minorHAnsi"/>
          <w:sz w:val="24"/>
          <w:szCs w:val="24"/>
        </w:rPr>
        <w:t>przyjęty Decyzją Wykonawczą Komisji z dnia 24.7.2024 r. zmieniającą decyzję wykonawczą C(2022) 8515 zatwierdzającą program „Fundusze Europejskie dla Opolskiego 2021-2027” do wsparcia z Europejskiego Funduszu Rozwoju Regionalnego i Europejskiego Funduszu Społecznego Plus w ramach celu „Inwestycje na rzecz zatrudnienia i wzrostu” dla regionu Opolskiego w Polsce CCI 2021PL16FFPR008</w:t>
      </w:r>
    </w:p>
    <w:p w14:paraId="3542983D" w14:textId="2E2C34AE" w:rsidR="00676461" w:rsidRPr="00AF24D8" w:rsidRDefault="00676461" w:rsidP="000B2E99">
      <w:pPr>
        <w:numPr>
          <w:ilvl w:val="0"/>
          <w:numId w:val="2"/>
        </w:numPr>
        <w:spacing w:after="0" w:line="360" w:lineRule="auto"/>
        <w:ind w:left="714" w:hanging="357"/>
        <w:rPr>
          <w:rFonts w:eastAsia="Calibri" w:cstheme="minorHAnsi"/>
          <w:sz w:val="24"/>
          <w:szCs w:val="24"/>
        </w:rPr>
      </w:pPr>
      <w:r w:rsidRPr="00AF24D8">
        <w:rPr>
          <w:rFonts w:eastAsia="Calibri" w:cstheme="minorHAnsi"/>
          <w:sz w:val="24"/>
          <w:szCs w:val="24"/>
        </w:rPr>
        <w:t xml:space="preserve">„personelu Projektu” – zgodnie z zapisami wytycznych dotyczących kwalifikowalności, </w:t>
      </w:r>
      <w:r w:rsidRPr="00AF24D8">
        <w:rPr>
          <w:rFonts w:cstheme="minorHAnsi"/>
          <w:iCs/>
          <w:sz w:val="24"/>
          <w:szCs w:val="24"/>
        </w:rPr>
        <w:t>oznacza to osoby zaangażowane do realizacji zadań lub czynności w ramach projektu na podstawie stosunku pracy i wolontariusze wykonujący świadczenia na zasadach określonych w ustawie z dnia 24 kwietnia 2003</w:t>
      </w:r>
      <w:r w:rsidR="003E0EC6">
        <w:rPr>
          <w:rFonts w:cstheme="minorHAnsi"/>
          <w:iCs/>
          <w:sz w:val="24"/>
          <w:szCs w:val="24"/>
        </w:rPr>
        <w:t xml:space="preserve"> </w:t>
      </w:r>
      <w:r w:rsidRPr="00AF24D8">
        <w:rPr>
          <w:rFonts w:cstheme="minorHAnsi"/>
          <w:iCs/>
          <w:sz w:val="24"/>
          <w:szCs w:val="24"/>
        </w:rPr>
        <w:t>r. o działalności pożytku publicznego i o wolontariacie (</w:t>
      </w:r>
      <w:proofErr w:type="spellStart"/>
      <w:r w:rsidRPr="00AF24D8">
        <w:rPr>
          <w:rFonts w:cstheme="minorHAnsi"/>
          <w:iCs/>
          <w:sz w:val="24"/>
          <w:szCs w:val="24"/>
        </w:rPr>
        <w:t>t.j</w:t>
      </w:r>
      <w:proofErr w:type="spellEnd"/>
      <w:r w:rsidRPr="00AF24D8">
        <w:rPr>
          <w:rFonts w:cstheme="minorHAnsi"/>
          <w:iCs/>
          <w:sz w:val="24"/>
          <w:szCs w:val="24"/>
        </w:rPr>
        <w:t>. Dz. U. z 202</w:t>
      </w:r>
      <w:r w:rsidR="003E0EC6">
        <w:rPr>
          <w:rFonts w:cstheme="minorHAnsi"/>
          <w:iCs/>
          <w:sz w:val="24"/>
          <w:szCs w:val="24"/>
        </w:rPr>
        <w:t>4</w:t>
      </w:r>
      <w:r w:rsidRPr="00AF24D8">
        <w:rPr>
          <w:rFonts w:cstheme="minorHAnsi"/>
          <w:iCs/>
          <w:sz w:val="24"/>
          <w:szCs w:val="24"/>
        </w:rPr>
        <w:t xml:space="preserve"> r. poz. </w:t>
      </w:r>
      <w:r w:rsidR="003E0EC6">
        <w:rPr>
          <w:rFonts w:cstheme="minorHAnsi"/>
          <w:iCs/>
          <w:sz w:val="24"/>
          <w:szCs w:val="24"/>
        </w:rPr>
        <w:t>1491</w:t>
      </w:r>
      <w:r w:rsidRPr="00AF24D8">
        <w:rPr>
          <w:rFonts w:cstheme="minorHAnsi"/>
          <w:iCs/>
          <w:sz w:val="24"/>
          <w:szCs w:val="24"/>
        </w:rPr>
        <w:t xml:space="preserve">); personelem projektu jest również osoba fizyczna prowadząca działalność gospodarczą będąca beneficjentem oraz </w:t>
      </w:r>
      <w:r w:rsidRPr="00AF24D8">
        <w:rPr>
          <w:rFonts w:cstheme="minorHAnsi"/>
          <w:iCs/>
          <w:sz w:val="24"/>
          <w:szCs w:val="24"/>
        </w:rPr>
        <w:lastRenderedPageBreak/>
        <w:t>osoby z nią współpracujące w rozumieniu art. 8 ust. 11 ustawy z dnia 13 października 1998</w:t>
      </w:r>
      <w:r w:rsidR="00AE53A1">
        <w:rPr>
          <w:rFonts w:cstheme="minorHAnsi"/>
          <w:iCs/>
          <w:sz w:val="24"/>
          <w:szCs w:val="24"/>
        </w:rPr>
        <w:t xml:space="preserve"> </w:t>
      </w:r>
      <w:r w:rsidRPr="00AF24D8">
        <w:rPr>
          <w:rFonts w:cstheme="minorHAnsi"/>
          <w:iCs/>
          <w:sz w:val="24"/>
          <w:szCs w:val="24"/>
        </w:rPr>
        <w:t>r. o systemie ubezpieczeń społecznych (</w:t>
      </w:r>
      <w:proofErr w:type="spellStart"/>
      <w:r w:rsidRPr="00AF24D8">
        <w:rPr>
          <w:rFonts w:cstheme="minorHAnsi"/>
          <w:iCs/>
          <w:sz w:val="24"/>
          <w:szCs w:val="24"/>
        </w:rPr>
        <w:t>t.j</w:t>
      </w:r>
      <w:proofErr w:type="spellEnd"/>
      <w:r w:rsidRPr="00AF24D8">
        <w:rPr>
          <w:rFonts w:cstheme="minorHAnsi"/>
          <w:iCs/>
          <w:sz w:val="24"/>
          <w:szCs w:val="24"/>
        </w:rPr>
        <w:t>. Dz. U. z 2024 r. poz. 497);</w:t>
      </w:r>
    </w:p>
    <w:p w14:paraId="2037E09D" w14:textId="1BDA798C" w:rsidR="003177BF" w:rsidRPr="00AF24D8" w:rsidRDefault="003177BF" w:rsidP="000B2E99">
      <w:pPr>
        <w:numPr>
          <w:ilvl w:val="0"/>
          <w:numId w:val="2"/>
        </w:numPr>
        <w:spacing w:after="0" w:line="360" w:lineRule="auto"/>
        <w:ind w:left="714" w:hanging="357"/>
        <w:rPr>
          <w:rFonts w:eastAsia="Calibri" w:cstheme="minorHAnsi"/>
          <w:sz w:val="24"/>
          <w:szCs w:val="24"/>
        </w:rPr>
      </w:pPr>
      <w:r w:rsidRPr="00AF24D8">
        <w:rPr>
          <w:rFonts w:eastAsia="Calibri" w:cstheme="minorHAnsi"/>
          <w:sz w:val="24"/>
          <w:szCs w:val="24"/>
        </w:rPr>
        <w:t>„podręczniku wnioskodawcy i beneficjenta” – oznacza Podręcznik wnioskodawcy i beneficjenta Funduszy Europejskich na lata 2021-2027 w zakresie informacji i promocji;</w:t>
      </w:r>
    </w:p>
    <w:p w14:paraId="1DAB6B7E" w14:textId="69F7D198" w:rsidR="003177BF" w:rsidRPr="00AF24D8" w:rsidRDefault="003177BF" w:rsidP="000B2E99">
      <w:pPr>
        <w:numPr>
          <w:ilvl w:val="0"/>
          <w:numId w:val="2"/>
        </w:numPr>
        <w:spacing w:after="0" w:line="360" w:lineRule="auto"/>
        <w:ind w:left="714" w:hanging="357"/>
        <w:rPr>
          <w:rFonts w:eastAsia="Calibri" w:cstheme="minorHAnsi"/>
          <w:sz w:val="24"/>
          <w:szCs w:val="24"/>
        </w:rPr>
      </w:pPr>
      <w:r w:rsidRPr="00AF24D8">
        <w:rPr>
          <w:rFonts w:eastAsia="Calibri" w:cstheme="minorHAnsi"/>
          <w:sz w:val="24"/>
          <w:szCs w:val="24"/>
        </w:rPr>
        <w:t xml:space="preserve">„Powierzającym” – </w:t>
      </w:r>
      <w:r w:rsidR="00AE53A1">
        <w:rPr>
          <w:rFonts w:eastAsia="Calibri" w:cstheme="minorHAnsi"/>
          <w:sz w:val="24"/>
          <w:szCs w:val="24"/>
        </w:rPr>
        <w:t xml:space="preserve"> </w:t>
      </w:r>
      <w:r w:rsidR="00672201">
        <w:rPr>
          <w:rFonts w:eastAsia="Calibri" w:cstheme="minorHAnsi"/>
          <w:sz w:val="24"/>
          <w:szCs w:val="24"/>
        </w:rPr>
        <w:t xml:space="preserve"> oznacza Instytucję Zarządzającą, pełniącą rolę </w:t>
      </w:r>
      <w:r w:rsidR="00EE5200">
        <w:rPr>
          <w:rFonts w:eastAsia="Calibri" w:cstheme="minorHAnsi"/>
          <w:sz w:val="24"/>
          <w:szCs w:val="24"/>
        </w:rPr>
        <w:t>administratora</w:t>
      </w:r>
      <w:r w:rsidR="00672201">
        <w:rPr>
          <w:rFonts w:eastAsia="Calibri" w:cstheme="minorHAnsi"/>
          <w:sz w:val="24"/>
          <w:szCs w:val="24"/>
        </w:rPr>
        <w:t xml:space="preserve"> danych osobowych </w:t>
      </w:r>
      <w:r w:rsidR="005E544C">
        <w:rPr>
          <w:rFonts w:eastAsia="Calibri" w:cstheme="minorHAnsi"/>
          <w:sz w:val="24"/>
          <w:szCs w:val="24"/>
        </w:rPr>
        <w:t xml:space="preserve">dla </w:t>
      </w:r>
      <w:r w:rsidR="00672201">
        <w:rPr>
          <w:rFonts w:eastAsia="Calibri" w:cstheme="minorHAnsi"/>
          <w:sz w:val="24"/>
          <w:szCs w:val="24"/>
        </w:rPr>
        <w:t>zbioru FEO 2021-2027;</w:t>
      </w:r>
    </w:p>
    <w:p w14:paraId="5D566B33" w14:textId="77777777" w:rsidR="009307A6" w:rsidRPr="00AF24D8" w:rsidRDefault="009307A6" w:rsidP="000B2E99">
      <w:pPr>
        <w:numPr>
          <w:ilvl w:val="0"/>
          <w:numId w:val="2"/>
        </w:numPr>
        <w:spacing w:after="0" w:line="360" w:lineRule="auto"/>
        <w:rPr>
          <w:rFonts w:eastAsia="Calibri" w:cstheme="minorHAnsi"/>
          <w:sz w:val="24"/>
          <w:szCs w:val="24"/>
        </w:rPr>
      </w:pPr>
      <w:r w:rsidRPr="00CC6F6D">
        <w:rPr>
          <w:rFonts w:eastAsia="Calibri" w:cstheme="minorHAnsi"/>
          <w:sz w:val="24"/>
          <w:szCs w:val="24"/>
        </w:rPr>
        <w:t>„</w:t>
      </w:r>
      <w:r w:rsidRPr="00C90425">
        <w:rPr>
          <w:rFonts w:eastAsia="Calibri" w:cstheme="minorHAnsi"/>
          <w:sz w:val="24"/>
          <w:szCs w:val="24"/>
        </w:rPr>
        <w:t>Projekcie</w:t>
      </w:r>
      <w:r w:rsidRPr="00CC6F6D">
        <w:rPr>
          <w:rFonts w:eastAsia="Calibri" w:cstheme="minorHAnsi"/>
          <w:sz w:val="24"/>
          <w:szCs w:val="24"/>
        </w:rPr>
        <w:t>”</w:t>
      </w:r>
      <w:r w:rsidRPr="00AF24D8">
        <w:rPr>
          <w:rFonts w:eastAsia="Calibri" w:cstheme="minorHAnsi"/>
          <w:sz w:val="24"/>
          <w:szCs w:val="24"/>
        </w:rPr>
        <w:t xml:space="preserve"> – oznacza to Projekt </w:t>
      </w:r>
      <w:r w:rsidRPr="00C90425">
        <w:rPr>
          <w:rFonts w:eastAsia="Calibri" w:cstheme="minorHAnsi"/>
          <w:b/>
          <w:bCs/>
          <w:iCs/>
          <w:sz w:val="24"/>
          <w:szCs w:val="24"/>
        </w:rPr>
        <w:t>[Tytuł Projektu]</w:t>
      </w:r>
      <w:r w:rsidRPr="00AF24D8">
        <w:rPr>
          <w:rFonts w:eastAsia="Calibri" w:cstheme="minorHAnsi"/>
          <w:i/>
          <w:sz w:val="24"/>
          <w:szCs w:val="24"/>
        </w:rPr>
        <w:t xml:space="preserve">, </w:t>
      </w:r>
      <w:r w:rsidRPr="00AF24D8">
        <w:rPr>
          <w:rFonts w:eastAsia="Calibri" w:cstheme="minorHAnsi"/>
          <w:sz w:val="24"/>
          <w:szCs w:val="24"/>
        </w:rPr>
        <w:t xml:space="preserve">nr </w:t>
      </w:r>
      <w:r w:rsidRPr="00C90425">
        <w:rPr>
          <w:rFonts w:eastAsia="Calibri" w:cstheme="minorHAnsi"/>
          <w:b/>
          <w:bCs/>
          <w:iCs/>
          <w:sz w:val="24"/>
          <w:szCs w:val="24"/>
        </w:rPr>
        <w:t>[numer Projektu]</w:t>
      </w:r>
      <w:r w:rsidRPr="00CC6F6D">
        <w:rPr>
          <w:rFonts w:eastAsia="Calibri" w:cstheme="minorHAnsi"/>
          <w:iCs/>
          <w:sz w:val="24"/>
          <w:szCs w:val="24"/>
        </w:rPr>
        <w:t>,</w:t>
      </w:r>
      <w:r w:rsidRPr="00AF24D8">
        <w:rPr>
          <w:rFonts w:eastAsia="Calibri" w:cstheme="minorHAnsi"/>
          <w:sz w:val="24"/>
          <w:szCs w:val="24"/>
        </w:rPr>
        <w:t xml:space="preserve"> określony we </w:t>
      </w:r>
      <w:r w:rsidR="00DD304D" w:rsidRPr="00AF24D8">
        <w:rPr>
          <w:rFonts w:eastAsia="Calibri" w:cstheme="minorHAnsi"/>
          <w:sz w:val="24"/>
          <w:szCs w:val="24"/>
        </w:rPr>
        <w:t>w</w:t>
      </w:r>
      <w:r w:rsidRPr="00AF24D8">
        <w:rPr>
          <w:rFonts w:eastAsia="Calibri" w:cstheme="minorHAnsi"/>
          <w:sz w:val="24"/>
          <w:szCs w:val="24"/>
        </w:rPr>
        <w:t>niosku;</w:t>
      </w:r>
    </w:p>
    <w:p w14:paraId="575B6F93" w14:textId="77777777" w:rsidR="009307A6" w:rsidRPr="00AF24D8" w:rsidRDefault="009307A6" w:rsidP="000B2E99">
      <w:pPr>
        <w:numPr>
          <w:ilvl w:val="0"/>
          <w:numId w:val="2"/>
        </w:numPr>
        <w:spacing w:after="0" w:line="360" w:lineRule="auto"/>
        <w:rPr>
          <w:rFonts w:eastAsia="Calibri" w:cstheme="minorHAnsi"/>
          <w:sz w:val="24"/>
          <w:szCs w:val="24"/>
        </w:rPr>
      </w:pPr>
      <w:r w:rsidRPr="00CC6F6D">
        <w:rPr>
          <w:rFonts w:eastAsia="Calibri" w:cstheme="minorHAnsi"/>
          <w:sz w:val="24"/>
          <w:szCs w:val="24"/>
        </w:rPr>
        <w:t>„</w:t>
      </w:r>
      <w:r w:rsidRPr="00C90425">
        <w:rPr>
          <w:rFonts w:eastAsia="Calibri" w:cstheme="minorHAnsi"/>
          <w:sz w:val="24"/>
          <w:szCs w:val="24"/>
        </w:rPr>
        <w:t>przetwarzaniu danych osobowych</w:t>
      </w:r>
      <w:r w:rsidRPr="00CC6F6D">
        <w:rPr>
          <w:rFonts w:eastAsia="Calibri" w:cstheme="minorHAnsi"/>
          <w:sz w:val="24"/>
          <w:szCs w:val="24"/>
        </w:rPr>
        <w:t>”</w:t>
      </w:r>
      <w:r w:rsidRPr="00AF24D8">
        <w:rPr>
          <w:rFonts w:eastAsia="Calibri" w:cstheme="minorHAnsi"/>
          <w:sz w:val="24"/>
          <w:szCs w:val="24"/>
        </w:rPr>
        <w:t xml:space="preserve"> </w:t>
      </w:r>
      <w:r w:rsidRPr="00AF24D8">
        <w:rPr>
          <w:rFonts w:cstheme="minorHAnsi"/>
          <w:sz w:val="24"/>
          <w:szCs w:val="24"/>
        </w:rPr>
        <w:t xml:space="preserve">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dopasowanie lub łączenie, </w:t>
      </w:r>
      <w:r w:rsidR="001A601C" w:rsidRPr="00AF24D8">
        <w:rPr>
          <w:rFonts w:cstheme="minorHAnsi"/>
          <w:sz w:val="24"/>
          <w:szCs w:val="24"/>
        </w:rPr>
        <w:t>ograniczanie</w:t>
      </w:r>
      <w:r w:rsidRPr="00AF24D8">
        <w:rPr>
          <w:rFonts w:cstheme="minorHAnsi"/>
          <w:sz w:val="24"/>
          <w:szCs w:val="24"/>
        </w:rPr>
        <w:t>, usuwanie lub niszczeni</w:t>
      </w:r>
      <w:r w:rsidRPr="00AF24D8">
        <w:rPr>
          <w:rFonts w:eastAsia="Calibri" w:cstheme="minorHAnsi"/>
          <w:sz w:val="24"/>
          <w:szCs w:val="24"/>
        </w:rPr>
        <w:t>e</w:t>
      </w:r>
      <w:r w:rsidR="00E44AB9" w:rsidRPr="00AF24D8">
        <w:rPr>
          <w:rFonts w:eastAsia="Calibri" w:cstheme="minorHAnsi"/>
          <w:sz w:val="24"/>
          <w:szCs w:val="24"/>
        </w:rPr>
        <w:t>,</w:t>
      </w:r>
      <w:r w:rsidRPr="00AF24D8">
        <w:rPr>
          <w:rFonts w:eastAsia="Calibri" w:cstheme="minorHAnsi"/>
          <w:sz w:val="24"/>
          <w:szCs w:val="24"/>
        </w:rPr>
        <w:t xml:space="preserve"> a zwłaszcza te, które wykonuje się w systemie informatycznym;</w:t>
      </w:r>
    </w:p>
    <w:p w14:paraId="3BCB83D7" w14:textId="155DFE82" w:rsidR="009C4234" w:rsidRPr="00AF24D8" w:rsidRDefault="009C4234" w:rsidP="000B2E99">
      <w:pPr>
        <w:widowControl w:val="0"/>
        <w:numPr>
          <w:ilvl w:val="0"/>
          <w:numId w:val="2"/>
        </w:numPr>
        <w:suppressAutoHyphens/>
        <w:spacing w:after="0" w:line="360" w:lineRule="auto"/>
        <w:rPr>
          <w:rFonts w:cstheme="minorHAnsi"/>
          <w:sz w:val="24"/>
          <w:szCs w:val="24"/>
        </w:rPr>
      </w:pPr>
      <w:r w:rsidRPr="00C90425">
        <w:rPr>
          <w:rFonts w:eastAsia="Times New Roman" w:cstheme="minorHAnsi"/>
          <w:iCs/>
          <w:sz w:val="24"/>
          <w:szCs w:val="24"/>
          <w:lang w:eastAsia="pl-PL"/>
        </w:rPr>
        <w:t>„RODO”</w:t>
      </w:r>
      <w:r w:rsidRPr="00AF24D8">
        <w:rPr>
          <w:rFonts w:eastAsia="Times New Roman" w:cstheme="minorHAnsi"/>
          <w:i/>
          <w:sz w:val="24"/>
          <w:szCs w:val="24"/>
          <w:lang w:eastAsia="pl-PL"/>
        </w:rPr>
        <w:t xml:space="preserve"> </w:t>
      </w:r>
      <w:r w:rsidRPr="00AF24D8">
        <w:rPr>
          <w:rFonts w:eastAsia="Times New Roman" w:cstheme="minorHAnsi"/>
          <w:sz w:val="24"/>
          <w:szCs w:val="24"/>
          <w:lang w:eastAsia="pl-PL"/>
        </w:rPr>
        <w:t>-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69D43164" w14:textId="0D5D4869" w:rsidR="009307A6" w:rsidRPr="00AF24D8" w:rsidRDefault="009307A6" w:rsidP="000B2E99">
      <w:pPr>
        <w:numPr>
          <w:ilvl w:val="0"/>
          <w:numId w:val="2"/>
        </w:numPr>
        <w:spacing w:after="0" w:line="360" w:lineRule="auto"/>
        <w:rPr>
          <w:rFonts w:eastAsia="Calibri" w:cstheme="minorHAnsi"/>
          <w:sz w:val="24"/>
          <w:szCs w:val="24"/>
        </w:rPr>
      </w:pPr>
      <w:r w:rsidRPr="00CC6F6D">
        <w:rPr>
          <w:rFonts w:eastAsia="Calibri" w:cstheme="minorHAnsi"/>
          <w:sz w:val="24"/>
          <w:szCs w:val="24"/>
        </w:rPr>
        <w:t>„</w:t>
      </w:r>
      <w:r w:rsidRPr="00C90425">
        <w:rPr>
          <w:rFonts w:eastAsia="Calibri" w:cstheme="minorHAnsi"/>
          <w:sz w:val="24"/>
          <w:szCs w:val="24"/>
        </w:rPr>
        <w:t>Rozporządzeniu ogólnym</w:t>
      </w:r>
      <w:r w:rsidRPr="00CC6F6D">
        <w:rPr>
          <w:rFonts w:eastAsia="Calibri" w:cstheme="minorHAnsi"/>
          <w:sz w:val="24"/>
          <w:szCs w:val="24"/>
        </w:rPr>
        <w:t>”</w:t>
      </w:r>
      <w:r w:rsidRPr="00AF24D8">
        <w:rPr>
          <w:rFonts w:eastAsia="Calibri" w:cstheme="minorHAnsi"/>
          <w:sz w:val="24"/>
          <w:szCs w:val="24"/>
        </w:rPr>
        <w:t xml:space="preserve"> – </w:t>
      </w:r>
      <w:r w:rsidR="00C41C64" w:rsidRPr="00AF24D8">
        <w:rPr>
          <w:rFonts w:cstheme="minorHAnsi"/>
          <w:sz w:val="24"/>
          <w:szCs w:val="24"/>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w:t>
      </w:r>
      <w:proofErr w:type="spellStart"/>
      <w:r w:rsidR="00C41C64" w:rsidRPr="00AF24D8">
        <w:rPr>
          <w:rFonts w:cstheme="minorHAnsi"/>
          <w:sz w:val="24"/>
          <w:szCs w:val="24"/>
        </w:rPr>
        <w:t>późn</w:t>
      </w:r>
      <w:proofErr w:type="spellEnd"/>
      <w:r w:rsidR="00C41C64" w:rsidRPr="00AF24D8">
        <w:rPr>
          <w:rFonts w:cstheme="minorHAnsi"/>
          <w:sz w:val="24"/>
          <w:szCs w:val="24"/>
        </w:rPr>
        <w:t>. zm.)</w:t>
      </w:r>
      <w:r w:rsidR="00B17272" w:rsidRPr="00AF24D8">
        <w:rPr>
          <w:rFonts w:cstheme="minorHAnsi"/>
          <w:sz w:val="24"/>
          <w:szCs w:val="24"/>
        </w:rPr>
        <w:t>;</w:t>
      </w:r>
    </w:p>
    <w:p w14:paraId="13A38CDB" w14:textId="63026E60" w:rsidR="001F385B" w:rsidRPr="00AF24D8" w:rsidRDefault="001F385B" w:rsidP="000B2E99">
      <w:pPr>
        <w:numPr>
          <w:ilvl w:val="0"/>
          <w:numId w:val="2"/>
        </w:numPr>
        <w:spacing w:after="0" w:line="360" w:lineRule="auto"/>
        <w:rPr>
          <w:rFonts w:eastAsia="Calibri" w:cstheme="minorHAnsi"/>
          <w:sz w:val="24"/>
          <w:szCs w:val="24"/>
        </w:rPr>
      </w:pPr>
      <w:r w:rsidRPr="00C90425">
        <w:rPr>
          <w:rFonts w:eastAsia="Calibri" w:cstheme="minorHAnsi"/>
          <w:sz w:val="24"/>
          <w:szCs w:val="24"/>
        </w:rPr>
        <w:lastRenderedPageBreak/>
        <w:t>„stronie internetowej Instytucji Zarządzającej”</w:t>
      </w:r>
      <w:r w:rsidRPr="00AF24D8">
        <w:rPr>
          <w:rFonts w:eastAsia="Calibri" w:cstheme="minorHAnsi"/>
          <w:i/>
          <w:iCs/>
          <w:sz w:val="24"/>
          <w:szCs w:val="24"/>
        </w:rPr>
        <w:t xml:space="preserve"> – </w:t>
      </w:r>
      <w:r w:rsidRPr="00C90425">
        <w:rPr>
          <w:rFonts w:eastAsia="Calibri" w:cstheme="minorHAnsi"/>
          <w:sz w:val="24"/>
          <w:szCs w:val="24"/>
        </w:rPr>
        <w:t>oznacza</w:t>
      </w:r>
      <w:r w:rsidRPr="00AF24D8">
        <w:rPr>
          <w:rFonts w:eastAsia="Calibri" w:cstheme="minorHAnsi"/>
          <w:i/>
          <w:iCs/>
          <w:sz w:val="24"/>
          <w:szCs w:val="24"/>
        </w:rPr>
        <w:t xml:space="preserve"> to</w:t>
      </w:r>
      <w:r w:rsidRPr="00AF24D8">
        <w:rPr>
          <w:rFonts w:eastAsia="Calibri" w:cstheme="minorHAnsi"/>
          <w:sz w:val="24"/>
          <w:szCs w:val="24"/>
        </w:rPr>
        <w:t xml:space="preserve"> adres strony: </w:t>
      </w:r>
      <w:r w:rsidR="00764AA6" w:rsidRPr="00C90425">
        <w:t>www.funduszeue.opolskie.pl</w:t>
      </w:r>
      <w:r w:rsidRPr="00AF24D8">
        <w:rPr>
          <w:rFonts w:eastAsia="Calibri" w:cstheme="minorHAnsi"/>
          <w:sz w:val="24"/>
          <w:szCs w:val="24"/>
        </w:rPr>
        <w:t>;</w:t>
      </w:r>
    </w:p>
    <w:p w14:paraId="1CB8CE9F" w14:textId="77777777" w:rsidR="001F385B" w:rsidRPr="00AF24D8" w:rsidRDefault="001F385B" w:rsidP="000B2E99">
      <w:pPr>
        <w:numPr>
          <w:ilvl w:val="0"/>
          <w:numId w:val="2"/>
        </w:numPr>
        <w:spacing w:after="0" w:line="360" w:lineRule="auto"/>
        <w:ind w:left="714" w:hanging="357"/>
        <w:rPr>
          <w:rFonts w:eastAsia="Calibri" w:cstheme="minorHAnsi"/>
          <w:sz w:val="24"/>
          <w:szCs w:val="24"/>
        </w:rPr>
      </w:pPr>
      <w:r w:rsidRPr="00AF24D8">
        <w:rPr>
          <w:rFonts w:eastAsia="Calibri" w:cstheme="minorHAnsi"/>
          <w:sz w:val="24"/>
          <w:szCs w:val="24"/>
        </w:rPr>
        <w:t>„</w:t>
      </w:r>
      <w:r w:rsidRPr="00AF24D8">
        <w:rPr>
          <w:rFonts w:eastAsia="Calibri" w:cstheme="minorHAnsi"/>
          <w:i/>
          <w:iCs/>
          <w:sz w:val="24"/>
          <w:szCs w:val="24"/>
        </w:rPr>
        <w:t>SZOP</w:t>
      </w:r>
      <w:r w:rsidRPr="00AF24D8">
        <w:rPr>
          <w:rFonts w:eastAsia="Calibri" w:cstheme="minorHAnsi"/>
          <w:sz w:val="24"/>
          <w:szCs w:val="24"/>
        </w:rPr>
        <w:t xml:space="preserve">” – </w:t>
      </w:r>
      <w:r w:rsidRPr="00AF24D8">
        <w:rPr>
          <w:rFonts w:cstheme="minorHAnsi"/>
          <w:sz w:val="24"/>
          <w:szCs w:val="24"/>
        </w:rPr>
        <w:t xml:space="preserve">oznacza to Szczegółowy Opis Priorytetów programu regionalnego Fundusze Europejskie dla Opolskiego na lata 2021-2027. </w:t>
      </w:r>
      <w:r w:rsidRPr="00C90425">
        <w:rPr>
          <w:rFonts w:cstheme="minorHAnsi"/>
          <w:b/>
          <w:bCs/>
          <w:sz w:val="24"/>
          <w:szCs w:val="24"/>
        </w:rPr>
        <w:t>[wersja nr ….]</w:t>
      </w:r>
      <w:r w:rsidRPr="00AF24D8">
        <w:rPr>
          <w:rFonts w:cstheme="minorHAnsi"/>
          <w:sz w:val="24"/>
          <w:szCs w:val="24"/>
        </w:rPr>
        <w:t xml:space="preserve"> przyjęty przez Zarząd Województwa Opolskiego, Uchwałą nr …………….  Zarządu Województwa Opolskiego z dnia ………………….; </w:t>
      </w:r>
      <w:r w:rsidRPr="00C90425">
        <w:rPr>
          <w:rFonts w:eastAsia="Calibri" w:cstheme="minorHAnsi"/>
          <w:b/>
          <w:bCs/>
          <w:iCs/>
          <w:sz w:val="24"/>
          <w:szCs w:val="24"/>
        </w:rPr>
        <w:t>[należy wpisać wersję SZOP na podstawie której ogłoszono nabór w ramach którego Projekt został wybrany do dofinansowania]</w:t>
      </w:r>
      <w:r w:rsidRPr="00AF24D8">
        <w:rPr>
          <w:rFonts w:eastAsia="Calibri" w:cstheme="minorHAnsi"/>
          <w:i/>
          <w:sz w:val="24"/>
          <w:szCs w:val="24"/>
        </w:rPr>
        <w:t>;</w:t>
      </w:r>
      <w:r w:rsidRPr="00AF24D8" w:rsidDel="00454AE8">
        <w:rPr>
          <w:rFonts w:eastAsia="Calibri" w:cstheme="minorHAnsi"/>
          <w:sz w:val="24"/>
          <w:szCs w:val="24"/>
        </w:rPr>
        <w:t xml:space="preserve"> </w:t>
      </w:r>
    </w:p>
    <w:p w14:paraId="49BC7525" w14:textId="6F513BB4" w:rsidR="001F385B" w:rsidRPr="00AF24D8" w:rsidRDefault="001F385B" w:rsidP="000B2E99">
      <w:pPr>
        <w:numPr>
          <w:ilvl w:val="0"/>
          <w:numId w:val="2"/>
        </w:numPr>
        <w:spacing w:after="0" w:line="360" w:lineRule="auto"/>
        <w:rPr>
          <w:rFonts w:eastAsia="Calibri" w:cstheme="minorHAnsi"/>
          <w:sz w:val="24"/>
          <w:szCs w:val="24"/>
        </w:rPr>
      </w:pPr>
      <w:r w:rsidRPr="00C90425">
        <w:rPr>
          <w:rFonts w:eastAsia="Calibri" w:cstheme="minorHAnsi"/>
          <w:sz w:val="24"/>
          <w:szCs w:val="24"/>
        </w:rPr>
        <w:t>„środkach europejskich”</w:t>
      </w:r>
      <w:r w:rsidRPr="00AF24D8">
        <w:rPr>
          <w:rFonts w:eastAsia="Calibri" w:cstheme="minorHAnsi"/>
          <w:sz w:val="24"/>
          <w:szCs w:val="24"/>
        </w:rPr>
        <w:t xml:space="preserve"> – oznacza to część lub całość dofinansowania pochodzącą z</w:t>
      </w:r>
      <w:r w:rsidR="002F7433" w:rsidRPr="00AF24D8">
        <w:rPr>
          <w:rFonts w:eastAsia="Calibri" w:cstheme="minorHAnsi"/>
          <w:sz w:val="24"/>
          <w:szCs w:val="24"/>
        </w:rPr>
        <w:t>e</w:t>
      </w:r>
      <w:r w:rsidRPr="00AF24D8">
        <w:rPr>
          <w:rFonts w:eastAsia="Calibri" w:cstheme="minorHAnsi"/>
          <w:sz w:val="24"/>
          <w:szCs w:val="24"/>
        </w:rPr>
        <w:t xml:space="preserve"> środków Europejskiego Funduszu Rozwoju Regionalnego przekazywaną w formie płatności z rachunku Ministra Finansów, o którym mowa w art. 200 ust. 1 ustawy </w:t>
      </w:r>
      <w:proofErr w:type="spellStart"/>
      <w:r w:rsidR="00764AA6">
        <w:rPr>
          <w:rFonts w:eastAsia="Calibri" w:cstheme="minorHAnsi"/>
          <w:sz w:val="24"/>
          <w:szCs w:val="24"/>
        </w:rPr>
        <w:t>Ufp</w:t>
      </w:r>
      <w:proofErr w:type="spellEnd"/>
      <w:r w:rsidRPr="00AF24D8">
        <w:rPr>
          <w:rFonts w:eastAsia="Calibri" w:cstheme="minorHAnsi"/>
          <w:sz w:val="24"/>
          <w:szCs w:val="24"/>
        </w:rPr>
        <w:t>, prowadzonego w Banku Gospodarstwa Krajowego;</w:t>
      </w:r>
    </w:p>
    <w:p w14:paraId="1E944CC3" w14:textId="49911C96" w:rsidR="001F385B" w:rsidRPr="00AF24D8" w:rsidRDefault="006336FE" w:rsidP="000B2E99">
      <w:pPr>
        <w:numPr>
          <w:ilvl w:val="0"/>
          <w:numId w:val="2"/>
        </w:numPr>
        <w:spacing w:after="0" w:line="360" w:lineRule="auto"/>
        <w:rPr>
          <w:rFonts w:eastAsia="Calibri" w:cstheme="minorHAnsi"/>
          <w:sz w:val="24"/>
          <w:szCs w:val="24"/>
        </w:rPr>
      </w:pPr>
      <w:r w:rsidRPr="00C90425">
        <w:rPr>
          <w:rFonts w:eastAsia="Calibri" w:cstheme="minorHAnsi"/>
          <w:sz w:val="24"/>
          <w:szCs w:val="24"/>
        </w:rPr>
        <w:t>„</w:t>
      </w:r>
      <w:proofErr w:type="spellStart"/>
      <w:r w:rsidRPr="00C90425">
        <w:rPr>
          <w:rFonts w:eastAsia="Calibri" w:cstheme="minorHAnsi"/>
          <w:sz w:val="24"/>
          <w:szCs w:val="24"/>
        </w:rPr>
        <w:t>Ufp</w:t>
      </w:r>
      <w:proofErr w:type="spellEnd"/>
      <w:r w:rsidRPr="00C90425">
        <w:rPr>
          <w:rFonts w:eastAsia="Calibri" w:cstheme="minorHAnsi"/>
          <w:sz w:val="24"/>
          <w:szCs w:val="24"/>
        </w:rPr>
        <w:t>”</w:t>
      </w:r>
      <w:r w:rsidRPr="00AF24D8">
        <w:rPr>
          <w:rFonts w:eastAsia="Calibri" w:cstheme="minorHAnsi"/>
          <w:i/>
          <w:iCs/>
          <w:sz w:val="24"/>
          <w:szCs w:val="24"/>
        </w:rPr>
        <w:t xml:space="preserve"> – </w:t>
      </w:r>
      <w:r w:rsidRPr="00AF24D8">
        <w:rPr>
          <w:rFonts w:cstheme="minorHAnsi"/>
          <w:sz w:val="24"/>
          <w:szCs w:val="24"/>
        </w:rPr>
        <w:t>oznacza to ustawę z dnia 27 sierpnia 2009 r. o finansach publicznych (</w:t>
      </w:r>
      <w:proofErr w:type="spellStart"/>
      <w:r w:rsidRPr="00AF24D8">
        <w:rPr>
          <w:rFonts w:cstheme="minorHAnsi"/>
          <w:sz w:val="24"/>
          <w:szCs w:val="24"/>
        </w:rPr>
        <w:t>t.j</w:t>
      </w:r>
      <w:proofErr w:type="spellEnd"/>
      <w:r w:rsidRPr="00AF24D8">
        <w:rPr>
          <w:rFonts w:cstheme="minorHAnsi"/>
          <w:sz w:val="24"/>
          <w:szCs w:val="24"/>
        </w:rPr>
        <w:t>. Dz. U. z 202</w:t>
      </w:r>
      <w:r w:rsidR="00764AA6">
        <w:rPr>
          <w:rFonts w:cstheme="minorHAnsi"/>
          <w:sz w:val="24"/>
          <w:szCs w:val="24"/>
        </w:rPr>
        <w:t>4</w:t>
      </w:r>
      <w:r w:rsidRPr="00AF24D8">
        <w:rPr>
          <w:rFonts w:cstheme="minorHAnsi"/>
          <w:sz w:val="24"/>
          <w:szCs w:val="24"/>
        </w:rPr>
        <w:t xml:space="preserve"> r. poz. </w:t>
      </w:r>
      <w:r w:rsidR="00764AA6">
        <w:rPr>
          <w:rFonts w:cstheme="minorHAnsi"/>
          <w:sz w:val="24"/>
          <w:szCs w:val="24"/>
        </w:rPr>
        <w:t>1530</w:t>
      </w:r>
      <w:r w:rsidRPr="00AF24D8">
        <w:rPr>
          <w:rFonts w:cstheme="minorHAnsi"/>
          <w:sz w:val="24"/>
          <w:szCs w:val="24"/>
        </w:rPr>
        <w:t xml:space="preserve"> z </w:t>
      </w:r>
      <w:proofErr w:type="spellStart"/>
      <w:r w:rsidRPr="00AF24D8">
        <w:rPr>
          <w:rFonts w:cstheme="minorHAnsi"/>
          <w:sz w:val="24"/>
          <w:szCs w:val="24"/>
        </w:rPr>
        <w:t>późn</w:t>
      </w:r>
      <w:proofErr w:type="spellEnd"/>
      <w:r w:rsidRPr="00AF24D8">
        <w:rPr>
          <w:rFonts w:cstheme="minorHAnsi"/>
          <w:sz w:val="24"/>
          <w:szCs w:val="24"/>
        </w:rPr>
        <w:t>. zm.);</w:t>
      </w:r>
    </w:p>
    <w:p w14:paraId="0C77C51D" w14:textId="2C0A73E3" w:rsidR="0080418A" w:rsidRPr="00AF24D8" w:rsidRDefault="00B6481E" w:rsidP="000B2E99">
      <w:pPr>
        <w:numPr>
          <w:ilvl w:val="0"/>
          <w:numId w:val="2"/>
        </w:numPr>
        <w:spacing w:after="0" w:line="360" w:lineRule="auto"/>
        <w:rPr>
          <w:rFonts w:eastAsia="Calibri" w:cstheme="minorHAnsi"/>
          <w:sz w:val="24"/>
          <w:szCs w:val="24"/>
        </w:rPr>
      </w:pPr>
      <w:r w:rsidRPr="0094212A">
        <w:rPr>
          <w:rFonts w:eastAsia="Calibri" w:cstheme="minorHAnsi"/>
          <w:sz w:val="24"/>
          <w:szCs w:val="24"/>
        </w:rPr>
        <w:t>„</w:t>
      </w:r>
      <w:r w:rsidRPr="00C90425">
        <w:rPr>
          <w:rFonts w:eastAsia="Calibri" w:cstheme="minorHAnsi"/>
          <w:sz w:val="24"/>
          <w:szCs w:val="24"/>
        </w:rPr>
        <w:t xml:space="preserve">ustawie </w:t>
      </w:r>
      <w:proofErr w:type="spellStart"/>
      <w:r w:rsidRPr="00C90425">
        <w:rPr>
          <w:rFonts w:eastAsia="Calibri" w:cstheme="minorHAnsi"/>
          <w:sz w:val="24"/>
          <w:szCs w:val="24"/>
        </w:rPr>
        <w:t>Pzp</w:t>
      </w:r>
      <w:proofErr w:type="spellEnd"/>
      <w:r w:rsidRPr="0094212A">
        <w:rPr>
          <w:rFonts w:eastAsia="Calibri" w:cstheme="minorHAnsi"/>
          <w:sz w:val="24"/>
          <w:szCs w:val="24"/>
        </w:rPr>
        <w:t>”</w:t>
      </w:r>
      <w:r w:rsidRPr="00AF24D8">
        <w:rPr>
          <w:rFonts w:eastAsia="Calibri" w:cstheme="minorHAnsi"/>
          <w:sz w:val="24"/>
          <w:szCs w:val="24"/>
        </w:rPr>
        <w:t xml:space="preserve"> - oznacza t</w:t>
      </w:r>
      <w:r w:rsidR="00AC0E8F" w:rsidRPr="00AF24D8">
        <w:rPr>
          <w:rFonts w:eastAsia="Calibri" w:cstheme="minorHAnsi"/>
          <w:sz w:val="24"/>
          <w:szCs w:val="24"/>
        </w:rPr>
        <w:t xml:space="preserve">o ustawę z dnia 11 września </w:t>
      </w:r>
      <w:r w:rsidR="006D4AD6" w:rsidRPr="00AF24D8">
        <w:rPr>
          <w:rFonts w:eastAsia="Calibri" w:cstheme="minorHAnsi"/>
          <w:sz w:val="24"/>
          <w:szCs w:val="24"/>
        </w:rPr>
        <w:t>2019 r.</w:t>
      </w:r>
      <w:r w:rsidRPr="00AF24D8">
        <w:rPr>
          <w:rFonts w:eastAsia="Calibri" w:cstheme="minorHAnsi"/>
          <w:sz w:val="24"/>
          <w:szCs w:val="24"/>
        </w:rPr>
        <w:t xml:space="preserve"> </w:t>
      </w:r>
      <w:r w:rsidR="00E44AB9" w:rsidRPr="00AF24D8">
        <w:rPr>
          <w:rFonts w:eastAsia="Calibri" w:cstheme="minorHAnsi"/>
          <w:sz w:val="24"/>
          <w:szCs w:val="24"/>
        </w:rPr>
        <w:t xml:space="preserve">– Prawo zamówień publicznych </w:t>
      </w:r>
      <w:r w:rsidR="0080418A" w:rsidRPr="00AF24D8">
        <w:rPr>
          <w:rFonts w:eastAsia="Calibri" w:cstheme="minorHAnsi"/>
          <w:sz w:val="24"/>
          <w:szCs w:val="24"/>
        </w:rPr>
        <w:t>(</w:t>
      </w:r>
      <w:proofErr w:type="spellStart"/>
      <w:r w:rsidR="0080418A" w:rsidRPr="00AF24D8">
        <w:rPr>
          <w:rFonts w:eastAsia="Calibri" w:cstheme="minorHAnsi"/>
          <w:sz w:val="24"/>
          <w:szCs w:val="24"/>
        </w:rPr>
        <w:t>t.j</w:t>
      </w:r>
      <w:proofErr w:type="spellEnd"/>
      <w:r w:rsidR="0080418A" w:rsidRPr="00AF24D8">
        <w:rPr>
          <w:rFonts w:eastAsia="Calibri" w:cstheme="minorHAnsi"/>
          <w:sz w:val="24"/>
          <w:szCs w:val="24"/>
        </w:rPr>
        <w:t xml:space="preserve">. Dz. U. z </w:t>
      </w:r>
      <w:r w:rsidR="00E937C9" w:rsidRPr="00AF24D8">
        <w:rPr>
          <w:rFonts w:eastAsia="Calibri" w:cstheme="minorHAnsi"/>
          <w:sz w:val="24"/>
          <w:szCs w:val="24"/>
        </w:rPr>
        <w:t>2024</w:t>
      </w:r>
      <w:r w:rsidR="0080418A" w:rsidRPr="00AF24D8">
        <w:rPr>
          <w:rFonts w:eastAsia="Calibri" w:cstheme="minorHAnsi"/>
          <w:sz w:val="24"/>
          <w:szCs w:val="24"/>
        </w:rPr>
        <w:t xml:space="preserve"> r. poz. </w:t>
      </w:r>
      <w:r w:rsidR="00E937C9" w:rsidRPr="00AF24D8">
        <w:rPr>
          <w:rFonts w:eastAsia="Calibri" w:cstheme="minorHAnsi"/>
          <w:sz w:val="24"/>
          <w:szCs w:val="24"/>
        </w:rPr>
        <w:t>1320</w:t>
      </w:r>
      <w:r w:rsidR="0080418A" w:rsidRPr="00AF24D8">
        <w:rPr>
          <w:rFonts w:eastAsia="Calibri" w:cstheme="minorHAnsi"/>
          <w:sz w:val="24"/>
          <w:szCs w:val="24"/>
        </w:rPr>
        <w:t>).</w:t>
      </w:r>
    </w:p>
    <w:p w14:paraId="69D19FB5" w14:textId="1C699A0B" w:rsidR="009307A6" w:rsidRPr="00AF24D8" w:rsidRDefault="009307A6" w:rsidP="000B2E99">
      <w:pPr>
        <w:numPr>
          <w:ilvl w:val="0"/>
          <w:numId w:val="2"/>
        </w:numPr>
        <w:spacing w:after="0" w:line="360" w:lineRule="auto"/>
        <w:rPr>
          <w:rFonts w:eastAsia="Calibri" w:cstheme="minorHAnsi"/>
          <w:sz w:val="24"/>
          <w:szCs w:val="24"/>
        </w:rPr>
      </w:pPr>
      <w:r w:rsidRPr="0094212A">
        <w:rPr>
          <w:rFonts w:eastAsia="Calibri" w:cstheme="minorHAnsi"/>
          <w:sz w:val="24"/>
          <w:szCs w:val="24"/>
        </w:rPr>
        <w:t>„</w:t>
      </w:r>
      <w:r w:rsidRPr="00C90425">
        <w:rPr>
          <w:rFonts w:eastAsia="Calibri" w:cstheme="minorHAnsi"/>
          <w:sz w:val="24"/>
          <w:szCs w:val="24"/>
        </w:rPr>
        <w:t>ustawie wdrożeniowej</w:t>
      </w:r>
      <w:r w:rsidRPr="0094212A">
        <w:rPr>
          <w:rFonts w:eastAsia="Calibri" w:cstheme="minorHAnsi"/>
          <w:sz w:val="24"/>
          <w:szCs w:val="24"/>
        </w:rPr>
        <w:t>”</w:t>
      </w:r>
      <w:r w:rsidRPr="00AF24D8">
        <w:rPr>
          <w:rFonts w:eastAsia="Calibri" w:cstheme="minorHAnsi"/>
          <w:sz w:val="24"/>
          <w:szCs w:val="24"/>
        </w:rPr>
        <w:t xml:space="preserve"> - </w:t>
      </w:r>
      <w:r w:rsidR="000B59AC" w:rsidRPr="00AF24D8">
        <w:rPr>
          <w:rFonts w:cstheme="minorHAnsi"/>
          <w:sz w:val="24"/>
          <w:szCs w:val="24"/>
        </w:rPr>
        <w:t xml:space="preserve">ustawa z dnia 28 kwietnia 2022 r. o zasadach realizacji zadań finansowanych ze środków europejskich w perspektywie finansowej 2021- 2027 (Dz. U. </w:t>
      </w:r>
      <w:r w:rsidR="00367AF1" w:rsidRPr="00AF24D8">
        <w:rPr>
          <w:rFonts w:cstheme="minorHAnsi"/>
          <w:sz w:val="24"/>
          <w:szCs w:val="24"/>
        </w:rPr>
        <w:t xml:space="preserve">2022 </w:t>
      </w:r>
      <w:r w:rsidR="000B59AC" w:rsidRPr="00AF24D8">
        <w:rPr>
          <w:rFonts w:cstheme="minorHAnsi"/>
          <w:sz w:val="24"/>
          <w:szCs w:val="24"/>
        </w:rPr>
        <w:t>poz. 1079</w:t>
      </w:r>
      <w:r w:rsidR="00201BF7">
        <w:rPr>
          <w:rFonts w:cstheme="minorHAnsi"/>
          <w:sz w:val="24"/>
          <w:szCs w:val="24"/>
        </w:rPr>
        <w:t xml:space="preserve"> z </w:t>
      </w:r>
      <w:proofErr w:type="spellStart"/>
      <w:r w:rsidR="00201BF7">
        <w:rPr>
          <w:rFonts w:cstheme="minorHAnsi"/>
          <w:sz w:val="24"/>
          <w:szCs w:val="24"/>
        </w:rPr>
        <w:t>późn</w:t>
      </w:r>
      <w:proofErr w:type="spellEnd"/>
      <w:r w:rsidR="00201BF7">
        <w:rPr>
          <w:rFonts w:cstheme="minorHAnsi"/>
          <w:sz w:val="24"/>
          <w:szCs w:val="24"/>
        </w:rPr>
        <w:t>. zm.</w:t>
      </w:r>
      <w:r w:rsidR="000B59AC" w:rsidRPr="00AF24D8">
        <w:rPr>
          <w:rFonts w:cstheme="minorHAnsi"/>
          <w:sz w:val="24"/>
          <w:szCs w:val="24"/>
        </w:rPr>
        <w:t>)</w:t>
      </w:r>
      <w:r w:rsidR="00B17272" w:rsidRPr="00AF24D8">
        <w:rPr>
          <w:rFonts w:cstheme="minorHAnsi"/>
          <w:sz w:val="24"/>
          <w:szCs w:val="24"/>
        </w:rPr>
        <w:t>;</w:t>
      </w:r>
    </w:p>
    <w:p w14:paraId="29E8C91C" w14:textId="131342DA" w:rsidR="009307A6" w:rsidRPr="00AF24D8" w:rsidRDefault="009307A6" w:rsidP="000B2E99">
      <w:pPr>
        <w:numPr>
          <w:ilvl w:val="0"/>
          <w:numId w:val="2"/>
        </w:numPr>
        <w:spacing w:after="0" w:line="360" w:lineRule="auto"/>
        <w:rPr>
          <w:rFonts w:eastAsia="Calibri" w:cstheme="minorHAnsi"/>
          <w:sz w:val="24"/>
          <w:szCs w:val="24"/>
        </w:rPr>
      </w:pPr>
      <w:r w:rsidRPr="0094212A">
        <w:rPr>
          <w:rFonts w:eastAsia="Calibri" w:cstheme="minorHAnsi"/>
          <w:sz w:val="24"/>
          <w:szCs w:val="24"/>
        </w:rPr>
        <w:t>„</w:t>
      </w:r>
      <w:r w:rsidR="001F1968" w:rsidRPr="00C90425">
        <w:rPr>
          <w:rFonts w:eastAsia="Calibri" w:cstheme="minorHAnsi"/>
          <w:sz w:val="24"/>
          <w:szCs w:val="24"/>
        </w:rPr>
        <w:t>w</w:t>
      </w:r>
      <w:r w:rsidRPr="00C90425">
        <w:rPr>
          <w:rFonts w:eastAsia="Calibri" w:cstheme="minorHAnsi"/>
          <w:sz w:val="24"/>
          <w:szCs w:val="24"/>
        </w:rPr>
        <w:t>niosku</w:t>
      </w:r>
      <w:r w:rsidRPr="0094212A">
        <w:rPr>
          <w:rFonts w:eastAsia="Calibri" w:cstheme="minorHAnsi"/>
          <w:sz w:val="24"/>
          <w:szCs w:val="24"/>
        </w:rPr>
        <w:t>”</w:t>
      </w:r>
      <w:r w:rsidRPr="00AF24D8">
        <w:rPr>
          <w:rFonts w:eastAsia="Calibri" w:cstheme="minorHAnsi"/>
          <w:sz w:val="24"/>
          <w:szCs w:val="24"/>
        </w:rPr>
        <w:t xml:space="preserve"> – oznacza to wniosek o dofinansowanie </w:t>
      </w:r>
      <w:r w:rsidR="000B59AC" w:rsidRPr="00AF24D8">
        <w:rPr>
          <w:rFonts w:eastAsia="Calibri" w:cstheme="minorHAnsi"/>
          <w:sz w:val="24"/>
          <w:szCs w:val="24"/>
        </w:rPr>
        <w:t xml:space="preserve">projektu wybranego do dofinansowania i realizowanego na warunkach określonych w umowie lub decyzji </w:t>
      </w:r>
      <w:r w:rsidR="000B59AC" w:rsidRPr="00AF24D8">
        <w:rPr>
          <w:rFonts w:eastAsia="Calibri" w:cstheme="minorHAnsi"/>
          <w:sz w:val="24"/>
          <w:szCs w:val="24"/>
        </w:rPr>
        <w:br/>
        <w:t>o dofinansowaniu;</w:t>
      </w:r>
    </w:p>
    <w:p w14:paraId="2EB4B392" w14:textId="280C992B" w:rsidR="005A5DB9" w:rsidRPr="00AF24D8" w:rsidRDefault="005A5DB9" w:rsidP="000B2E99">
      <w:pPr>
        <w:numPr>
          <w:ilvl w:val="0"/>
          <w:numId w:val="2"/>
        </w:numPr>
        <w:suppressAutoHyphens/>
        <w:spacing w:afterLines="60" w:after="144" w:line="360" w:lineRule="auto"/>
        <w:ind w:left="714" w:hanging="357"/>
        <w:rPr>
          <w:rFonts w:eastAsia="Calibri" w:cstheme="minorHAnsi"/>
          <w:sz w:val="24"/>
          <w:szCs w:val="24"/>
        </w:rPr>
      </w:pPr>
      <w:r w:rsidRPr="0094212A">
        <w:rPr>
          <w:rFonts w:eastAsia="Calibri" w:cstheme="minorHAnsi"/>
          <w:sz w:val="24"/>
          <w:szCs w:val="24"/>
        </w:rPr>
        <w:t>„</w:t>
      </w:r>
      <w:r w:rsidRPr="00C90425">
        <w:rPr>
          <w:rFonts w:eastAsia="Calibri" w:cstheme="minorHAnsi"/>
          <w:sz w:val="24"/>
          <w:szCs w:val="24"/>
        </w:rPr>
        <w:t>wskaźnikach produktu i rezultatu</w:t>
      </w:r>
      <w:r w:rsidRPr="0094212A">
        <w:rPr>
          <w:rFonts w:eastAsia="Calibri" w:cstheme="minorHAnsi"/>
          <w:sz w:val="24"/>
          <w:szCs w:val="24"/>
        </w:rPr>
        <w:t>”</w:t>
      </w:r>
      <w:r w:rsidRPr="00AF24D8">
        <w:rPr>
          <w:rFonts w:eastAsia="Calibri" w:cstheme="minorHAnsi"/>
          <w:sz w:val="24"/>
          <w:szCs w:val="24"/>
        </w:rPr>
        <w:t xml:space="preserve"> – wskaźniki postępu rzeczowego wskazane na Liście wskaźników na poziomie Projektów, które Beneficjent wybiera i określa dla nich wartość docelową w Tabeli pkt. 4.1 i pkt. 4.2 oraz 4.3 wniosku o dofinansowanie;</w:t>
      </w:r>
    </w:p>
    <w:p w14:paraId="6277EF4B" w14:textId="2DA262DD" w:rsidR="009307A6" w:rsidRPr="00AF24D8" w:rsidRDefault="009307A6" w:rsidP="000B2E99">
      <w:pPr>
        <w:numPr>
          <w:ilvl w:val="0"/>
          <w:numId w:val="2"/>
        </w:numPr>
        <w:spacing w:after="0" w:line="360" w:lineRule="auto"/>
        <w:rPr>
          <w:rFonts w:eastAsia="Calibri" w:cstheme="minorHAnsi"/>
          <w:sz w:val="24"/>
          <w:szCs w:val="24"/>
        </w:rPr>
      </w:pPr>
      <w:r w:rsidRPr="0094212A">
        <w:rPr>
          <w:rFonts w:eastAsia="Calibri" w:cstheme="minorHAnsi"/>
          <w:sz w:val="24"/>
          <w:szCs w:val="24"/>
        </w:rPr>
        <w:t>„</w:t>
      </w:r>
      <w:r w:rsidRPr="00C90425">
        <w:rPr>
          <w:rFonts w:eastAsia="Calibri" w:cstheme="minorHAnsi"/>
          <w:sz w:val="24"/>
          <w:szCs w:val="24"/>
        </w:rPr>
        <w:t>wydatkach kwalifikowalnych</w:t>
      </w:r>
      <w:r w:rsidRPr="0094212A">
        <w:rPr>
          <w:rFonts w:eastAsia="Calibri" w:cstheme="minorHAnsi"/>
          <w:sz w:val="24"/>
          <w:szCs w:val="24"/>
        </w:rPr>
        <w:t>”</w:t>
      </w:r>
      <w:r w:rsidRPr="00AF24D8">
        <w:rPr>
          <w:rFonts w:eastAsia="Calibri" w:cstheme="minorHAnsi"/>
          <w:sz w:val="24"/>
          <w:szCs w:val="24"/>
        </w:rPr>
        <w:t xml:space="preserve"> - </w:t>
      </w:r>
      <w:r w:rsidR="00A4402D" w:rsidRPr="00AF24D8">
        <w:rPr>
          <w:rFonts w:cstheme="minorHAnsi"/>
          <w:sz w:val="24"/>
          <w:szCs w:val="24"/>
        </w:rPr>
        <w:t xml:space="preserve">oznacza to wydatki kwalifikowalne zgodnie ze Szczegółowym </w:t>
      </w:r>
      <w:r w:rsidR="006D4AD6" w:rsidRPr="00AF24D8">
        <w:rPr>
          <w:rFonts w:cstheme="minorHAnsi"/>
          <w:sz w:val="24"/>
          <w:szCs w:val="24"/>
        </w:rPr>
        <w:t>opisem priorytetów programu</w:t>
      </w:r>
      <w:r w:rsidR="00A4402D" w:rsidRPr="00AF24D8">
        <w:rPr>
          <w:rFonts w:cstheme="minorHAnsi"/>
          <w:sz w:val="24"/>
          <w:szCs w:val="24"/>
        </w:rPr>
        <w:t xml:space="preserve"> regionalnego </w:t>
      </w:r>
      <w:r w:rsidR="00A4402D" w:rsidRPr="00C90425">
        <w:rPr>
          <w:rFonts w:cstheme="minorHAnsi"/>
          <w:bCs/>
          <w:iCs/>
          <w:sz w:val="24"/>
          <w:szCs w:val="24"/>
        </w:rPr>
        <w:t xml:space="preserve">Fundusze Europejskie dla Opolskiego 2021-2027 </w:t>
      </w:r>
      <w:r w:rsidR="00A4402D" w:rsidRPr="0094212A">
        <w:rPr>
          <w:rFonts w:cstheme="minorHAnsi"/>
          <w:iCs/>
          <w:sz w:val="24"/>
          <w:szCs w:val="24"/>
        </w:rPr>
        <w:t xml:space="preserve">oraz z </w:t>
      </w:r>
      <w:r w:rsidR="00A4402D" w:rsidRPr="00C90425">
        <w:rPr>
          <w:rFonts w:cstheme="minorHAnsi"/>
          <w:iCs/>
          <w:sz w:val="24"/>
          <w:szCs w:val="24"/>
        </w:rPr>
        <w:t>Wytycznymi dotyczącymi kwalifikowalności wydatków na lata 2021-2027,</w:t>
      </w:r>
      <w:r w:rsidR="00A4402D" w:rsidRPr="00AF24D8">
        <w:rPr>
          <w:rFonts w:cstheme="minorHAnsi"/>
          <w:i/>
          <w:sz w:val="24"/>
          <w:szCs w:val="24"/>
        </w:rPr>
        <w:t xml:space="preserve"> </w:t>
      </w:r>
      <w:r w:rsidR="00A4402D" w:rsidRPr="00AF24D8">
        <w:rPr>
          <w:rFonts w:cstheme="minorHAnsi"/>
          <w:sz w:val="24"/>
          <w:szCs w:val="24"/>
        </w:rPr>
        <w:t>ww. SZOP oraz Wytyczne są dostępne na stronie internetowej Instytucji Zarządzającej;</w:t>
      </w:r>
    </w:p>
    <w:p w14:paraId="25C05938" w14:textId="77777777" w:rsidR="005A5DB9" w:rsidRPr="00AF24D8" w:rsidRDefault="005A5DB9" w:rsidP="000B2E99">
      <w:pPr>
        <w:numPr>
          <w:ilvl w:val="0"/>
          <w:numId w:val="2"/>
        </w:numPr>
        <w:spacing w:afterLines="60" w:after="144" w:line="360" w:lineRule="auto"/>
        <w:ind w:left="714" w:hanging="357"/>
        <w:rPr>
          <w:rFonts w:eastAsia="Calibri" w:cstheme="minorHAnsi"/>
          <w:sz w:val="24"/>
          <w:szCs w:val="24"/>
          <w:lang w:eastAsia="ar-SA"/>
        </w:rPr>
      </w:pPr>
      <w:r w:rsidRPr="0094212A">
        <w:rPr>
          <w:rFonts w:eastAsia="Calibri" w:cstheme="minorHAnsi"/>
          <w:sz w:val="24"/>
          <w:szCs w:val="24"/>
        </w:rPr>
        <w:lastRenderedPageBreak/>
        <w:t>„wytycznych dotyczących korygowania”</w:t>
      </w:r>
      <w:r w:rsidRPr="00AF24D8">
        <w:rPr>
          <w:rFonts w:eastAsia="Calibri" w:cstheme="minorHAnsi"/>
          <w:sz w:val="24"/>
          <w:szCs w:val="24"/>
        </w:rPr>
        <w:t xml:space="preserve"> – oznacza Wytyczne dotyczące sposobu korygowania nieprawidłowości na lata 2021-2027;</w:t>
      </w:r>
    </w:p>
    <w:p w14:paraId="7D33293D" w14:textId="3994EB9E" w:rsidR="005A5DB9" w:rsidRPr="00AF24D8" w:rsidRDefault="005A5DB9" w:rsidP="000B2E99">
      <w:pPr>
        <w:numPr>
          <w:ilvl w:val="0"/>
          <w:numId w:val="2"/>
        </w:numPr>
        <w:spacing w:afterLines="60" w:after="144" w:line="360" w:lineRule="auto"/>
        <w:ind w:left="714" w:hanging="357"/>
        <w:rPr>
          <w:rFonts w:eastAsia="Calibri" w:cstheme="minorHAnsi"/>
          <w:sz w:val="24"/>
          <w:szCs w:val="24"/>
          <w:lang w:eastAsia="ar-SA"/>
        </w:rPr>
      </w:pPr>
      <w:r w:rsidRPr="0094212A">
        <w:rPr>
          <w:rFonts w:eastAsia="Calibri" w:cstheme="minorHAnsi"/>
          <w:sz w:val="24"/>
          <w:szCs w:val="24"/>
          <w:lang w:eastAsia="ar-SA"/>
        </w:rPr>
        <w:t>„</w:t>
      </w:r>
      <w:r w:rsidRPr="00C90425">
        <w:rPr>
          <w:rFonts w:eastAsia="Calibri" w:cstheme="minorHAnsi"/>
          <w:sz w:val="24"/>
          <w:szCs w:val="24"/>
          <w:lang w:eastAsia="ar-SA"/>
        </w:rPr>
        <w:t>wytycznych dotyczących kwalifikowalności”</w:t>
      </w:r>
      <w:r w:rsidRPr="00AF24D8">
        <w:rPr>
          <w:rFonts w:eastAsia="Calibri" w:cstheme="minorHAnsi"/>
          <w:i/>
          <w:iCs/>
          <w:sz w:val="24"/>
          <w:szCs w:val="24"/>
          <w:lang w:eastAsia="ar-SA"/>
        </w:rPr>
        <w:t xml:space="preserve"> – </w:t>
      </w:r>
      <w:r w:rsidRPr="00AF24D8">
        <w:rPr>
          <w:rFonts w:eastAsia="Calibri" w:cstheme="minorHAnsi"/>
          <w:sz w:val="24"/>
          <w:szCs w:val="24"/>
          <w:lang w:eastAsia="ar-SA"/>
        </w:rPr>
        <w:t>oznacza Wytyczne dotyczące kwalifikowalności wydatków na lata 2021-2027;</w:t>
      </w:r>
    </w:p>
    <w:p w14:paraId="71BC3B8B" w14:textId="0D6501A2" w:rsidR="00C16B7A" w:rsidRPr="00AF24D8" w:rsidRDefault="00C16B7A" w:rsidP="000B2E99">
      <w:pPr>
        <w:numPr>
          <w:ilvl w:val="0"/>
          <w:numId w:val="2"/>
        </w:numPr>
        <w:spacing w:afterLines="60" w:after="144" w:line="360" w:lineRule="auto"/>
        <w:ind w:left="714" w:hanging="357"/>
        <w:rPr>
          <w:rFonts w:eastAsia="Calibri" w:cstheme="minorHAnsi"/>
          <w:sz w:val="24"/>
          <w:szCs w:val="24"/>
          <w:lang w:eastAsia="ar-SA"/>
        </w:rPr>
      </w:pPr>
      <w:r w:rsidRPr="0094212A">
        <w:rPr>
          <w:rFonts w:eastAsia="Calibri" w:cstheme="minorHAnsi"/>
          <w:sz w:val="24"/>
          <w:szCs w:val="24"/>
          <w:lang w:eastAsia="ar-SA"/>
        </w:rPr>
        <w:t>„</w:t>
      </w:r>
      <w:r w:rsidRPr="00C90425">
        <w:rPr>
          <w:rFonts w:eastAsia="Calibri" w:cstheme="minorHAnsi"/>
          <w:sz w:val="24"/>
          <w:szCs w:val="24"/>
          <w:lang w:eastAsia="ar-SA"/>
        </w:rPr>
        <w:t xml:space="preserve">wytycznych dotyczących </w:t>
      </w:r>
      <w:r w:rsidR="00855831" w:rsidRPr="00C90425">
        <w:rPr>
          <w:rFonts w:eastAsia="Calibri" w:cstheme="minorHAnsi"/>
          <w:sz w:val="24"/>
          <w:szCs w:val="24"/>
          <w:lang w:eastAsia="ar-SA"/>
        </w:rPr>
        <w:t>informacji i promocji</w:t>
      </w:r>
      <w:r w:rsidRPr="00C90425">
        <w:rPr>
          <w:rFonts w:eastAsia="Calibri" w:cstheme="minorHAnsi"/>
          <w:sz w:val="24"/>
          <w:szCs w:val="24"/>
          <w:lang w:eastAsia="ar-SA"/>
        </w:rPr>
        <w:t>”</w:t>
      </w:r>
      <w:r w:rsidRPr="00AF24D8">
        <w:rPr>
          <w:rFonts w:eastAsia="Calibri" w:cstheme="minorHAnsi"/>
          <w:i/>
          <w:iCs/>
          <w:sz w:val="24"/>
          <w:szCs w:val="24"/>
          <w:lang w:eastAsia="ar-SA"/>
        </w:rPr>
        <w:t xml:space="preserve"> </w:t>
      </w:r>
      <w:r w:rsidRPr="00AF24D8">
        <w:rPr>
          <w:rFonts w:eastAsia="Calibri" w:cstheme="minorHAnsi"/>
          <w:sz w:val="24"/>
          <w:szCs w:val="24"/>
          <w:lang w:eastAsia="ar-SA"/>
        </w:rPr>
        <w:t xml:space="preserve">– oznacza to Wytyczne dotyczące </w:t>
      </w:r>
      <w:r w:rsidR="00855831" w:rsidRPr="00AF24D8">
        <w:rPr>
          <w:rFonts w:eastAsia="Calibri" w:cstheme="minorHAnsi"/>
          <w:sz w:val="24"/>
          <w:szCs w:val="24"/>
          <w:lang w:eastAsia="ar-SA"/>
        </w:rPr>
        <w:t>informacji i promocji Funduszy Europejskich</w:t>
      </w:r>
      <w:r w:rsidR="004201DC" w:rsidRPr="00AF24D8">
        <w:rPr>
          <w:rFonts w:eastAsia="Calibri" w:cstheme="minorHAnsi"/>
          <w:sz w:val="24"/>
          <w:szCs w:val="24"/>
          <w:lang w:eastAsia="ar-SA"/>
        </w:rPr>
        <w:t xml:space="preserve"> </w:t>
      </w:r>
      <w:r w:rsidR="004472B9" w:rsidRPr="00AF24D8">
        <w:rPr>
          <w:rFonts w:eastAsia="Calibri" w:cstheme="minorHAnsi"/>
          <w:sz w:val="24"/>
          <w:szCs w:val="24"/>
          <w:lang w:eastAsia="ar-SA"/>
        </w:rPr>
        <w:t>na lata 2021-2027;</w:t>
      </w:r>
    </w:p>
    <w:p w14:paraId="28605EA0" w14:textId="141FCFF4" w:rsidR="005A5DB9" w:rsidRPr="00AF24D8" w:rsidRDefault="00002735" w:rsidP="000B2E99">
      <w:pPr>
        <w:numPr>
          <w:ilvl w:val="0"/>
          <w:numId w:val="2"/>
        </w:numPr>
        <w:spacing w:afterLines="60" w:after="144" w:line="360" w:lineRule="auto"/>
        <w:ind w:left="714" w:hanging="357"/>
        <w:rPr>
          <w:rFonts w:eastAsia="Calibri" w:cstheme="minorHAnsi"/>
          <w:sz w:val="24"/>
          <w:szCs w:val="24"/>
          <w:lang w:eastAsia="ar-SA"/>
        </w:rPr>
      </w:pPr>
      <w:r w:rsidRPr="0094212A">
        <w:rPr>
          <w:rFonts w:eastAsia="Calibri" w:cstheme="minorHAnsi"/>
          <w:sz w:val="24"/>
          <w:szCs w:val="24"/>
          <w:lang w:eastAsia="ar-SA"/>
        </w:rPr>
        <w:t>„</w:t>
      </w:r>
      <w:r w:rsidRPr="00C90425">
        <w:rPr>
          <w:rFonts w:eastAsia="Calibri" w:cstheme="minorHAnsi"/>
          <w:sz w:val="24"/>
          <w:szCs w:val="24"/>
          <w:lang w:eastAsia="ar-SA"/>
        </w:rPr>
        <w:t>wytycznych dotyczących monitorowania”</w:t>
      </w:r>
      <w:r w:rsidRPr="00AF24D8">
        <w:rPr>
          <w:rFonts w:eastAsia="Calibri" w:cstheme="minorHAnsi"/>
          <w:i/>
          <w:iCs/>
          <w:sz w:val="24"/>
          <w:szCs w:val="24"/>
          <w:lang w:eastAsia="ar-SA"/>
        </w:rPr>
        <w:t xml:space="preserve"> – </w:t>
      </w:r>
      <w:r w:rsidRPr="00AF24D8">
        <w:rPr>
          <w:rFonts w:eastAsia="Calibri" w:cstheme="minorHAnsi"/>
          <w:sz w:val="24"/>
          <w:szCs w:val="24"/>
          <w:lang w:eastAsia="ar-SA"/>
        </w:rPr>
        <w:t>oznacza to Wytyczne dotyczące monitorowania postępu rzeczowego realizacji programów na lata 2021-2027;</w:t>
      </w:r>
    </w:p>
    <w:p w14:paraId="674B6E56" w14:textId="48B1D0FA" w:rsidR="00DB5CF3" w:rsidRPr="00AF24D8" w:rsidRDefault="00DB5CF3" w:rsidP="000B2E99">
      <w:pPr>
        <w:numPr>
          <w:ilvl w:val="0"/>
          <w:numId w:val="2"/>
        </w:numPr>
        <w:spacing w:afterLines="60" w:after="144" w:line="360" w:lineRule="auto"/>
        <w:ind w:left="714" w:hanging="357"/>
        <w:rPr>
          <w:rFonts w:eastAsia="Calibri" w:cstheme="minorHAnsi"/>
          <w:sz w:val="24"/>
          <w:szCs w:val="24"/>
          <w:lang w:eastAsia="ar-SA"/>
        </w:rPr>
      </w:pPr>
      <w:r w:rsidRPr="0094212A">
        <w:rPr>
          <w:rFonts w:eastAsia="Calibri" w:cstheme="minorHAnsi"/>
          <w:sz w:val="24"/>
          <w:szCs w:val="24"/>
          <w:lang w:eastAsia="ar-SA"/>
        </w:rPr>
        <w:t>„</w:t>
      </w:r>
      <w:r w:rsidRPr="00C90425">
        <w:rPr>
          <w:rFonts w:eastAsia="Calibri" w:cstheme="minorHAnsi"/>
          <w:sz w:val="24"/>
          <w:szCs w:val="24"/>
          <w:lang w:eastAsia="ar-SA"/>
        </w:rPr>
        <w:t>wytycznych dotyczących projektów inwestycyjnych, w tym hybrydowych”</w:t>
      </w:r>
      <w:r w:rsidRPr="00AF24D8">
        <w:rPr>
          <w:rFonts w:eastAsia="Calibri" w:cstheme="minorHAnsi"/>
          <w:i/>
          <w:iCs/>
          <w:sz w:val="24"/>
          <w:szCs w:val="24"/>
          <w:lang w:eastAsia="ar-SA"/>
        </w:rPr>
        <w:t xml:space="preserve"> – </w:t>
      </w:r>
      <w:r w:rsidRPr="00AF24D8">
        <w:rPr>
          <w:rFonts w:eastAsia="Calibri" w:cstheme="minorHAnsi"/>
          <w:sz w:val="24"/>
          <w:szCs w:val="24"/>
          <w:lang w:eastAsia="ar-SA"/>
        </w:rPr>
        <w:t>oznacza Wytyczne dotyczące zagadnień związanych z przygotowaniem projektów inwestycyjnych, w tym hybrydowych na lata 2021-2027;</w:t>
      </w:r>
    </w:p>
    <w:p w14:paraId="15B52E8F" w14:textId="5F36C425" w:rsidR="003916B0" w:rsidRPr="00AF24D8" w:rsidRDefault="003916B0" w:rsidP="000B2E99">
      <w:pPr>
        <w:numPr>
          <w:ilvl w:val="0"/>
          <w:numId w:val="2"/>
        </w:numPr>
        <w:spacing w:afterLines="60" w:after="144" w:line="360" w:lineRule="auto"/>
        <w:ind w:left="714" w:hanging="357"/>
        <w:rPr>
          <w:rFonts w:eastAsia="Calibri" w:cstheme="minorHAnsi"/>
          <w:sz w:val="24"/>
          <w:szCs w:val="24"/>
          <w:lang w:eastAsia="ar-SA"/>
        </w:rPr>
      </w:pPr>
      <w:r w:rsidRPr="0094212A">
        <w:rPr>
          <w:rFonts w:eastAsia="Calibri" w:cstheme="minorHAnsi"/>
          <w:sz w:val="24"/>
          <w:szCs w:val="24"/>
          <w:lang w:eastAsia="ar-SA"/>
        </w:rPr>
        <w:t>„</w:t>
      </w:r>
      <w:r w:rsidRPr="00C90425">
        <w:rPr>
          <w:rFonts w:eastAsia="Calibri" w:cstheme="minorHAnsi"/>
          <w:sz w:val="24"/>
          <w:szCs w:val="24"/>
          <w:lang w:eastAsia="ar-SA"/>
        </w:rPr>
        <w:t xml:space="preserve">wytycznych </w:t>
      </w:r>
      <w:r w:rsidRPr="00C90425">
        <w:rPr>
          <w:rFonts w:eastAsia="Calibri" w:cstheme="minorHAnsi"/>
          <w:sz w:val="24"/>
          <w:szCs w:val="24"/>
        </w:rPr>
        <w:t>dotyczących realizacji zasad równościowych</w:t>
      </w:r>
      <w:r w:rsidRPr="0094212A">
        <w:rPr>
          <w:rFonts w:eastAsia="Calibri" w:cstheme="minorHAnsi"/>
          <w:sz w:val="24"/>
          <w:szCs w:val="24"/>
        </w:rPr>
        <w:t>”</w:t>
      </w:r>
      <w:r w:rsidRPr="00AF24D8">
        <w:rPr>
          <w:rFonts w:eastAsia="Calibri" w:cstheme="minorHAnsi"/>
          <w:sz w:val="24"/>
          <w:szCs w:val="24"/>
        </w:rPr>
        <w:t xml:space="preserve"> – oznacza Wytyczne dotyczących realizacji zasad równościowych w ramach funduszy unijnych na lata 2021-2027;</w:t>
      </w:r>
    </w:p>
    <w:p w14:paraId="7F3BA535" w14:textId="753A11E4" w:rsidR="003916B0" w:rsidRPr="00AF24D8" w:rsidRDefault="003916B0" w:rsidP="000B2E99">
      <w:pPr>
        <w:numPr>
          <w:ilvl w:val="0"/>
          <w:numId w:val="2"/>
        </w:numPr>
        <w:spacing w:afterLines="60" w:after="144" w:line="360" w:lineRule="auto"/>
        <w:ind w:left="714" w:hanging="357"/>
        <w:rPr>
          <w:rFonts w:eastAsia="Calibri" w:cstheme="minorHAnsi"/>
          <w:sz w:val="24"/>
          <w:szCs w:val="24"/>
          <w:lang w:eastAsia="ar-SA"/>
        </w:rPr>
      </w:pPr>
      <w:r w:rsidRPr="0094212A">
        <w:rPr>
          <w:rFonts w:eastAsia="Calibri" w:cstheme="minorHAnsi"/>
          <w:iCs/>
          <w:sz w:val="24"/>
          <w:szCs w:val="24"/>
        </w:rPr>
        <w:t>„</w:t>
      </w:r>
      <w:r w:rsidRPr="00C90425">
        <w:rPr>
          <w:rFonts w:eastAsia="Calibri" w:cstheme="minorHAnsi"/>
          <w:iCs/>
          <w:sz w:val="24"/>
          <w:szCs w:val="24"/>
        </w:rPr>
        <w:t>wytycznych dotyczących kontroli realizacji programów polityki spójności</w:t>
      </w:r>
      <w:r w:rsidRPr="0094212A">
        <w:rPr>
          <w:rFonts w:eastAsia="Calibri" w:cstheme="minorHAnsi"/>
          <w:iCs/>
          <w:sz w:val="24"/>
          <w:szCs w:val="24"/>
        </w:rPr>
        <w:t>”</w:t>
      </w:r>
      <w:r w:rsidRPr="00AF24D8">
        <w:rPr>
          <w:rFonts w:eastAsia="Calibri" w:cstheme="minorHAnsi"/>
          <w:iCs/>
          <w:sz w:val="24"/>
          <w:szCs w:val="24"/>
        </w:rPr>
        <w:t xml:space="preserve"> – oznacza Wytyczne dotyczące kontroli realizacji programów polityki spójności” na lata 2021-2027;</w:t>
      </w:r>
    </w:p>
    <w:p w14:paraId="3A66A364" w14:textId="1D85B7D1" w:rsidR="005A5DB9" w:rsidRPr="00AF24D8" w:rsidRDefault="003916B0" w:rsidP="000B2E99">
      <w:pPr>
        <w:numPr>
          <w:ilvl w:val="0"/>
          <w:numId w:val="2"/>
        </w:numPr>
        <w:spacing w:afterLines="60" w:after="144" w:line="360" w:lineRule="auto"/>
        <w:ind w:left="714" w:hanging="357"/>
        <w:rPr>
          <w:rFonts w:eastAsia="Calibri" w:cstheme="minorHAnsi"/>
          <w:sz w:val="24"/>
          <w:szCs w:val="24"/>
          <w:lang w:eastAsia="ar-SA"/>
        </w:rPr>
      </w:pPr>
      <w:r w:rsidRPr="0094212A">
        <w:rPr>
          <w:rFonts w:cstheme="minorHAnsi"/>
          <w:bCs/>
          <w:iCs/>
          <w:sz w:val="24"/>
          <w:szCs w:val="24"/>
          <w:shd w:val="clear" w:color="auto" w:fill="FFFFFF"/>
        </w:rPr>
        <w:t>„</w:t>
      </w:r>
      <w:r w:rsidRPr="00C90425">
        <w:rPr>
          <w:rFonts w:cstheme="minorHAnsi"/>
          <w:bCs/>
          <w:iCs/>
          <w:sz w:val="24"/>
          <w:szCs w:val="24"/>
          <w:shd w:val="clear" w:color="auto" w:fill="FFFFFF"/>
        </w:rPr>
        <w:t>wytycznych dotyczących unikania konfliktów interesów</w:t>
      </w:r>
      <w:r w:rsidRPr="0094212A">
        <w:rPr>
          <w:rFonts w:cstheme="minorHAnsi"/>
          <w:bCs/>
          <w:iCs/>
          <w:sz w:val="24"/>
          <w:szCs w:val="24"/>
          <w:shd w:val="clear" w:color="auto" w:fill="FFFFFF"/>
        </w:rPr>
        <w:t>”</w:t>
      </w:r>
      <w:r w:rsidRPr="00AF24D8">
        <w:rPr>
          <w:rFonts w:cstheme="minorHAnsi"/>
          <w:bCs/>
          <w:iCs/>
          <w:sz w:val="24"/>
          <w:szCs w:val="24"/>
          <w:shd w:val="clear" w:color="auto" w:fill="FFFFFF"/>
        </w:rPr>
        <w:t xml:space="preserve"> -  oznacza Wytyczne dotyczące unikania konfliktów interesów i zarządzania takimi konfliktami na podstawie rozporządzenia finansowego; </w:t>
      </w:r>
    </w:p>
    <w:p w14:paraId="2E23EBF6" w14:textId="243B9A9C" w:rsidR="009307A6" w:rsidRPr="00AF24D8" w:rsidRDefault="009307A6" w:rsidP="000B2E99">
      <w:pPr>
        <w:numPr>
          <w:ilvl w:val="0"/>
          <w:numId w:val="2"/>
        </w:numPr>
        <w:spacing w:after="0" w:line="360" w:lineRule="auto"/>
        <w:rPr>
          <w:rFonts w:eastAsia="Calibri" w:cstheme="minorHAnsi"/>
          <w:sz w:val="24"/>
          <w:szCs w:val="24"/>
        </w:rPr>
      </w:pPr>
      <w:r w:rsidRPr="0094212A">
        <w:rPr>
          <w:rFonts w:eastAsia="Calibri" w:cstheme="minorHAnsi"/>
          <w:iCs/>
          <w:sz w:val="24"/>
          <w:szCs w:val="24"/>
        </w:rPr>
        <w:t>„</w:t>
      </w:r>
      <w:r w:rsidRPr="00C90425">
        <w:rPr>
          <w:rFonts w:eastAsia="Calibri" w:cstheme="minorHAnsi"/>
          <w:iCs/>
          <w:sz w:val="24"/>
          <w:szCs w:val="24"/>
        </w:rPr>
        <w:t>zamówieniu</w:t>
      </w:r>
      <w:r w:rsidRPr="0094212A">
        <w:rPr>
          <w:rFonts w:eastAsia="Calibri" w:cstheme="minorHAnsi"/>
          <w:iCs/>
          <w:sz w:val="24"/>
          <w:szCs w:val="24"/>
        </w:rPr>
        <w:t>”</w:t>
      </w:r>
      <w:r w:rsidRPr="00AF24D8">
        <w:rPr>
          <w:rFonts w:eastAsia="Calibri" w:cstheme="minorHAnsi"/>
          <w:iCs/>
          <w:sz w:val="24"/>
          <w:szCs w:val="24"/>
        </w:rPr>
        <w:t xml:space="preserve"> - oznacza to </w:t>
      </w:r>
      <w:r w:rsidR="00776D6B" w:rsidRPr="00AF24D8">
        <w:rPr>
          <w:rFonts w:eastAsia="Calibri" w:cstheme="minorHAnsi"/>
          <w:iCs/>
          <w:sz w:val="24"/>
          <w:szCs w:val="24"/>
        </w:rPr>
        <w:t xml:space="preserve">zamówienie w rozumieniu odpowiednio: zapisów ustawy </w:t>
      </w:r>
      <w:proofErr w:type="spellStart"/>
      <w:r w:rsidR="00776D6B" w:rsidRPr="00AF24D8">
        <w:rPr>
          <w:rFonts w:eastAsia="Calibri" w:cstheme="minorHAnsi"/>
          <w:iCs/>
          <w:sz w:val="24"/>
          <w:szCs w:val="24"/>
        </w:rPr>
        <w:t>Pzp</w:t>
      </w:r>
      <w:proofErr w:type="spellEnd"/>
      <w:r w:rsidR="00776D6B" w:rsidRPr="00AF24D8">
        <w:rPr>
          <w:rFonts w:eastAsia="Calibri" w:cstheme="minorHAnsi"/>
          <w:iCs/>
          <w:sz w:val="24"/>
          <w:szCs w:val="24"/>
        </w:rPr>
        <w:t xml:space="preserve"> albo </w:t>
      </w:r>
      <w:r w:rsidR="000C30C8" w:rsidRPr="00AF24D8">
        <w:rPr>
          <w:rFonts w:eastAsia="Calibri" w:cstheme="minorHAnsi"/>
          <w:iCs/>
          <w:sz w:val="24"/>
          <w:szCs w:val="24"/>
        </w:rPr>
        <w:t>Wytycznych dotyczących kwalifikowalności wydatków na lata 2021-2027</w:t>
      </w:r>
      <w:r w:rsidR="006F6021" w:rsidRPr="00AF24D8">
        <w:rPr>
          <w:rFonts w:eastAsia="Calibri" w:cstheme="minorHAnsi"/>
          <w:iCs/>
          <w:sz w:val="24"/>
          <w:szCs w:val="24"/>
        </w:rPr>
        <w:t>.</w:t>
      </w:r>
    </w:p>
    <w:p w14:paraId="3923A41C" w14:textId="77777777" w:rsidR="000B2E99" w:rsidRDefault="000B2E99" w:rsidP="000B2E99">
      <w:pPr>
        <w:spacing w:after="0" w:line="360" w:lineRule="auto"/>
        <w:rPr>
          <w:rFonts w:eastAsia="Calibri" w:cstheme="minorHAnsi"/>
          <w:b/>
          <w:sz w:val="24"/>
          <w:szCs w:val="24"/>
        </w:rPr>
      </w:pPr>
    </w:p>
    <w:p w14:paraId="6155A916" w14:textId="303D4242"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 xml:space="preserve">Przedmiot </w:t>
      </w:r>
      <w:r w:rsidR="00FC3026" w:rsidRPr="00AF24D8">
        <w:rPr>
          <w:rFonts w:eastAsia="Calibri" w:cstheme="minorHAnsi"/>
          <w:b/>
          <w:sz w:val="24"/>
          <w:szCs w:val="24"/>
        </w:rPr>
        <w:t>Umowy</w:t>
      </w:r>
    </w:p>
    <w:p w14:paraId="2E44A0A3" w14:textId="77777777" w:rsidR="009307A6" w:rsidRPr="00AF24D8" w:rsidRDefault="009307A6" w:rsidP="000B2E99">
      <w:pPr>
        <w:autoSpaceDE w:val="0"/>
        <w:autoSpaceDN w:val="0"/>
        <w:spacing w:after="0" w:line="360" w:lineRule="auto"/>
        <w:rPr>
          <w:rFonts w:eastAsia="Times New Roman" w:cstheme="minorHAnsi"/>
          <w:b/>
          <w:sz w:val="24"/>
          <w:szCs w:val="24"/>
          <w:lang w:eastAsia="pl-PL"/>
        </w:rPr>
      </w:pPr>
      <w:r w:rsidRPr="00AF24D8">
        <w:rPr>
          <w:rFonts w:eastAsia="Times New Roman" w:cstheme="minorHAnsi"/>
          <w:b/>
          <w:sz w:val="24"/>
          <w:szCs w:val="24"/>
          <w:lang w:eastAsia="pl-PL"/>
        </w:rPr>
        <w:t>§ 2</w:t>
      </w:r>
    </w:p>
    <w:p w14:paraId="19D3596B" w14:textId="5F02893F" w:rsidR="009307A6" w:rsidRPr="00AF24D8" w:rsidRDefault="009307A6" w:rsidP="000B2E99">
      <w:pPr>
        <w:numPr>
          <w:ilvl w:val="0"/>
          <w:numId w:val="8"/>
        </w:numPr>
        <w:autoSpaceDE w:val="0"/>
        <w:autoSpaceDN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Beneficjent oświadcza, że nie podlega</w:t>
      </w:r>
      <w:r w:rsidR="004B2C27" w:rsidRPr="00AF24D8">
        <w:rPr>
          <w:rFonts w:eastAsia="Times New Roman" w:cstheme="minorHAnsi"/>
          <w:sz w:val="24"/>
          <w:szCs w:val="24"/>
          <w:lang w:eastAsia="pl-PL"/>
        </w:rPr>
        <w:t xml:space="preserve"> wykluczeniu z ubiegania się o </w:t>
      </w:r>
      <w:r w:rsidRPr="00AF24D8">
        <w:rPr>
          <w:rFonts w:eastAsia="Times New Roman" w:cstheme="minorHAnsi"/>
          <w:sz w:val="24"/>
          <w:szCs w:val="24"/>
          <w:lang w:eastAsia="pl-PL"/>
        </w:rPr>
        <w:t>środki przeznaczone na realizację Projektu na pod</w:t>
      </w:r>
      <w:r w:rsidR="004B2C27" w:rsidRPr="00AF24D8">
        <w:rPr>
          <w:rFonts w:eastAsia="Times New Roman" w:cstheme="minorHAnsi"/>
          <w:sz w:val="24"/>
          <w:szCs w:val="24"/>
          <w:lang w:eastAsia="pl-PL"/>
        </w:rPr>
        <w:t xml:space="preserve">stawie art. 207 ust. 4 </w:t>
      </w:r>
      <w:proofErr w:type="spellStart"/>
      <w:r w:rsidR="00F60F17">
        <w:rPr>
          <w:rFonts w:eastAsia="Times New Roman" w:cstheme="minorHAnsi"/>
          <w:sz w:val="24"/>
          <w:szCs w:val="24"/>
          <w:lang w:eastAsia="pl-PL"/>
        </w:rPr>
        <w:t>U</w:t>
      </w:r>
      <w:r w:rsidR="002F547A" w:rsidRPr="00AF24D8">
        <w:rPr>
          <w:rFonts w:eastAsia="Times New Roman" w:cstheme="minorHAnsi"/>
          <w:sz w:val="24"/>
          <w:szCs w:val="24"/>
          <w:lang w:eastAsia="pl-PL"/>
        </w:rPr>
        <w:t>fp</w:t>
      </w:r>
      <w:proofErr w:type="spellEnd"/>
      <w:r w:rsidR="00A43C11">
        <w:rPr>
          <w:rFonts w:eastAsia="Times New Roman" w:cstheme="minorHAnsi"/>
          <w:sz w:val="24"/>
          <w:szCs w:val="24"/>
          <w:lang w:eastAsia="pl-PL"/>
        </w:rPr>
        <w:t>.</w:t>
      </w:r>
    </w:p>
    <w:p w14:paraId="5C1A2D4B" w14:textId="77777777" w:rsidR="00D33A15" w:rsidRPr="00AF24D8" w:rsidRDefault="00D33A15" w:rsidP="000B2E99">
      <w:pPr>
        <w:numPr>
          <w:ilvl w:val="0"/>
          <w:numId w:val="8"/>
        </w:numPr>
        <w:autoSpaceDE w:val="0"/>
        <w:autoSpaceDN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xml:space="preserve">Całkowita wartość Projektu wynosi …. zł, </w:t>
      </w:r>
      <w:r w:rsidRPr="00AF24D8">
        <w:rPr>
          <w:rFonts w:eastAsia="Times New Roman" w:cstheme="minorHAnsi"/>
          <w:iCs/>
          <w:sz w:val="24"/>
          <w:szCs w:val="24"/>
          <w:lang w:eastAsia="pl-PL"/>
        </w:rPr>
        <w:t>(słownie: …)</w:t>
      </w:r>
      <w:r w:rsidRPr="00AF24D8">
        <w:rPr>
          <w:rFonts w:eastAsia="Times New Roman" w:cstheme="minorHAnsi"/>
          <w:sz w:val="24"/>
          <w:szCs w:val="24"/>
          <w:lang w:eastAsia="pl-PL"/>
        </w:rPr>
        <w:t>.</w:t>
      </w:r>
    </w:p>
    <w:p w14:paraId="734884C3" w14:textId="7A51FD82" w:rsidR="009307A6" w:rsidRPr="00AF24D8" w:rsidRDefault="009307A6" w:rsidP="000B2E99">
      <w:pPr>
        <w:numPr>
          <w:ilvl w:val="0"/>
          <w:numId w:val="8"/>
        </w:numPr>
        <w:autoSpaceDE w:val="0"/>
        <w:autoSpaceDN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lastRenderedPageBreak/>
        <w:t>Łączna wartość wydatków kwalifikowalnych wynosi …… zł (słownie: …), w tym wydatki kwalifikowalne objęte pomocą publiczną wynoszą …….. zł (słownie: ……). Beneficjent podejmuje się realizacji Projektu, ze szczególnym uwzględnieniem postanowień § 4 ust. 1.</w:t>
      </w:r>
    </w:p>
    <w:p w14:paraId="401A29F8" w14:textId="777C9CE1" w:rsidR="000B060F" w:rsidRPr="00AF24D8" w:rsidRDefault="00D33A15" w:rsidP="000B2E99">
      <w:pPr>
        <w:numPr>
          <w:ilvl w:val="0"/>
          <w:numId w:val="8"/>
        </w:numPr>
        <w:shd w:val="clear" w:color="auto" w:fill="FFFFFF" w:themeFill="background1"/>
        <w:autoSpaceDE w:val="0"/>
        <w:autoSpaceDN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xml:space="preserve">Na warunkach określonych w niniejszej </w:t>
      </w:r>
      <w:r w:rsidR="00FC3026" w:rsidRPr="00AF24D8">
        <w:rPr>
          <w:rFonts w:eastAsia="Times New Roman" w:cstheme="minorHAnsi"/>
          <w:sz w:val="24"/>
          <w:szCs w:val="24"/>
          <w:lang w:eastAsia="pl-PL"/>
        </w:rPr>
        <w:t>Umowie</w:t>
      </w:r>
      <w:r w:rsidRPr="00AF24D8">
        <w:rPr>
          <w:rFonts w:eastAsia="Times New Roman" w:cstheme="minorHAnsi"/>
          <w:sz w:val="24"/>
          <w:szCs w:val="24"/>
          <w:lang w:eastAsia="pl-PL"/>
        </w:rPr>
        <w:t xml:space="preserve">, Instytucja Zarządzająca przyznaje Beneficjentowi dofinansowanie na realizację Projektu. </w:t>
      </w:r>
      <w:r w:rsidR="009307A6" w:rsidRPr="00AF24D8">
        <w:rPr>
          <w:rFonts w:eastAsia="Times New Roman" w:cstheme="minorHAnsi"/>
          <w:sz w:val="24"/>
          <w:szCs w:val="24"/>
          <w:lang w:eastAsia="pl-PL"/>
        </w:rPr>
        <w:t xml:space="preserve">Instytucja Zarządzająca przyznaje Beneficjentowi na realizację Projektu dofinansowanie w kwocie ….. zł (słownie: ……..)  stanowiącej </w:t>
      </w:r>
      <w:r w:rsidR="009307A6" w:rsidRPr="00AF24D8">
        <w:rPr>
          <w:rFonts w:eastAsia="Times New Roman" w:cstheme="minorHAnsi"/>
          <w:sz w:val="24"/>
          <w:szCs w:val="24"/>
          <w:shd w:val="clear" w:color="auto" w:fill="FFFFFF" w:themeFill="background1"/>
          <w:lang w:eastAsia="pl-PL"/>
        </w:rPr>
        <w:t>nie więcej niż  … % wydatków kwalifikowalnych,</w:t>
      </w:r>
      <w:r w:rsidR="00AA276B" w:rsidRPr="00AF24D8">
        <w:rPr>
          <w:rFonts w:eastAsia="Times New Roman" w:cstheme="minorHAnsi"/>
          <w:sz w:val="24"/>
          <w:szCs w:val="24"/>
          <w:shd w:val="clear" w:color="auto" w:fill="FFFFFF" w:themeFill="background1"/>
          <w:lang w:eastAsia="pl-PL"/>
        </w:rPr>
        <w:t xml:space="preserve"> w tym kwota …. </w:t>
      </w:r>
      <w:r w:rsidR="006D4AD6" w:rsidRPr="00AF24D8">
        <w:rPr>
          <w:rFonts w:eastAsia="Times New Roman" w:cstheme="minorHAnsi"/>
          <w:sz w:val="24"/>
          <w:szCs w:val="24"/>
          <w:shd w:val="clear" w:color="auto" w:fill="FFFFFF" w:themeFill="background1"/>
          <w:lang w:eastAsia="pl-PL"/>
        </w:rPr>
        <w:t>zł stanowiącą</w:t>
      </w:r>
      <w:r w:rsidR="00AA276B" w:rsidRPr="00AF24D8">
        <w:rPr>
          <w:rFonts w:eastAsia="Times New Roman" w:cstheme="minorHAnsi"/>
          <w:sz w:val="24"/>
          <w:szCs w:val="24"/>
          <w:shd w:val="clear" w:color="auto" w:fill="FFFFFF" w:themeFill="background1"/>
          <w:lang w:eastAsia="pl-PL"/>
        </w:rPr>
        <w:t xml:space="preserve"> płatność ze środków europejskich</w:t>
      </w:r>
      <w:r w:rsidR="00E91C19" w:rsidRPr="00AF24D8">
        <w:rPr>
          <w:rFonts w:eastAsia="Times New Roman" w:cstheme="minorHAnsi"/>
          <w:sz w:val="24"/>
          <w:szCs w:val="24"/>
          <w:shd w:val="clear" w:color="auto" w:fill="FFFFFF" w:themeFill="background1"/>
          <w:lang w:eastAsia="pl-PL"/>
        </w:rPr>
        <w:t xml:space="preserve"> oraz kwota … zł stanowiąca płatność ze środków dotacji celowej</w:t>
      </w:r>
      <w:r w:rsidR="009F4C06" w:rsidRPr="00AF24D8">
        <w:rPr>
          <w:rFonts w:eastAsia="Times New Roman" w:cstheme="minorHAnsi"/>
          <w:sz w:val="24"/>
          <w:szCs w:val="24"/>
          <w:shd w:val="clear" w:color="auto" w:fill="FFFFFF" w:themeFill="background1"/>
          <w:lang w:eastAsia="pl-PL"/>
        </w:rPr>
        <w:t>.</w:t>
      </w:r>
    </w:p>
    <w:p w14:paraId="46C8F61F" w14:textId="77777777" w:rsidR="00D33A15" w:rsidRPr="00AF24D8" w:rsidRDefault="000B060F" w:rsidP="000B2E99">
      <w:pPr>
        <w:pStyle w:val="Akapitzlist"/>
        <w:numPr>
          <w:ilvl w:val="0"/>
          <w:numId w:val="8"/>
        </w:numPr>
        <w:autoSpaceDE w:val="0"/>
        <w:autoSpaceDN w:val="0"/>
        <w:spacing w:line="360" w:lineRule="auto"/>
        <w:rPr>
          <w:rFonts w:asciiTheme="minorHAnsi" w:hAnsiTheme="minorHAnsi" w:cstheme="minorHAnsi"/>
        </w:rPr>
      </w:pPr>
      <w:r w:rsidRPr="00AF24D8">
        <w:rPr>
          <w:rFonts w:asciiTheme="minorHAnsi" w:hAnsiTheme="minorHAnsi" w:cstheme="minorHAnsi"/>
        </w:rPr>
        <w:t>Dofinansowanie jest przeznaczone na częściowe pokrycie wydatków kwalifikowalnych ponoszonych przez Beneficjenta w związku z realizacją projektu.</w:t>
      </w:r>
    </w:p>
    <w:p w14:paraId="2696D3BD" w14:textId="77AAA0A6" w:rsidR="009307A6" w:rsidRPr="00AF24D8" w:rsidRDefault="009307A6" w:rsidP="000B2E99">
      <w:pPr>
        <w:numPr>
          <w:ilvl w:val="0"/>
          <w:numId w:val="8"/>
        </w:numPr>
        <w:autoSpaceDE w:val="0"/>
        <w:autoSpaceDN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xml:space="preserve">Dofinansowanie na realizację Projektu może być przeznaczone na sfinansowanie wydatków poniesionych w ramach Projektu przed podpisaniem niniejszej </w:t>
      </w:r>
      <w:r w:rsidR="00FC3026" w:rsidRPr="00AF24D8">
        <w:rPr>
          <w:rFonts w:eastAsia="Times New Roman" w:cstheme="minorHAnsi"/>
          <w:sz w:val="24"/>
          <w:szCs w:val="24"/>
          <w:lang w:eastAsia="pl-PL"/>
        </w:rPr>
        <w:t>Umowy</w:t>
      </w:r>
      <w:r w:rsidRPr="00AF24D8">
        <w:rPr>
          <w:rFonts w:eastAsia="Times New Roman" w:cstheme="minorHAnsi"/>
          <w:sz w:val="24"/>
          <w:szCs w:val="24"/>
          <w:lang w:eastAsia="pl-PL"/>
        </w:rPr>
        <w:t xml:space="preserve">, o ile wydatki zostaną uznane za kwalifikowalne zgodnie z obowiązującymi przepisami, w tym </w:t>
      </w:r>
      <w:r w:rsidR="000B060F" w:rsidRPr="00AF24D8">
        <w:rPr>
          <w:rFonts w:eastAsia="Times New Roman" w:cstheme="minorHAnsi"/>
          <w:sz w:val="24"/>
          <w:szCs w:val="24"/>
          <w:lang w:eastAsia="pl-PL"/>
        </w:rPr>
        <w:br/>
      </w:r>
      <w:r w:rsidRPr="00AF24D8">
        <w:rPr>
          <w:rFonts w:eastAsia="Times New Roman" w:cstheme="minorHAnsi"/>
          <w:sz w:val="24"/>
          <w:szCs w:val="24"/>
          <w:lang w:eastAsia="pl-PL"/>
        </w:rPr>
        <w:t>z wytycznymi</w:t>
      </w:r>
      <w:r w:rsidR="00B2317D" w:rsidRPr="00AF24D8">
        <w:rPr>
          <w:rFonts w:eastAsia="Times New Roman" w:cstheme="minorHAnsi"/>
          <w:sz w:val="24"/>
          <w:szCs w:val="24"/>
          <w:lang w:eastAsia="pl-PL"/>
        </w:rPr>
        <w:t xml:space="preserve"> dotyczącymi </w:t>
      </w:r>
      <w:r w:rsidR="006D4AD6" w:rsidRPr="00AF24D8">
        <w:rPr>
          <w:rFonts w:eastAsia="Times New Roman" w:cstheme="minorHAnsi"/>
          <w:sz w:val="24"/>
          <w:szCs w:val="24"/>
          <w:lang w:eastAsia="pl-PL"/>
        </w:rPr>
        <w:t>kwalifikowalności</w:t>
      </w:r>
      <w:r w:rsidRPr="00AF24D8">
        <w:rPr>
          <w:rFonts w:eastAsia="Times New Roman" w:cstheme="minorHAnsi"/>
          <w:sz w:val="24"/>
          <w:szCs w:val="24"/>
          <w:lang w:eastAsia="pl-PL"/>
        </w:rPr>
        <w:t xml:space="preserve"> oraz dotyczyć będą okresu realizacji Projektu, o którym mowa w § 3 ust. 1.</w:t>
      </w:r>
    </w:p>
    <w:p w14:paraId="0345B049" w14:textId="77777777" w:rsidR="009307A6" w:rsidRPr="00AF24D8" w:rsidRDefault="009307A6" w:rsidP="000B2E99">
      <w:pPr>
        <w:numPr>
          <w:ilvl w:val="0"/>
          <w:numId w:val="8"/>
        </w:numPr>
        <w:autoSpaceDE w:val="0"/>
        <w:autoSpaceDN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Beneficjent zobowiązuje się do wniesienia wkładu własne</w:t>
      </w:r>
      <w:r w:rsidR="00E0352B" w:rsidRPr="00AF24D8">
        <w:rPr>
          <w:rFonts w:eastAsia="Times New Roman" w:cstheme="minorHAnsi"/>
          <w:sz w:val="24"/>
          <w:szCs w:val="24"/>
          <w:lang w:eastAsia="pl-PL"/>
        </w:rPr>
        <w:t>go w kwocie ……zł (słownie: ....</w:t>
      </w:r>
      <w:r w:rsidRPr="00AF24D8">
        <w:rPr>
          <w:rFonts w:eastAsia="Times New Roman" w:cstheme="minorHAnsi"/>
          <w:sz w:val="24"/>
          <w:szCs w:val="24"/>
          <w:lang w:eastAsia="pl-PL"/>
        </w:rPr>
        <w:t>), co stanowi co najmniej …... % wydatków kwalifikowalnych Projektu.</w:t>
      </w:r>
    </w:p>
    <w:p w14:paraId="2388A3F5" w14:textId="05090293" w:rsidR="009307A6" w:rsidRPr="00AF24D8" w:rsidRDefault="00D90264" w:rsidP="000B2E99">
      <w:pPr>
        <w:numPr>
          <w:ilvl w:val="0"/>
          <w:numId w:val="8"/>
        </w:numPr>
        <w:autoSpaceDE w:val="0"/>
        <w:autoSpaceDN w:val="0"/>
        <w:spacing w:after="0" w:line="360" w:lineRule="auto"/>
        <w:rPr>
          <w:rFonts w:eastAsia="Times New Roman" w:cstheme="minorHAnsi"/>
          <w:iCs/>
          <w:sz w:val="24"/>
          <w:szCs w:val="24"/>
          <w:lang w:eastAsia="pl-PL"/>
        </w:rPr>
      </w:pPr>
      <w:r w:rsidRPr="00AF24D8">
        <w:rPr>
          <w:rFonts w:eastAsia="Times New Roman" w:cstheme="minorHAnsi"/>
          <w:sz w:val="24"/>
          <w:szCs w:val="24"/>
          <w:lang w:eastAsia="pl-PL"/>
        </w:rPr>
        <w:t>Zgodnie z zapisami wytycznych</w:t>
      </w:r>
      <w:r w:rsidR="00B2317D" w:rsidRPr="00AF24D8">
        <w:rPr>
          <w:rFonts w:eastAsia="Times New Roman" w:cstheme="minorHAnsi"/>
          <w:sz w:val="24"/>
          <w:szCs w:val="24"/>
          <w:lang w:eastAsia="pl-PL"/>
        </w:rPr>
        <w:t xml:space="preserve"> </w:t>
      </w:r>
      <w:bookmarkStart w:id="1" w:name="_Hlk142900101"/>
      <w:r w:rsidR="00B2317D" w:rsidRPr="00AF24D8">
        <w:rPr>
          <w:rFonts w:eastAsia="Times New Roman" w:cstheme="minorHAnsi"/>
          <w:sz w:val="24"/>
          <w:szCs w:val="24"/>
          <w:lang w:eastAsia="pl-PL"/>
        </w:rPr>
        <w:t>dotyczących kwalifikowalności</w:t>
      </w:r>
      <w:bookmarkEnd w:id="1"/>
      <w:r w:rsidR="00A12B97" w:rsidRPr="00AF24D8">
        <w:rPr>
          <w:rFonts w:eastAsia="Times New Roman" w:cstheme="minorHAnsi"/>
          <w:sz w:val="24"/>
          <w:szCs w:val="24"/>
          <w:lang w:eastAsia="pl-PL"/>
        </w:rPr>
        <w:t>,</w:t>
      </w:r>
      <w:r w:rsidRPr="00AF24D8">
        <w:rPr>
          <w:rFonts w:eastAsia="Times New Roman" w:cstheme="minorHAnsi"/>
          <w:sz w:val="24"/>
          <w:szCs w:val="24"/>
          <w:lang w:eastAsia="pl-PL"/>
        </w:rPr>
        <w:t xml:space="preserve"> p</w:t>
      </w:r>
      <w:r w:rsidR="009307A6" w:rsidRPr="00AF24D8">
        <w:rPr>
          <w:rFonts w:eastAsia="Times New Roman" w:cstheme="minorHAnsi"/>
          <w:sz w:val="24"/>
          <w:szCs w:val="24"/>
          <w:lang w:eastAsia="pl-PL"/>
        </w:rPr>
        <w:t>odatek</w:t>
      </w:r>
      <w:r w:rsidR="00DD3DB0" w:rsidRPr="00AF24D8">
        <w:rPr>
          <w:rFonts w:eastAsia="Times New Roman" w:cstheme="minorHAnsi"/>
          <w:sz w:val="24"/>
          <w:szCs w:val="24"/>
          <w:lang w:eastAsia="pl-PL"/>
        </w:rPr>
        <w:t xml:space="preserve"> VAT</w:t>
      </w:r>
      <w:r w:rsidR="009307A6" w:rsidRPr="00AF24D8">
        <w:rPr>
          <w:rFonts w:eastAsia="Times New Roman" w:cstheme="minorHAnsi"/>
          <w:sz w:val="24"/>
          <w:szCs w:val="24"/>
          <w:lang w:eastAsia="pl-PL"/>
        </w:rPr>
        <w:t xml:space="preserve"> w wydatkach w Projekcie będzie rozliczany zgodni</w:t>
      </w:r>
      <w:r w:rsidR="00956A40" w:rsidRPr="00AF24D8">
        <w:rPr>
          <w:rFonts w:eastAsia="Times New Roman" w:cstheme="minorHAnsi"/>
          <w:sz w:val="24"/>
          <w:szCs w:val="24"/>
          <w:lang w:eastAsia="pl-PL"/>
        </w:rPr>
        <w:t xml:space="preserve">e </w:t>
      </w:r>
      <w:r w:rsidR="009307A6" w:rsidRPr="00AF24D8">
        <w:rPr>
          <w:rFonts w:eastAsia="Times New Roman" w:cstheme="minorHAnsi"/>
          <w:sz w:val="24"/>
          <w:szCs w:val="24"/>
          <w:lang w:eastAsia="pl-PL"/>
        </w:rPr>
        <w:t>z oświadczeniem/oświadczeniami</w:t>
      </w:r>
      <w:r w:rsidR="009307A6" w:rsidRPr="00AF24D8">
        <w:rPr>
          <w:rFonts w:eastAsia="Times New Roman" w:cstheme="minorHAnsi"/>
          <w:iCs/>
          <w:sz w:val="24"/>
          <w:szCs w:val="24"/>
          <w:lang w:eastAsia="pl-PL"/>
        </w:rPr>
        <w:t xml:space="preserve"> stanowiącym/i załącznik nr </w:t>
      </w:r>
      <w:r w:rsidR="00AE046B" w:rsidRPr="00AF24D8">
        <w:rPr>
          <w:rFonts w:eastAsia="Times New Roman" w:cstheme="minorHAnsi"/>
          <w:iCs/>
          <w:sz w:val="24"/>
          <w:szCs w:val="24"/>
          <w:lang w:eastAsia="pl-PL"/>
        </w:rPr>
        <w:t>1</w:t>
      </w:r>
      <w:r w:rsidR="009307A6" w:rsidRPr="00AF24D8">
        <w:rPr>
          <w:rFonts w:eastAsia="Times New Roman" w:cstheme="minorHAnsi"/>
          <w:iCs/>
          <w:sz w:val="24"/>
          <w:szCs w:val="24"/>
          <w:lang w:eastAsia="pl-PL"/>
        </w:rPr>
        <w:t xml:space="preserve">2 do </w:t>
      </w:r>
      <w:r w:rsidR="00FC3026" w:rsidRPr="00AF24D8">
        <w:rPr>
          <w:rFonts w:eastAsia="Times New Roman" w:cstheme="minorHAnsi"/>
          <w:iCs/>
          <w:sz w:val="24"/>
          <w:szCs w:val="24"/>
          <w:lang w:eastAsia="pl-PL"/>
        </w:rPr>
        <w:t>Umowy</w:t>
      </w:r>
      <w:r w:rsidR="00F60F17">
        <w:rPr>
          <w:rFonts w:eastAsia="Times New Roman" w:cstheme="minorHAnsi"/>
          <w:iCs/>
          <w:sz w:val="24"/>
          <w:szCs w:val="24"/>
          <w:lang w:eastAsia="pl-PL"/>
        </w:rPr>
        <w:t xml:space="preserve"> </w:t>
      </w:r>
      <w:r w:rsidR="00C24F01" w:rsidRPr="00AF24D8">
        <w:rPr>
          <w:rFonts w:eastAsia="Times New Roman" w:cstheme="minorHAnsi"/>
          <w:iCs/>
          <w:sz w:val="24"/>
          <w:szCs w:val="24"/>
          <w:lang w:eastAsia="pl-PL"/>
        </w:rPr>
        <w:t xml:space="preserve">– dotyczy wyłącznie </w:t>
      </w:r>
      <w:r w:rsidR="006D4AD6" w:rsidRPr="00AF24D8">
        <w:rPr>
          <w:rFonts w:eastAsia="Times New Roman" w:cstheme="minorHAnsi"/>
          <w:iCs/>
          <w:sz w:val="24"/>
          <w:szCs w:val="24"/>
          <w:lang w:eastAsia="pl-PL"/>
        </w:rPr>
        <w:t>projektów,</w:t>
      </w:r>
      <w:r w:rsidR="00C24F01" w:rsidRPr="00AF24D8">
        <w:rPr>
          <w:rFonts w:eastAsia="Times New Roman" w:cstheme="minorHAnsi"/>
          <w:iCs/>
          <w:sz w:val="24"/>
          <w:szCs w:val="24"/>
          <w:lang w:eastAsia="pl-PL"/>
        </w:rPr>
        <w:t xml:space="preserve"> których całkowita wartość, o której mowa w ust. 2, wynosi </w:t>
      </w:r>
      <w:r w:rsidR="00C24F01" w:rsidRPr="00AF24D8">
        <w:rPr>
          <w:rFonts w:eastAsia="Times New Roman" w:cstheme="minorHAnsi"/>
          <w:b/>
          <w:iCs/>
          <w:sz w:val="24"/>
          <w:szCs w:val="24"/>
          <w:lang w:eastAsia="pl-PL"/>
        </w:rPr>
        <w:t>co najmniej 5 mln euro</w:t>
      </w:r>
      <w:r w:rsidR="00C24F01" w:rsidRPr="00AF24D8">
        <w:rPr>
          <w:rFonts w:eastAsia="Times New Roman" w:cstheme="minorHAnsi"/>
          <w:iCs/>
          <w:sz w:val="24"/>
          <w:szCs w:val="24"/>
          <w:lang w:eastAsia="pl-PL"/>
        </w:rPr>
        <w:t xml:space="preserve"> (włączając VAT), w ramach których podatek VAT jest wydatkiem kwalifikowalnym</w:t>
      </w:r>
      <w:r w:rsidR="00EF280A" w:rsidRPr="00AF24D8">
        <w:rPr>
          <w:rFonts w:eastAsia="Times New Roman" w:cstheme="minorHAnsi"/>
          <w:iCs/>
          <w:sz w:val="24"/>
          <w:szCs w:val="24"/>
          <w:lang w:eastAsia="pl-PL"/>
        </w:rPr>
        <w:t>.</w:t>
      </w:r>
    </w:p>
    <w:p w14:paraId="4C06B3C4" w14:textId="77777777" w:rsidR="00C86059" w:rsidRPr="00AF24D8" w:rsidRDefault="00A12B97" w:rsidP="000B2E99">
      <w:pPr>
        <w:numPr>
          <w:ilvl w:val="0"/>
          <w:numId w:val="8"/>
        </w:numPr>
        <w:autoSpaceDE w:val="0"/>
        <w:autoSpaceDN w:val="0"/>
        <w:spacing w:after="0" w:line="360" w:lineRule="auto"/>
        <w:rPr>
          <w:rFonts w:eastAsia="Times New Roman" w:cstheme="minorHAnsi"/>
          <w:iCs/>
          <w:sz w:val="24"/>
          <w:szCs w:val="24"/>
          <w:lang w:eastAsia="pl-PL"/>
        </w:rPr>
      </w:pPr>
      <w:r w:rsidRPr="00AF24D8">
        <w:rPr>
          <w:rFonts w:eastAsia="Times New Roman" w:cstheme="minorHAnsi"/>
          <w:sz w:val="24"/>
          <w:szCs w:val="24"/>
          <w:lang w:eastAsia="pl-PL"/>
        </w:rPr>
        <w:t>Zgodnie z zapisami wytycznych</w:t>
      </w:r>
      <w:r w:rsidR="00B2317D" w:rsidRPr="00AF24D8">
        <w:rPr>
          <w:rFonts w:eastAsia="Times New Roman" w:cstheme="minorHAnsi"/>
          <w:sz w:val="24"/>
          <w:szCs w:val="24"/>
          <w:lang w:eastAsia="pl-PL"/>
        </w:rPr>
        <w:t xml:space="preserve"> dotyczących kwalifikowalności</w:t>
      </w:r>
      <w:r w:rsidRPr="00AF24D8">
        <w:rPr>
          <w:rFonts w:eastAsia="Times New Roman" w:cstheme="minorHAnsi"/>
          <w:sz w:val="24"/>
          <w:szCs w:val="24"/>
          <w:lang w:eastAsia="pl-PL"/>
        </w:rPr>
        <w:t>, w</w:t>
      </w:r>
      <w:r w:rsidR="00C86059" w:rsidRPr="00AF24D8">
        <w:rPr>
          <w:rFonts w:eastAsia="Times New Roman" w:cstheme="minorHAnsi"/>
          <w:sz w:val="24"/>
          <w:szCs w:val="24"/>
          <w:lang w:eastAsia="pl-PL"/>
        </w:rPr>
        <w:t xml:space="preserve"> przypadku zmiany </w:t>
      </w:r>
      <w:r w:rsidR="00C24F01" w:rsidRPr="00AF24D8">
        <w:rPr>
          <w:rFonts w:eastAsia="Times New Roman" w:cstheme="minorHAnsi"/>
          <w:sz w:val="24"/>
          <w:szCs w:val="24"/>
          <w:lang w:eastAsia="pl-PL"/>
        </w:rPr>
        <w:t>całkowitej wartości projektu, o której mowa w ust. 2, mającej wpływ na kwalifikowalność podatku VAT, konieczne jest ponowne badanie kwalifikowalności podatku VAT.</w:t>
      </w:r>
    </w:p>
    <w:p w14:paraId="382B34CE" w14:textId="72B04999" w:rsidR="00A12B97" w:rsidRPr="00AF24D8" w:rsidRDefault="00A12B97" w:rsidP="000B2E99">
      <w:pPr>
        <w:numPr>
          <w:ilvl w:val="0"/>
          <w:numId w:val="8"/>
        </w:numPr>
        <w:autoSpaceDE w:val="0"/>
        <w:autoSpaceDN w:val="0"/>
        <w:spacing w:after="0" w:line="360" w:lineRule="auto"/>
        <w:rPr>
          <w:rFonts w:eastAsia="Times New Roman" w:cstheme="minorHAnsi"/>
          <w:iCs/>
          <w:sz w:val="24"/>
          <w:szCs w:val="24"/>
          <w:lang w:eastAsia="pl-PL"/>
        </w:rPr>
      </w:pPr>
      <w:r w:rsidRPr="00AF24D8">
        <w:rPr>
          <w:rFonts w:eastAsia="Times New Roman" w:cstheme="minorHAnsi"/>
          <w:sz w:val="24"/>
          <w:szCs w:val="24"/>
          <w:lang w:eastAsia="pl-PL"/>
        </w:rPr>
        <w:t>Zgodnie z zapisami wytycznych</w:t>
      </w:r>
      <w:r w:rsidR="00B2317D" w:rsidRPr="00AF24D8">
        <w:rPr>
          <w:rFonts w:eastAsia="Times New Roman" w:cstheme="minorHAnsi"/>
          <w:sz w:val="24"/>
          <w:szCs w:val="24"/>
          <w:lang w:eastAsia="pl-PL"/>
        </w:rPr>
        <w:t xml:space="preserve"> dotyczących kwalifikowalności</w:t>
      </w:r>
      <w:r w:rsidRPr="00AF24D8">
        <w:rPr>
          <w:rFonts w:eastAsia="Times New Roman" w:cstheme="minorHAnsi"/>
          <w:sz w:val="24"/>
          <w:szCs w:val="24"/>
          <w:lang w:eastAsia="pl-PL"/>
        </w:rPr>
        <w:t xml:space="preserve">, do przeliczania całkowitej wartości projektu, o której mowa w ust. 2, w przypadkach określonych w ust. 8 i ust. 9 stosuje się odpowiednio, miesięczny obrachunkowy kurs wymiany walut stosowany przez Komisję Europejską, aktualny w dniu </w:t>
      </w:r>
      <w:r w:rsidR="00FC3026" w:rsidRPr="00AF24D8">
        <w:rPr>
          <w:rFonts w:eastAsia="Times New Roman" w:cstheme="minorHAnsi"/>
          <w:sz w:val="24"/>
          <w:szCs w:val="24"/>
          <w:lang w:eastAsia="pl-PL"/>
        </w:rPr>
        <w:t>podpisania</w:t>
      </w:r>
      <w:r w:rsidRPr="00AF24D8">
        <w:rPr>
          <w:rFonts w:eastAsia="Times New Roman" w:cstheme="minorHAnsi"/>
          <w:sz w:val="24"/>
          <w:szCs w:val="24"/>
          <w:lang w:eastAsia="pl-PL"/>
        </w:rPr>
        <w:t xml:space="preserve"> </w:t>
      </w:r>
      <w:r w:rsidR="00FC3026" w:rsidRPr="00AF24D8">
        <w:rPr>
          <w:rFonts w:eastAsia="Times New Roman" w:cstheme="minorHAnsi"/>
          <w:sz w:val="24"/>
          <w:szCs w:val="24"/>
          <w:lang w:eastAsia="pl-PL"/>
        </w:rPr>
        <w:t>umowy</w:t>
      </w:r>
      <w:r w:rsidRPr="00AF24D8">
        <w:rPr>
          <w:rFonts w:eastAsia="Times New Roman" w:cstheme="minorHAnsi"/>
          <w:sz w:val="24"/>
          <w:szCs w:val="24"/>
          <w:lang w:eastAsia="pl-PL"/>
        </w:rPr>
        <w:t xml:space="preserve"> lub w dniu </w:t>
      </w:r>
      <w:r w:rsidR="00FC3026" w:rsidRPr="00AF24D8">
        <w:rPr>
          <w:rFonts w:eastAsia="Times New Roman" w:cstheme="minorHAnsi"/>
          <w:sz w:val="24"/>
          <w:szCs w:val="24"/>
          <w:lang w:eastAsia="pl-PL"/>
        </w:rPr>
        <w:t xml:space="preserve">podpisania </w:t>
      </w:r>
      <w:r w:rsidR="00F60F17">
        <w:rPr>
          <w:rFonts w:eastAsia="Times New Roman" w:cstheme="minorHAnsi"/>
          <w:sz w:val="24"/>
          <w:szCs w:val="24"/>
          <w:lang w:eastAsia="pl-PL"/>
        </w:rPr>
        <w:lastRenderedPageBreak/>
        <w:t>A</w:t>
      </w:r>
      <w:r w:rsidRPr="00AF24D8">
        <w:rPr>
          <w:rFonts w:eastAsia="Times New Roman" w:cstheme="minorHAnsi"/>
          <w:sz w:val="24"/>
          <w:szCs w:val="24"/>
          <w:lang w:eastAsia="pl-PL"/>
        </w:rPr>
        <w:t xml:space="preserve">neksu do </w:t>
      </w:r>
      <w:r w:rsidR="00F60F17">
        <w:rPr>
          <w:rFonts w:eastAsia="Times New Roman" w:cstheme="minorHAnsi"/>
          <w:sz w:val="24"/>
          <w:szCs w:val="24"/>
          <w:lang w:eastAsia="pl-PL"/>
        </w:rPr>
        <w:t>U</w:t>
      </w:r>
      <w:r w:rsidR="00FC3026" w:rsidRPr="00AF24D8">
        <w:rPr>
          <w:rFonts w:eastAsia="Times New Roman" w:cstheme="minorHAnsi"/>
          <w:sz w:val="24"/>
          <w:szCs w:val="24"/>
          <w:lang w:eastAsia="pl-PL"/>
        </w:rPr>
        <w:t>mowy</w:t>
      </w:r>
      <w:r w:rsidRPr="00AF24D8">
        <w:rPr>
          <w:rFonts w:eastAsia="Times New Roman" w:cstheme="minorHAnsi"/>
          <w:sz w:val="24"/>
          <w:szCs w:val="24"/>
          <w:lang w:eastAsia="pl-PL"/>
        </w:rPr>
        <w:t xml:space="preserve"> wynikającego ze zmiany całkowitej wartości projektu, o której mowa w ust. 2.</w:t>
      </w:r>
    </w:p>
    <w:p w14:paraId="6C958B10" w14:textId="74E56413" w:rsidR="009307A6" w:rsidRPr="00AF24D8" w:rsidRDefault="00E93BE9" w:rsidP="000B2E99">
      <w:pPr>
        <w:numPr>
          <w:ilvl w:val="0"/>
          <w:numId w:val="8"/>
        </w:numPr>
        <w:tabs>
          <w:tab w:val="left" w:pos="900"/>
        </w:tabs>
        <w:autoSpaceDE w:val="0"/>
        <w:autoSpaceDN w:val="0"/>
        <w:spacing w:after="0" w:line="360" w:lineRule="auto"/>
        <w:rPr>
          <w:rFonts w:eastAsia="Times New Roman" w:cstheme="minorHAnsi"/>
          <w:iCs/>
          <w:sz w:val="24"/>
          <w:szCs w:val="24"/>
          <w:lang w:eastAsia="pl-PL"/>
        </w:rPr>
      </w:pPr>
      <w:r w:rsidRPr="00AF24D8">
        <w:rPr>
          <w:rFonts w:eastAsia="Times New Roman" w:cstheme="minorHAnsi"/>
          <w:sz w:val="24"/>
          <w:szCs w:val="24"/>
          <w:lang w:eastAsia="pl-PL"/>
        </w:rPr>
        <w:t>Zgodnie z zapisami wytycznych</w:t>
      </w:r>
      <w:r w:rsidR="00B2317D" w:rsidRPr="00AF24D8">
        <w:rPr>
          <w:rFonts w:eastAsia="Times New Roman" w:cstheme="minorHAnsi"/>
          <w:sz w:val="24"/>
          <w:szCs w:val="24"/>
          <w:lang w:eastAsia="pl-PL"/>
        </w:rPr>
        <w:t xml:space="preserve"> dotyczących kwalifikowalności</w:t>
      </w:r>
      <w:r w:rsidRPr="00AF24D8">
        <w:rPr>
          <w:rFonts w:eastAsia="Times New Roman" w:cstheme="minorHAnsi"/>
          <w:sz w:val="24"/>
          <w:szCs w:val="24"/>
          <w:lang w:eastAsia="pl-PL"/>
        </w:rPr>
        <w:t xml:space="preserve"> p</w:t>
      </w:r>
      <w:r w:rsidR="009307A6" w:rsidRPr="00AF24D8">
        <w:rPr>
          <w:rFonts w:eastAsia="Times New Roman" w:cstheme="minorHAnsi"/>
          <w:sz w:val="24"/>
          <w:szCs w:val="24"/>
          <w:lang w:eastAsia="pl-PL"/>
        </w:rPr>
        <w:t xml:space="preserve">o </w:t>
      </w:r>
      <w:r w:rsidR="00FC3026" w:rsidRPr="00AF24D8">
        <w:rPr>
          <w:rFonts w:eastAsia="Times New Roman" w:cstheme="minorHAnsi"/>
          <w:sz w:val="24"/>
          <w:szCs w:val="24"/>
          <w:lang w:eastAsia="pl-PL"/>
        </w:rPr>
        <w:t>podpisaniu</w:t>
      </w:r>
      <w:r w:rsidR="009307A6" w:rsidRPr="00AF24D8">
        <w:rPr>
          <w:rFonts w:eastAsia="Times New Roman" w:cstheme="minorHAnsi"/>
          <w:sz w:val="24"/>
          <w:szCs w:val="24"/>
          <w:lang w:eastAsia="pl-PL"/>
        </w:rPr>
        <w:t xml:space="preserve"> niniejszej </w:t>
      </w:r>
      <w:r w:rsidR="00FC3026" w:rsidRPr="00AF24D8">
        <w:rPr>
          <w:rFonts w:eastAsia="Times New Roman" w:cstheme="minorHAnsi"/>
          <w:sz w:val="24"/>
          <w:szCs w:val="24"/>
          <w:lang w:eastAsia="pl-PL"/>
        </w:rPr>
        <w:t>Umowy</w:t>
      </w:r>
      <w:r w:rsidR="009307A6" w:rsidRPr="00AF24D8">
        <w:rPr>
          <w:rFonts w:eastAsia="Times New Roman" w:cstheme="minorHAnsi"/>
          <w:sz w:val="24"/>
          <w:szCs w:val="24"/>
          <w:lang w:eastAsia="pl-PL"/>
        </w:rPr>
        <w:t xml:space="preserve"> nie może zostać zmieniony sposób rozliczania Projektu.</w:t>
      </w:r>
      <w:r w:rsidRPr="00AF24D8">
        <w:rPr>
          <w:rFonts w:eastAsia="Times New Roman" w:cstheme="minorHAnsi"/>
          <w:sz w:val="24"/>
          <w:szCs w:val="24"/>
          <w:lang w:eastAsia="pl-PL"/>
        </w:rPr>
        <w:t xml:space="preserve"> Wyjątkowo wprowadzenie uproszczonych metod rozliczania wydatków na pozostałą część </w:t>
      </w:r>
      <w:r w:rsidR="00F60F17">
        <w:rPr>
          <w:rFonts w:eastAsia="Times New Roman" w:cstheme="minorHAnsi"/>
          <w:sz w:val="24"/>
          <w:szCs w:val="24"/>
          <w:lang w:eastAsia="pl-PL"/>
        </w:rPr>
        <w:t>P</w:t>
      </w:r>
      <w:r w:rsidRPr="00AF24D8">
        <w:rPr>
          <w:rFonts w:eastAsia="Times New Roman" w:cstheme="minorHAnsi"/>
          <w:sz w:val="24"/>
          <w:szCs w:val="24"/>
          <w:lang w:eastAsia="pl-PL"/>
        </w:rPr>
        <w:t xml:space="preserve">rojektu dopuszczalne jest w przypadku projektów wieloletnich. W takich przypadkach okres, za który deklarowane są koszty faktycznie poniesione powinien być wyraźnie oddzielony od okresu, za który koszty są deklarowane na podstawie uproszczonych metod rozliczania wydatków, tak aby uniknąć podwójnego finansowania kosztów </w:t>
      </w:r>
      <w:r w:rsidR="00F60F17">
        <w:rPr>
          <w:rFonts w:eastAsia="Times New Roman" w:cstheme="minorHAnsi"/>
          <w:sz w:val="24"/>
          <w:szCs w:val="24"/>
          <w:lang w:eastAsia="pl-PL"/>
        </w:rPr>
        <w:t>P</w:t>
      </w:r>
      <w:r w:rsidRPr="00AF24D8">
        <w:rPr>
          <w:rFonts w:eastAsia="Times New Roman" w:cstheme="minorHAnsi"/>
          <w:sz w:val="24"/>
          <w:szCs w:val="24"/>
          <w:lang w:eastAsia="pl-PL"/>
        </w:rPr>
        <w:t>rojektu.</w:t>
      </w:r>
    </w:p>
    <w:p w14:paraId="4004E8E9" w14:textId="77777777" w:rsidR="002258FB" w:rsidRPr="00AF24D8" w:rsidRDefault="002258FB" w:rsidP="000B2E99">
      <w:pPr>
        <w:tabs>
          <w:tab w:val="left" w:pos="900"/>
        </w:tabs>
        <w:autoSpaceDE w:val="0"/>
        <w:autoSpaceDN w:val="0"/>
        <w:spacing w:after="0" w:line="360" w:lineRule="auto"/>
        <w:ind w:left="360"/>
        <w:rPr>
          <w:rFonts w:eastAsia="Times New Roman" w:cstheme="minorHAnsi"/>
          <w:iCs/>
          <w:sz w:val="24"/>
          <w:szCs w:val="24"/>
          <w:lang w:eastAsia="pl-PL"/>
        </w:rPr>
      </w:pPr>
    </w:p>
    <w:p w14:paraId="0F0CB334" w14:textId="0132535A" w:rsidR="009307A6" w:rsidRPr="00AF24D8" w:rsidRDefault="009307A6" w:rsidP="000B2E99">
      <w:pPr>
        <w:spacing w:after="0" w:line="360" w:lineRule="auto"/>
        <w:rPr>
          <w:rFonts w:eastAsia="Times New Roman" w:cstheme="minorHAnsi"/>
          <w:b/>
          <w:sz w:val="24"/>
          <w:szCs w:val="24"/>
          <w:lang w:eastAsia="pl-PL"/>
        </w:rPr>
      </w:pPr>
      <w:r w:rsidRPr="00AF24D8">
        <w:rPr>
          <w:rFonts w:eastAsia="Times New Roman" w:cstheme="minorHAnsi"/>
          <w:b/>
          <w:sz w:val="24"/>
          <w:szCs w:val="24"/>
          <w:lang w:eastAsia="pl-PL"/>
        </w:rPr>
        <w:t xml:space="preserve">Okres realizacji Projektu i zakres rzeczowy </w:t>
      </w:r>
      <w:r w:rsidR="00FC3026" w:rsidRPr="00AF24D8">
        <w:rPr>
          <w:rFonts w:eastAsia="Times New Roman" w:cstheme="minorHAnsi"/>
          <w:b/>
          <w:sz w:val="24"/>
          <w:szCs w:val="24"/>
          <w:lang w:eastAsia="pl-PL"/>
        </w:rPr>
        <w:t>Umowy</w:t>
      </w:r>
    </w:p>
    <w:p w14:paraId="7543891C" w14:textId="77777777" w:rsidR="009307A6" w:rsidRPr="00AF24D8" w:rsidRDefault="009307A6" w:rsidP="000B2E99">
      <w:pPr>
        <w:spacing w:after="0" w:line="360" w:lineRule="auto"/>
        <w:rPr>
          <w:rFonts w:eastAsia="Times New Roman" w:cstheme="minorHAnsi"/>
          <w:b/>
          <w:sz w:val="24"/>
          <w:szCs w:val="24"/>
          <w:lang w:eastAsia="pl-PL"/>
        </w:rPr>
      </w:pPr>
      <w:r w:rsidRPr="00AF24D8">
        <w:rPr>
          <w:rFonts w:eastAsia="Times New Roman" w:cstheme="minorHAnsi"/>
          <w:b/>
          <w:sz w:val="24"/>
          <w:szCs w:val="24"/>
          <w:lang w:eastAsia="pl-PL"/>
        </w:rPr>
        <w:t>§ 3</w:t>
      </w:r>
    </w:p>
    <w:p w14:paraId="3AEFF25B" w14:textId="1ECA50E6" w:rsidR="009307A6" w:rsidRPr="00AF24D8" w:rsidRDefault="009307A6" w:rsidP="000B2E99">
      <w:pPr>
        <w:numPr>
          <w:ilvl w:val="0"/>
          <w:numId w:val="1"/>
        </w:numPr>
        <w:autoSpaceDE w:val="0"/>
        <w:autoSpaceDN w:val="0"/>
        <w:spacing w:after="0" w:line="360" w:lineRule="auto"/>
        <w:ind w:left="360" w:hanging="360"/>
        <w:rPr>
          <w:rFonts w:eastAsia="Times New Roman" w:cstheme="minorHAnsi"/>
          <w:sz w:val="24"/>
          <w:szCs w:val="24"/>
          <w:lang w:eastAsia="pl-PL"/>
        </w:rPr>
      </w:pPr>
      <w:r w:rsidRPr="00AF24D8">
        <w:rPr>
          <w:rFonts w:eastAsia="Times New Roman" w:cstheme="minorHAnsi"/>
          <w:sz w:val="24"/>
          <w:szCs w:val="24"/>
          <w:lang w:eastAsia="pl-PL"/>
        </w:rPr>
        <w:t xml:space="preserve">Okres realizacji Projektu jest zgodny z okresem wskazanym we </w:t>
      </w:r>
      <w:r w:rsidR="00C25317" w:rsidRPr="00AF24D8">
        <w:rPr>
          <w:rFonts w:eastAsia="Times New Roman" w:cstheme="minorHAnsi"/>
          <w:sz w:val="24"/>
          <w:szCs w:val="24"/>
          <w:lang w:eastAsia="pl-PL"/>
        </w:rPr>
        <w:t>w</w:t>
      </w:r>
      <w:r w:rsidRPr="00AF24D8">
        <w:rPr>
          <w:rFonts w:eastAsia="Times New Roman" w:cstheme="minorHAnsi"/>
          <w:sz w:val="24"/>
          <w:szCs w:val="24"/>
          <w:lang w:eastAsia="pl-PL"/>
        </w:rPr>
        <w:t>niosku.</w:t>
      </w:r>
    </w:p>
    <w:p w14:paraId="22315837" w14:textId="1F3D2983" w:rsidR="009307A6" w:rsidRPr="00AF24D8" w:rsidRDefault="009307A6" w:rsidP="000B2E99">
      <w:pPr>
        <w:numPr>
          <w:ilvl w:val="0"/>
          <w:numId w:val="1"/>
        </w:numPr>
        <w:autoSpaceDE w:val="0"/>
        <w:autoSpaceDN w:val="0"/>
        <w:spacing w:after="0" w:line="360" w:lineRule="auto"/>
        <w:ind w:left="360" w:hanging="360"/>
        <w:rPr>
          <w:rFonts w:eastAsia="Times New Roman" w:cstheme="minorHAnsi"/>
          <w:sz w:val="24"/>
          <w:szCs w:val="24"/>
          <w:lang w:eastAsia="pl-PL"/>
        </w:rPr>
      </w:pPr>
      <w:r w:rsidRPr="00AF24D8">
        <w:rPr>
          <w:rFonts w:eastAsia="Times New Roman" w:cstheme="minorHAnsi"/>
          <w:sz w:val="24"/>
          <w:szCs w:val="24"/>
          <w:lang w:eastAsia="pl-PL"/>
        </w:rPr>
        <w:t xml:space="preserve">Okres, o którym mowa w ust. 1, </w:t>
      </w:r>
      <w:r w:rsidR="002807B8" w:rsidRPr="00AF24D8">
        <w:rPr>
          <w:rFonts w:eastAsia="Times New Roman" w:cstheme="minorHAnsi"/>
          <w:sz w:val="24"/>
          <w:szCs w:val="24"/>
          <w:lang w:eastAsia="pl-PL"/>
        </w:rPr>
        <w:t xml:space="preserve">jest równoznaczny </w:t>
      </w:r>
      <w:r w:rsidRPr="00AF24D8">
        <w:rPr>
          <w:rFonts w:eastAsia="Times New Roman" w:cstheme="minorHAnsi"/>
          <w:sz w:val="24"/>
          <w:szCs w:val="24"/>
          <w:lang w:eastAsia="pl-PL"/>
        </w:rPr>
        <w:t xml:space="preserve">z okresem kwalifikowalności wydatków w ramach </w:t>
      </w:r>
      <w:r w:rsidR="00F60F17">
        <w:rPr>
          <w:rFonts w:eastAsia="Times New Roman" w:cstheme="minorHAnsi"/>
          <w:sz w:val="24"/>
          <w:szCs w:val="24"/>
          <w:lang w:eastAsia="pl-PL"/>
        </w:rPr>
        <w:t>P</w:t>
      </w:r>
      <w:r w:rsidRPr="00AF24D8">
        <w:rPr>
          <w:rFonts w:eastAsia="Times New Roman" w:cstheme="minorHAnsi"/>
          <w:sz w:val="24"/>
          <w:szCs w:val="24"/>
          <w:lang w:eastAsia="pl-PL"/>
        </w:rPr>
        <w:t xml:space="preserve">rojektu. Za końcową datę kwalifikowalności wydatków uznaje się datę zakończenia finansowego, wskazaną we </w:t>
      </w:r>
      <w:r w:rsidR="00C25317" w:rsidRPr="00AF24D8">
        <w:rPr>
          <w:rFonts w:eastAsia="Times New Roman" w:cstheme="minorHAnsi"/>
          <w:sz w:val="24"/>
          <w:szCs w:val="24"/>
          <w:lang w:eastAsia="pl-PL"/>
        </w:rPr>
        <w:t>w</w:t>
      </w:r>
      <w:r w:rsidRPr="00AF24D8">
        <w:rPr>
          <w:rFonts w:eastAsia="Times New Roman" w:cstheme="minorHAnsi"/>
          <w:sz w:val="24"/>
          <w:szCs w:val="24"/>
          <w:lang w:eastAsia="pl-PL"/>
        </w:rPr>
        <w:t>niosku.</w:t>
      </w:r>
    </w:p>
    <w:p w14:paraId="5A11F093" w14:textId="528E42E6" w:rsidR="009307A6" w:rsidRPr="00AF24D8" w:rsidRDefault="009307A6" w:rsidP="000B2E99">
      <w:pPr>
        <w:numPr>
          <w:ilvl w:val="0"/>
          <w:numId w:val="1"/>
        </w:numPr>
        <w:autoSpaceDE w:val="0"/>
        <w:autoSpaceDN w:val="0"/>
        <w:spacing w:after="0" w:line="360" w:lineRule="auto"/>
        <w:ind w:left="360" w:hanging="360"/>
        <w:rPr>
          <w:rFonts w:eastAsia="Times New Roman" w:cstheme="minorHAnsi"/>
          <w:sz w:val="24"/>
          <w:szCs w:val="24"/>
          <w:lang w:eastAsia="pl-PL"/>
        </w:rPr>
      </w:pPr>
      <w:r w:rsidRPr="00AF24D8">
        <w:rPr>
          <w:rFonts w:eastAsia="Times New Roman" w:cstheme="minorHAnsi"/>
          <w:sz w:val="24"/>
          <w:szCs w:val="24"/>
          <w:lang w:eastAsia="pl-PL"/>
        </w:rPr>
        <w:t xml:space="preserve">Instytucja Zarządzająca może wyrazić zgodę na zmianę okresu realizacji </w:t>
      </w:r>
      <w:r w:rsidR="00EB6D32" w:rsidRPr="00AF24D8">
        <w:rPr>
          <w:rFonts w:eastAsia="Times New Roman" w:cstheme="minorHAnsi"/>
          <w:sz w:val="24"/>
          <w:szCs w:val="24"/>
          <w:lang w:eastAsia="pl-PL"/>
        </w:rPr>
        <w:t>p</w:t>
      </w:r>
      <w:r w:rsidRPr="00AF24D8">
        <w:rPr>
          <w:rFonts w:eastAsia="Times New Roman" w:cstheme="minorHAnsi"/>
          <w:sz w:val="24"/>
          <w:szCs w:val="24"/>
          <w:lang w:eastAsia="pl-PL"/>
        </w:rPr>
        <w:t>rojektu na pisemny uzasadniony wniosek Beneficjenta.</w:t>
      </w:r>
    </w:p>
    <w:p w14:paraId="7D4712E3" w14:textId="692FFF70" w:rsidR="009307A6" w:rsidRPr="00AF24D8" w:rsidRDefault="009307A6" w:rsidP="000B2E99">
      <w:pPr>
        <w:numPr>
          <w:ilvl w:val="0"/>
          <w:numId w:val="1"/>
        </w:numPr>
        <w:autoSpaceDE w:val="0"/>
        <w:autoSpaceDN w:val="0"/>
        <w:spacing w:after="0" w:line="360" w:lineRule="auto"/>
        <w:ind w:left="360" w:hanging="360"/>
        <w:rPr>
          <w:rFonts w:eastAsia="Times New Roman" w:cstheme="minorHAnsi"/>
          <w:sz w:val="24"/>
          <w:szCs w:val="24"/>
          <w:lang w:eastAsia="pl-PL"/>
        </w:rPr>
      </w:pPr>
      <w:r w:rsidRPr="00AF24D8">
        <w:rPr>
          <w:rFonts w:eastAsia="Times New Roman" w:cstheme="minorHAnsi"/>
          <w:sz w:val="24"/>
          <w:szCs w:val="24"/>
          <w:lang w:eastAsia="pl-PL"/>
        </w:rPr>
        <w:t xml:space="preserve">Zmiana okresu realizacji nie wymaga formy aneksu do </w:t>
      </w:r>
      <w:r w:rsidR="00FC3026" w:rsidRPr="00AF24D8">
        <w:rPr>
          <w:rFonts w:eastAsia="Times New Roman" w:cstheme="minorHAnsi"/>
          <w:sz w:val="24"/>
          <w:szCs w:val="24"/>
          <w:lang w:eastAsia="pl-PL"/>
        </w:rPr>
        <w:t>Umowy</w:t>
      </w:r>
      <w:r w:rsidRPr="00AF24D8">
        <w:rPr>
          <w:rFonts w:eastAsia="Times New Roman" w:cstheme="minorHAnsi"/>
          <w:sz w:val="24"/>
          <w:szCs w:val="24"/>
          <w:lang w:eastAsia="pl-PL"/>
        </w:rPr>
        <w:t>.</w:t>
      </w:r>
    </w:p>
    <w:p w14:paraId="2AAC865A" w14:textId="081DEB32" w:rsidR="009307A6" w:rsidRPr="00AF24D8" w:rsidRDefault="009307A6" w:rsidP="000B2E99">
      <w:pPr>
        <w:numPr>
          <w:ilvl w:val="0"/>
          <w:numId w:val="1"/>
        </w:numPr>
        <w:autoSpaceDE w:val="0"/>
        <w:autoSpaceDN w:val="0"/>
        <w:spacing w:after="0" w:line="360" w:lineRule="auto"/>
        <w:ind w:left="360" w:hanging="360"/>
        <w:rPr>
          <w:rFonts w:eastAsia="Times New Roman" w:cstheme="minorHAnsi"/>
          <w:sz w:val="24"/>
          <w:szCs w:val="24"/>
          <w:lang w:eastAsia="pl-PL"/>
        </w:rPr>
      </w:pPr>
      <w:r w:rsidRPr="00AF24D8">
        <w:rPr>
          <w:rFonts w:eastAsia="Times New Roman" w:cstheme="minorHAnsi"/>
          <w:sz w:val="24"/>
          <w:szCs w:val="24"/>
          <w:lang w:eastAsia="pl-PL"/>
        </w:rPr>
        <w:t xml:space="preserve">Poniesienie wydatków przed podpisaniem </w:t>
      </w:r>
      <w:r w:rsidR="00FC3026" w:rsidRPr="00AF24D8">
        <w:rPr>
          <w:rFonts w:eastAsia="Times New Roman" w:cstheme="minorHAnsi"/>
          <w:sz w:val="24"/>
          <w:szCs w:val="24"/>
          <w:lang w:eastAsia="pl-PL"/>
        </w:rPr>
        <w:t>Umowy</w:t>
      </w:r>
      <w:r w:rsidRPr="00AF24D8">
        <w:rPr>
          <w:rFonts w:eastAsia="Times New Roman" w:cstheme="minorHAnsi"/>
          <w:sz w:val="24"/>
          <w:szCs w:val="24"/>
          <w:lang w:eastAsia="pl-PL"/>
        </w:rPr>
        <w:t xml:space="preserve"> jest dokonywane na ryzyko Beneficjenta.</w:t>
      </w:r>
      <w:r w:rsidR="002725B4" w:rsidRPr="00AF24D8">
        <w:rPr>
          <w:rFonts w:eastAsia="Times New Roman" w:cstheme="minorHAnsi"/>
          <w:sz w:val="24"/>
          <w:szCs w:val="24"/>
          <w:lang w:eastAsia="pl-PL"/>
        </w:rPr>
        <w:t xml:space="preserve"> </w:t>
      </w:r>
      <w:r w:rsidR="008C08EB" w:rsidRPr="00AF24D8">
        <w:rPr>
          <w:rFonts w:eastAsia="Times New Roman" w:cstheme="minorHAnsi"/>
          <w:sz w:val="24"/>
          <w:szCs w:val="24"/>
          <w:lang w:eastAsia="pl-PL"/>
        </w:rPr>
        <w:t xml:space="preserve">Zgodnie z zapisami wytycznych </w:t>
      </w:r>
      <w:r w:rsidR="00EF30DB" w:rsidRPr="00AF24D8">
        <w:rPr>
          <w:rFonts w:eastAsia="Times New Roman" w:cstheme="minorHAnsi"/>
          <w:sz w:val="24"/>
          <w:szCs w:val="24"/>
          <w:lang w:eastAsia="pl-PL"/>
        </w:rPr>
        <w:t xml:space="preserve">dotyczących kwalifikowalności </w:t>
      </w:r>
      <w:r w:rsidR="008C08EB" w:rsidRPr="00AF24D8">
        <w:rPr>
          <w:rFonts w:eastAsia="Times New Roman" w:cstheme="minorHAnsi"/>
          <w:sz w:val="24"/>
          <w:szCs w:val="24"/>
          <w:lang w:eastAsia="pl-PL"/>
        </w:rPr>
        <w:t>w</w:t>
      </w:r>
      <w:r w:rsidR="002725B4" w:rsidRPr="00AF24D8">
        <w:rPr>
          <w:rFonts w:eastAsia="Times New Roman" w:cstheme="minorHAnsi"/>
          <w:sz w:val="24"/>
          <w:szCs w:val="24"/>
          <w:lang w:eastAsia="pl-PL"/>
        </w:rPr>
        <w:t xml:space="preserve">ydatki poniesione przed podpisaniem </w:t>
      </w:r>
      <w:r w:rsidR="00F60F17">
        <w:rPr>
          <w:rFonts w:eastAsia="Times New Roman" w:cstheme="minorHAnsi"/>
          <w:sz w:val="24"/>
          <w:szCs w:val="24"/>
          <w:lang w:eastAsia="pl-PL"/>
        </w:rPr>
        <w:t>U</w:t>
      </w:r>
      <w:r w:rsidR="002725B4" w:rsidRPr="00AF24D8">
        <w:rPr>
          <w:rFonts w:eastAsia="Times New Roman" w:cstheme="minorHAnsi"/>
          <w:sz w:val="24"/>
          <w:szCs w:val="24"/>
          <w:lang w:eastAsia="pl-PL"/>
        </w:rPr>
        <w:t xml:space="preserve">mowy lub </w:t>
      </w:r>
      <w:r w:rsidR="00F60F17">
        <w:rPr>
          <w:rFonts w:eastAsia="Times New Roman" w:cstheme="minorHAnsi"/>
          <w:sz w:val="24"/>
          <w:szCs w:val="24"/>
          <w:lang w:eastAsia="pl-PL"/>
        </w:rPr>
        <w:t>D</w:t>
      </w:r>
      <w:r w:rsidR="002725B4" w:rsidRPr="00AF24D8">
        <w:rPr>
          <w:rFonts w:eastAsia="Times New Roman" w:cstheme="minorHAnsi"/>
          <w:sz w:val="24"/>
          <w:szCs w:val="24"/>
          <w:lang w:eastAsia="pl-PL"/>
        </w:rPr>
        <w:t>ecyzji o dofinansowaniu mogą zostać uznane za kwalifikowalne wyłącznie w przypadku spełnienia warunków kwalifikowalności określonych w wytycznych</w:t>
      </w:r>
      <w:r w:rsidR="00EF30DB" w:rsidRPr="00AF24D8">
        <w:rPr>
          <w:rFonts w:eastAsia="Times New Roman" w:cstheme="minorHAnsi"/>
          <w:sz w:val="24"/>
          <w:szCs w:val="24"/>
          <w:lang w:eastAsia="pl-PL"/>
        </w:rPr>
        <w:t xml:space="preserve"> dotyczących kwalifikowalności</w:t>
      </w:r>
      <w:r w:rsidR="002725B4" w:rsidRPr="00AF24D8">
        <w:rPr>
          <w:rFonts w:eastAsia="Times New Roman" w:cstheme="minorHAnsi"/>
          <w:sz w:val="24"/>
          <w:szCs w:val="24"/>
          <w:lang w:eastAsia="pl-PL"/>
        </w:rPr>
        <w:t xml:space="preserve"> i </w:t>
      </w:r>
      <w:r w:rsidR="00804488" w:rsidRPr="00AF24D8">
        <w:rPr>
          <w:rFonts w:eastAsia="Times New Roman" w:cstheme="minorHAnsi"/>
          <w:sz w:val="24"/>
          <w:szCs w:val="24"/>
          <w:lang w:eastAsia="pl-PL"/>
        </w:rPr>
        <w:t>umowy</w:t>
      </w:r>
      <w:r w:rsidR="002725B4" w:rsidRPr="00AF24D8">
        <w:rPr>
          <w:rFonts w:eastAsia="Times New Roman" w:cstheme="minorHAnsi"/>
          <w:sz w:val="24"/>
          <w:szCs w:val="24"/>
          <w:lang w:eastAsia="pl-PL"/>
        </w:rPr>
        <w:t xml:space="preserve"> o dofinansowani</w:t>
      </w:r>
      <w:r w:rsidR="00EF30DB" w:rsidRPr="00AF24D8">
        <w:rPr>
          <w:rFonts w:eastAsia="Times New Roman" w:cstheme="minorHAnsi"/>
          <w:sz w:val="24"/>
          <w:szCs w:val="24"/>
          <w:lang w:eastAsia="pl-PL"/>
        </w:rPr>
        <w:t>e</w:t>
      </w:r>
      <w:r w:rsidR="002725B4" w:rsidRPr="00AF24D8">
        <w:rPr>
          <w:rFonts w:eastAsia="Times New Roman" w:cstheme="minorHAnsi"/>
          <w:sz w:val="24"/>
          <w:szCs w:val="24"/>
          <w:lang w:eastAsia="pl-PL"/>
        </w:rPr>
        <w:t xml:space="preserve"> projektu.</w:t>
      </w:r>
    </w:p>
    <w:p w14:paraId="37AAF626" w14:textId="3980C448" w:rsidR="009307A6" w:rsidRPr="00AF24D8" w:rsidRDefault="009307A6" w:rsidP="000B2E99">
      <w:pPr>
        <w:numPr>
          <w:ilvl w:val="0"/>
          <w:numId w:val="1"/>
        </w:numPr>
        <w:autoSpaceDE w:val="0"/>
        <w:autoSpaceDN w:val="0"/>
        <w:adjustRightInd w:val="0"/>
        <w:spacing w:after="0" w:line="360" w:lineRule="auto"/>
        <w:ind w:left="426" w:hanging="426"/>
        <w:rPr>
          <w:rFonts w:eastAsia="Calibri" w:cstheme="minorHAnsi"/>
          <w:sz w:val="24"/>
          <w:szCs w:val="24"/>
          <w:lang w:eastAsia="pl-PL"/>
        </w:rPr>
      </w:pPr>
      <w:r w:rsidRPr="00AF24D8">
        <w:rPr>
          <w:rFonts w:eastAsia="Calibri" w:cstheme="minorHAnsi"/>
          <w:sz w:val="24"/>
          <w:szCs w:val="24"/>
          <w:lang w:eastAsia="pl-PL"/>
        </w:rPr>
        <w:t>Okres obowi</w:t>
      </w:r>
      <w:r w:rsidRPr="00AF24D8">
        <w:rPr>
          <w:rFonts w:eastAsia="TimesNewRoman" w:cstheme="minorHAnsi"/>
          <w:sz w:val="24"/>
          <w:szCs w:val="24"/>
          <w:lang w:eastAsia="pl-PL"/>
        </w:rPr>
        <w:t>ą</w:t>
      </w:r>
      <w:r w:rsidRPr="00AF24D8">
        <w:rPr>
          <w:rFonts w:eastAsia="Calibri" w:cstheme="minorHAnsi"/>
          <w:sz w:val="24"/>
          <w:szCs w:val="24"/>
          <w:lang w:eastAsia="pl-PL"/>
        </w:rPr>
        <w:t xml:space="preserve">zywania </w:t>
      </w:r>
      <w:r w:rsidR="00804488" w:rsidRPr="00AF24D8">
        <w:rPr>
          <w:rFonts w:eastAsia="Calibri" w:cstheme="minorHAnsi"/>
          <w:sz w:val="24"/>
          <w:szCs w:val="24"/>
          <w:lang w:eastAsia="pl-PL"/>
        </w:rPr>
        <w:t>Umowy</w:t>
      </w:r>
      <w:r w:rsidRPr="00AF24D8">
        <w:rPr>
          <w:rFonts w:eastAsia="Calibri" w:cstheme="minorHAnsi"/>
          <w:sz w:val="24"/>
          <w:szCs w:val="24"/>
          <w:lang w:eastAsia="pl-PL"/>
        </w:rPr>
        <w:t xml:space="preserve"> trwa od dnia jej </w:t>
      </w:r>
      <w:r w:rsidR="00804488" w:rsidRPr="00AF24D8">
        <w:rPr>
          <w:rFonts w:eastAsia="Calibri" w:cstheme="minorHAnsi"/>
          <w:sz w:val="24"/>
          <w:szCs w:val="24"/>
          <w:lang w:eastAsia="pl-PL"/>
        </w:rPr>
        <w:t>podpisania</w:t>
      </w:r>
      <w:r w:rsidRPr="00AF24D8">
        <w:rPr>
          <w:rFonts w:eastAsia="Calibri" w:cstheme="minorHAnsi"/>
          <w:sz w:val="24"/>
          <w:szCs w:val="24"/>
          <w:lang w:eastAsia="pl-PL"/>
        </w:rPr>
        <w:t xml:space="preserve"> do dnia wykonania przez obydwie Strony </w:t>
      </w:r>
      <w:r w:rsidR="00804488" w:rsidRPr="00AF24D8">
        <w:rPr>
          <w:rFonts w:eastAsia="Calibri" w:cstheme="minorHAnsi"/>
          <w:sz w:val="24"/>
          <w:szCs w:val="24"/>
          <w:lang w:eastAsia="pl-PL"/>
        </w:rPr>
        <w:t>Umowy</w:t>
      </w:r>
      <w:r w:rsidRPr="00AF24D8">
        <w:rPr>
          <w:rFonts w:eastAsia="Calibri" w:cstheme="minorHAnsi"/>
          <w:sz w:val="24"/>
          <w:szCs w:val="24"/>
          <w:lang w:eastAsia="pl-PL"/>
        </w:rPr>
        <w:t xml:space="preserve"> wszystkich obowi</w:t>
      </w:r>
      <w:r w:rsidRPr="00AF24D8">
        <w:rPr>
          <w:rFonts w:eastAsia="TimesNewRoman" w:cstheme="minorHAnsi"/>
          <w:sz w:val="24"/>
          <w:szCs w:val="24"/>
          <w:lang w:eastAsia="pl-PL"/>
        </w:rPr>
        <w:t>ą</w:t>
      </w:r>
      <w:r w:rsidRPr="00AF24D8">
        <w:rPr>
          <w:rFonts w:eastAsia="Calibri" w:cstheme="minorHAnsi"/>
          <w:sz w:val="24"/>
          <w:szCs w:val="24"/>
          <w:lang w:eastAsia="pl-PL"/>
        </w:rPr>
        <w:t>zków z niej wynikaj</w:t>
      </w:r>
      <w:r w:rsidRPr="00AF24D8">
        <w:rPr>
          <w:rFonts w:eastAsia="TimesNewRoman" w:cstheme="minorHAnsi"/>
          <w:sz w:val="24"/>
          <w:szCs w:val="24"/>
          <w:lang w:eastAsia="pl-PL"/>
        </w:rPr>
        <w:t>ą</w:t>
      </w:r>
      <w:r w:rsidRPr="00AF24D8">
        <w:rPr>
          <w:rFonts w:eastAsia="Calibri" w:cstheme="minorHAnsi"/>
          <w:sz w:val="24"/>
          <w:szCs w:val="24"/>
          <w:lang w:eastAsia="pl-PL"/>
        </w:rPr>
        <w:t>cych, w szczególno</w:t>
      </w:r>
      <w:r w:rsidRPr="00AF24D8">
        <w:rPr>
          <w:rFonts w:eastAsia="TimesNewRoman" w:cstheme="minorHAnsi"/>
          <w:sz w:val="24"/>
          <w:szCs w:val="24"/>
          <w:lang w:eastAsia="pl-PL"/>
        </w:rPr>
        <w:t>ś</w:t>
      </w:r>
      <w:r w:rsidRPr="00AF24D8">
        <w:rPr>
          <w:rFonts w:eastAsia="Calibri" w:cstheme="minorHAnsi"/>
          <w:sz w:val="24"/>
          <w:szCs w:val="24"/>
          <w:lang w:eastAsia="pl-PL"/>
        </w:rPr>
        <w:t xml:space="preserve">ci </w:t>
      </w:r>
      <w:r w:rsidR="006B55BD" w:rsidRPr="00AF24D8">
        <w:rPr>
          <w:rFonts w:eastAsia="Calibri" w:cstheme="minorHAnsi"/>
          <w:sz w:val="24"/>
          <w:szCs w:val="24"/>
          <w:lang w:eastAsia="pl-PL"/>
        </w:rPr>
        <w:br/>
      </w:r>
      <w:r w:rsidRPr="00AF24D8">
        <w:rPr>
          <w:rFonts w:eastAsia="Calibri" w:cstheme="minorHAnsi"/>
          <w:sz w:val="24"/>
          <w:szCs w:val="24"/>
          <w:lang w:eastAsia="pl-PL"/>
        </w:rPr>
        <w:t xml:space="preserve">w zakresie realizacji zadań w ramach projektu, osiągnięcia wskaźników produktu </w:t>
      </w:r>
      <w:r w:rsidR="006B55BD" w:rsidRPr="00AF24D8">
        <w:rPr>
          <w:rFonts w:eastAsia="Calibri" w:cstheme="minorHAnsi"/>
          <w:sz w:val="24"/>
          <w:szCs w:val="24"/>
          <w:lang w:eastAsia="pl-PL"/>
        </w:rPr>
        <w:br/>
      </w:r>
      <w:r w:rsidRPr="00AF24D8">
        <w:rPr>
          <w:rFonts w:eastAsia="Calibri" w:cstheme="minorHAnsi"/>
          <w:sz w:val="24"/>
          <w:szCs w:val="24"/>
          <w:lang w:eastAsia="pl-PL"/>
        </w:rPr>
        <w:t>i rezultatu oraz zapewnienia trwało</w:t>
      </w:r>
      <w:r w:rsidRPr="00AF24D8">
        <w:rPr>
          <w:rFonts w:eastAsia="TimesNewRoman" w:cstheme="minorHAnsi"/>
          <w:sz w:val="24"/>
          <w:szCs w:val="24"/>
          <w:lang w:eastAsia="pl-PL"/>
        </w:rPr>
        <w:t>ś</w:t>
      </w:r>
      <w:r w:rsidRPr="00AF24D8">
        <w:rPr>
          <w:rFonts w:eastAsia="Calibri" w:cstheme="minorHAnsi"/>
          <w:sz w:val="24"/>
          <w:szCs w:val="24"/>
          <w:lang w:eastAsia="pl-PL"/>
        </w:rPr>
        <w:t>ci Projektu, a także przechowywania i archiwizacji dokumentacji.</w:t>
      </w:r>
    </w:p>
    <w:p w14:paraId="34B1E646" w14:textId="77777777" w:rsidR="00FB7FE6" w:rsidRPr="00AF24D8" w:rsidRDefault="00FB7FE6" w:rsidP="000B2E99">
      <w:pPr>
        <w:numPr>
          <w:ilvl w:val="0"/>
          <w:numId w:val="1"/>
        </w:numPr>
        <w:autoSpaceDE w:val="0"/>
        <w:autoSpaceDN w:val="0"/>
        <w:adjustRightInd w:val="0"/>
        <w:spacing w:after="0" w:line="360" w:lineRule="auto"/>
        <w:ind w:left="426" w:hanging="426"/>
        <w:rPr>
          <w:rFonts w:eastAsia="Calibri" w:cstheme="minorHAnsi"/>
          <w:sz w:val="24"/>
          <w:szCs w:val="24"/>
          <w:lang w:eastAsia="pl-PL"/>
        </w:rPr>
      </w:pPr>
      <w:r w:rsidRPr="00AF24D8">
        <w:rPr>
          <w:rFonts w:eastAsia="Calibri" w:cstheme="minorHAnsi"/>
          <w:sz w:val="24"/>
          <w:szCs w:val="24"/>
          <w:lang w:eastAsia="pl-PL"/>
        </w:rPr>
        <w:lastRenderedPageBreak/>
        <w:t>Podmiot upoważniony do ponoszenia wydatków</w:t>
      </w:r>
      <w:r w:rsidRPr="00AF24D8">
        <w:rPr>
          <w:rStyle w:val="Odwoanieprzypisudolnego"/>
          <w:rFonts w:eastAsia="Calibri" w:cstheme="minorHAnsi"/>
          <w:sz w:val="24"/>
          <w:szCs w:val="24"/>
          <w:lang w:eastAsia="pl-PL"/>
        </w:rPr>
        <w:footnoteReference w:id="2"/>
      </w:r>
      <w:r w:rsidRPr="00AF24D8">
        <w:rPr>
          <w:rFonts w:eastAsia="Calibri" w:cstheme="minorHAnsi"/>
          <w:sz w:val="24"/>
          <w:szCs w:val="24"/>
          <w:lang w:eastAsia="pl-PL"/>
        </w:rPr>
        <w:t>:</w:t>
      </w:r>
    </w:p>
    <w:p w14:paraId="27DBD66F" w14:textId="77777777" w:rsidR="00FB7FE6" w:rsidRPr="00AF24D8" w:rsidRDefault="00FB7FE6" w:rsidP="000B2E99">
      <w:pPr>
        <w:autoSpaceDE w:val="0"/>
        <w:autoSpaceDN w:val="0"/>
        <w:adjustRightInd w:val="0"/>
        <w:spacing w:after="0" w:line="360" w:lineRule="auto"/>
        <w:ind w:left="426"/>
        <w:rPr>
          <w:rFonts w:eastAsia="Calibri" w:cstheme="minorHAnsi"/>
          <w:sz w:val="24"/>
          <w:szCs w:val="24"/>
          <w:lang w:eastAsia="pl-PL"/>
        </w:rPr>
      </w:pPr>
      <w:r w:rsidRPr="00AF24D8">
        <w:rPr>
          <w:rFonts w:eastAsia="Calibri" w:cstheme="minorHAnsi"/>
          <w:sz w:val="24"/>
          <w:szCs w:val="24"/>
          <w:lang w:eastAsia="pl-PL"/>
        </w:rPr>
        <w:t>Nazwa podmiotu:</w:t>
      </w:r>
    </w:p>
    <w:p w14:paraId="37BE3358" w14:textId="77777777" w:rsidR="00FB7FE6" w:rsidRPr="00AF24D8" w:rsidRDefault="00066CAB" w:rsidP="000B2E99">
      <w:pPr>
        <w:autoSpaceDE w:val="0"/>
        <w:autoSpaceDN w:val="0"/>
        <w:adjustRightInd w:val="0"/>
        <w:spacing w:after="0" w:line="360" w:lineRule="auto"/>
        <w:ind w:left="426"/>
        <w:rPr>
          <w:rFonts w:eastAsia="Calibri" w:cstheme="minorHAnsi"/>
          <w:sz w:val="24"/>
          <w:szCs w:val="24"/>
          <w:lang w:eastAsia="pl-PL"/>
        </w:rPr>
      </w:pPr>
      <w:r w:rsidRPr="00AF24D8">
        <w:rPr>
          <w:rFonts w:eastAsia="Calibri" w:cstheme="minorHAnsi"/>
          <w:sz w:val="24"/>
          <w:szCs w:val="24"/>
          <w:lang w:eastAsia="pl-PL"/>
        </w:rPr>
        <w:t>A</w:t>
      </w:r>
      <w:r w:rsidR="00FB7FE6" w:rsidRPr="00AF24D8">
        <w:rPr>
          <w:rFonts w:eastAsia="Calibri" w:cstheme="minorHAnsi"/>
          <w:sz w:val="24"/>
          <w:szCs w:val="24"/>
          <w:lang w:eastAsia="pl-PL"/>
        </w:rPr>
        <w:t>dres podmiotu:</w:t>
      </w:r>
    </w:p>
    <w:p w14:paraId="16C49AB3" w14:textId="77777777" w:rsidR="00FB7FE6" w:rsidRPr="00AF24D8" w:rsidRDefault="00FB7FE6" w:rsidP="000B2E99">
      <w:pPr>
        <w:autoSpaceDE w:val="0"/>
        <w:autoSpaceDN w:val="0"/>
        <w:adjustRightInd w:val="0"/>
        <w:spacing w:after="0" w:line="360" w:lineRule="auto"/>
        <w:ind w:left="426"/>
        <w:rPr>
          <w:rFonts w:eastAsia="Calibri" w:cstheme="minorHAnsi"/>
          <w:sz w:val="24"/>
          <w:szCs w:val="24"/>
          <w:lang w:eastAsia="pl-PL"/>
        </w:rPr>
      </w:pPr>
      <w:r w:rsidRPr="00AF24D8">
        <w:rPr>
          <w:rFonts w:eastAsia="Calibri" w:cstheme="minorHAnsi"/>
          <w:sz w:val="24"/>
          <w:szCs w:val="24"/>
          <w:lang w:eastAsia="pl-PL"/>
        </w:rPr>
        <w:t>NIP podmiotu</w:t>
      </w:r>
    </w:p>
    <w:p w14:paraId="0F6F95CE" w14:textId="77777777" w:rsidR="00FB7FE6" w:rsidRPr="00AF24D8" w:rsidRDefault="00FB7FE6" w:rsidP="000B2E99">
      <w:pPr>
        <w:autoSpaceDE w:val="0"/>
        <w:autoSpaceDN w:val="0"/>
        <w:adjustRightInd w:val="0"/>
        <w:spacing w:after="0" w:line="360" w:lineRule="auto"/>
        <w:ind w:left="426"/>
        <w:rPr>
          <w:rFonts w:eastAsia="Calibri" w:cstheme="minorHAnsi"/>
          <w:sz w:val="24"/>
          <w:szCs w:val="24"/>
          <w:lang w:eastAsia="pl-PL"/>
        </w:rPr>
      </w:pPr>
      <w:r w:rsidRPr="00AF24D8">
        <w:rPr>
          <w:rFonts w:eastAsia="Calibri" w:cstheme="minorHAnsi"/>
          <w:sz w:val="24"/>
          <w:szCs w:val="24"/>
          <w:lang w:eastAsia="pl-PL"/>
        </w:rPr>
        <w:t>REGON podmiotu:</w:t>
      </w:r>
    </w:p>
    <w:p w14:paraId="2C89F047" w14:textId="77777777" w:rsidR="00EC5D11" w:rsidRPr="00AF24D8" w:rsidRDefault="00EC5D11" w:rsidP="000B2E99">
      <w:pPr>
        <w:tabs>
          <w:tab w:val="left" w:pos="900"/>
        </w:tabs>
        <w:spacing w:after="0" w:line="360" w:lineRule="auto"/>
        <w:rPr>
          <w:rFonts w:eastAsia="Times New Roman" w:cstheme="minorHAnsi"/>
          <w:b/>
          <w:bCs/>
          <w:sz w:val="24"/>
          <w:szCs w:val="24"/>
          <w:lang w:eastAsia="pl-PL"/>
        </w:rPr>
      </w:pPr>
    </w:p>
    <w:p w14:paraId="1B1C2269" w14:textId="77777777" w:rsidR="009307A6" w:rsidRPr="00AF24D8" w:rsidRDefault="009307A6" w:rsidP="000B2E99">
      <w:pPr>
        <w:tabs>
          <w:tab w:val="left" w:pos="900"/>
        </w:tabs>
        <w:spacing w:after="0" w:line="360" w:lineRule="auto"/>
        <w:rPr>
          <w:rFonts w:eastAsia="Times New Roman" w:cstheme="minorHAnsi"/>
          <w:b/>
          <w:sz w:val="24"/>
          <w:szCs w:val="24"/>
          <w:lang w:eastAsia="pl-PL"/>
        </w:rPr>
      </w:pPr>
      <w:bookmarkStart w:id="2" w:name="_Hlk156813201"/>
      <w:bookmarkStart w:id="3" w:name="_Hlk156811946"/>
      <w:r w:rsidRPr="00AF24D8">
        <w:rPr>
          <w:rFonts w:eastAsia="Times New Roman" w:cstheme="minorHAnsi"/>
          <w:b/>
          <w:sz w:val="24"/>
          <w:szCs w:val="24"/>
          <w:lang w:eastAsia="pl-PL"/>
        </w:rPr>
        <w:t xml:space="preserve">§ </w:t>
      </w:r>
      <w:bookmarkEnd w:id="2"/>
      <w:r w:rsidRPr="00AF24D8">
        <w:rPr>
          <w:rFonts w:eastAsia="Times New Roman" w:cstheme="minorHAnsi"/>
          <w:b/>
          <w:sz w:val="24"/>
          <w:szCs w:val="24"/>
          <w:lang w:eastAsia="pl-PL"/>
        </w:rPr>
        <w:t>4</w:t>
      </w:r>
    </w:p>
    <w:bookmarkEnd w:id="3"/>
    <w:p w14:paraId="2160DD67" w14:textId="715074B0" w:rsidR="009307A6" w:rsidRPr="00AF24D8" w:rsidRDefault="009307A6" w:rsidP="000B2E99">
      <w:pPr>
        <w:pStyle w:val="Akapitzlist"/>
        <w:numPr>
          <w:ilvl w:val="0"/>
          <w:numId w:val="4"/>
        </w:numPr>
        <w:autoSpaceDE w:val="0"/>
        <w:autoSpaceDN w:val="0"/>
        <w:spacing w:line="360" w:lineRule="auto"/>
        <w:rPr>
          <w:rFonts w:asciiTheme="minorHAnsi" w:hAnsiTheme="minorHAnsi" w:cstheme="minorHAnsi"/>
        </w:rPr>
      </w:pPr>
      <w:r w:rsidRPr="00AF24D8">
        <w:rPr>
          <w:rFonts w:asciiTheme="minorHAnsi" w:hAnsiTheme="minorHAnsi" w:cstheme="minorHAnsi"/>
        </w:rPr>
        <w:t>Beneficjent odpowiada za</w:t>
      </w:r>
      <w:r w:rsidRPr="00AF24D8">
        <w:rPr>
          <w:rFonts w:asciiTheme="minorHAnsi" w:hAnsiTheme="minorHAnsi" w:cstheme="minorHAnsi"/>
          <w:b/>
        </w:rPr>
        <w:t xml:space="preserve"> </w:t>
      </w:r>
      <w:r w:rsidRPr="00AF24D8">
        <w:rPr>
          <w:rFonts w:asciiTheme="minorHAnsi" w:hAnsiTheme="minorHAnsi" w:cstheme="minorHAnsi"/>
        </w:rPr>
        <w:t xml:space="preserve">realizację Projektu na podstawie </w:t>
      </w:r>
      <w:r w:rsidR="00296776" w:rsidRPr="00AF24D8">
        <w:rPr>
          <w:rFonts w:asciiTheme="minorHAnsi" w:hAnsiTheme="minorHAnsi" w:cstheme="minorHAnsi"/>
        </w:rPr>
        <w:t>w</w:t>
      </w:r>
      <w:r w:rsidRPr="00AF24D8">
        <w:rPr>
          <w:rFonts w:asciiTheme="minorHAnsi" w:hAnsiTheme="minorHAnsi" w:cstheme="minorHAnsi"/>
        </w:rPr>
        <w:t>niosku, w tym za:</w:t>
      </w:r>
    </w:p>
    <w:p w14:paraId="1C1A884B" w14:textId="77777777" w:rsidR="009307A6" w:rsidRPr="00AF24D8" w:rsidRDefault="009307A6" w:rsidP="000B2E99">
      <w:pPr>
        <w:numPr>
          <w:ilvl w:val="1"/>
          <w:numId w:val="4"/>
        </w:numPr>
        <w:tabs>
          <w:tab w:val="left" w:pos="142"/>
        </w:tabs>
        <w:spacing w:after="0" w:line="360" w:lineRule="auto"/>
        <w:ind w:left="748"/>
        <w:rPr>
          <w:rFonts w:eastAsia="Calibri" w:cstheme="minorHAnsi"/>
          <w:sz w:val="24"/>
          <w:szCs w:val="24"/>
        </w:rPr>
      </w:pPr>
      <w:r w:rsidRPr="00AF24D8">
        <w:rPr>
          <w:rFonts w:eastAsia="Calibri" w:cstheme="minorHAnsi"/>
          <w:sz w:val="24"/>
          <w:szCs w:val="24"/>
        </w:rPr>
        <w:t xml:space="preserve">osiągnięcie wskaźników produktu oraz rezultatu określonych we </w:t>
      </w:r>
      <w:r w:rsidR="00296776" w:rsidRPr="00AF24D8">
        <w:rPr>
          <w:rFonts w:eastAsia="Calibri" w:cstheme="minorHAnsi"/>
          <w:sz w:val="24"/>
          <w:szCs w:val="24"/>
        </w:rPr>
        <w:t>w</w:t>
      </w:r>
      <w:r w:rsidRPr="00AF24D8">
        <w:rPr>
          <w:rFonts w:eastAsia="Calibri" w:cstheme="minorHAnsi"/>
          <w:sz w:val="24"/>
          <w:szCs w:val="24"/>
        </w:rPr>
        <w:t>niosku;</w:t>
      </w:r>
    </w:p>
    <w:p w14:paraId="40EB70D9" w14:textId="77777777" w:rsidR="009307A6" w:rsidRPr="00AF24D8" w:rsidRDefault="009307A6" w:rsidP="000B2E99">
      <w:pPr>
        <w:numPr>
          <w:ilvl w:val="1"/>
          <w:numId w:val="4"/>
        </w:numPr>
        <w:tabs>
          <w:tab w:val="left" w:pos="142"/>
        </w:tabs>
        <w:spacing w:after="0" w:line="360" w:lineRule="auto"/>
        <w:ind w:left="748"/>
        <w:rPr>
          <w:rFonts w:eastAsia="Calibri" w:cstheme="minorHAnsi"/>
          <w:sz w:val="24"/>
          <w:szCs w:val="24"/>
        </w:rPr>
      </w:pPr>
      <w:r w:rsidRPr="00AF24D8">
        <w:rPr>
          <w:rFonts w:eastAsia="Calibri" w:cstheme="minorHAnsi"/>
          <w:sz w:val="24"/>
          <w:szCs w:val="24"/>
        </w:rPr>
        <w:t xml:space="preserve">realizację Projektu w oparciu o </w:t>
      </w:r>
      <w:r w:rsidR="001942AD" w:rsidRPr="00AF24D8">
        <w:rPr>
          <w:rFonts w:eastAsia="Calibri" w:cstheme="minorHAnsi"/>
          <w:sz w:val="24"/>
          <w:szCs w:val="24"/>
        </w:rPr>
        <w:t>wniosek</w:t>
      </w:r>
      <w:r w:rsidRPr="00AF24D8">
        <w:rPr>
          <w:rFonts w:eastAsia="Calibri" w:cstheme="minorHAnsi"/>
          <w:sz w:val="24"/>
          <w:szCs w:val="24"/>
        </w:rPr>
        <w:t>;</w:t>
      </w:r>
    </w:p>
    <w:p w14:paraId="2355193D" w14:textId="77777777" w:rsidR="009307A6" w:rsidRPr="00AF24D8" w:rsidRDefault="009307A6" w:rsidP="000B2E99">
      <w:pPr>
        <w:numPr>
          <w:ilvl w:val="1"/>
          <w:numId w:val="4"/>
        </w:numPr>
        <w:tabs>
          <w:tab w:val="left" w:pos="142"/>
        </w:tabs>
        <w:spacing w:after="0" w:line="360" w:lineRule="auto"/>
        <w:ind w:left="748"/>
        <w:rPr>
          <w:rFonts w:eastAsia="Calibri" w:cstheme="minorHAnsi"/>
          <w:sz w:val="24"/>
          <w:szCs w:val="24"/>
        </w:rPr>
      </w:pPr>
      <w:r w:rsidRPr="00AF24D8">
        <w:rPr>
          <w:rFonts w:eastAsia="Calibri" w:cstheme="minorHAnsi"/>
          <w:sz w:val="24"/>
          <w:szCs w:val="24"/>
        </w:rPr>
        <w:t xml:space="preserve">zapewnienie realizacji Projektu przez personel Projektu posiadający kwalifikacje określone we </w:t>
      </w:r>
      <w:r w:rsidR="001942AD" w:rsidRPr="00AF24D8">
        <w:rPr>
          <w:rFonts w:eastAsia="Calibri" w:cstheme="minorHAnsi"/>
          <w:sz w:val="24"/>
          <w:szCs w:val="24"/>
        </w:rPr>
        <w:t>w</w:t>
      </w:r>
      <w:r w:rsidRPr="00AF24D8">
        <w:rPr>
          <w:rFonts w:eastAsia="Calibri" w:cstheme="minorHAnsi"/>
          <w:sz w:val="24"/>
          <w:szCs w:val="24"/>
        </w:rPr>
        <w:t>niosku;</w:t>
      </w:r>
    </w:p>
    <w:p w14:paraId="12B5FBED" w14:textId="77777777" w:rsidR="009307A6" w:rsidRPr="00AF24D8" w:rsidRDefault="009307A6" w:rsidP="000B2E99">
      <w:pPr>
        <w:numPr>
          <w:ilvl w:val="1"/>
          <w:numId w:val="4"/>
        </w:numPr>
        <w:tabs>
          <w:tab w:val="left" w:pos="142"/>
        </w:tabs>
        <w:spacing w:after="0" w:line="360" w:lineRule="auto"/>
        <w:ind w:left="748"/>
        <w:rPr>
          <w:rFonts w:eastAsia="Calibri" w:cstheme="minorHAnsi"/>
          <w:sz w:val="24"/>
          <w:szCs w:val="24"/>
        </w:rPr>
      </w:pPr>
      <w:r w:rsidRPr="00AF24D8">
        <w:rPr>
          <w:rFonts w:eastAsia="Calibri" w:cstheme="minorHAnsi"/>
          <w:sz w:val="24"/>
          <w:szCs w:val="24"/>
        </w:rPr>
        <w:t>zachowanie trwałości Projektu;</w:t>
      </w:r>
    </w:p>
    <w:p w14:paraId="6A8E6080" w14:textId="2804DF23" w:rsidR="009307A6" w:rsidRPr="004919AE" w:rsidRDefault="00F36EA0" w:rsidP="000B2E99">
      <w:pPr>
        <w:numPr>
          <w:ilvl w:val="1"/>
          <w:numId w:val="4"/>
        </w:numPr>
        <w:tabs>
          <w:tab w:val="left" w:pos="142"/>
        </w:tabs>
        <w:spacing w:after="0" w:line="360" w:lineRule="auto"/>
        <w:ind w:left="748"/>
        <w:rPr>
          <w:rFonts w:eastAsia="Calibri" w:cstheme="minorHAnsi"/>
          <w:sz w:val="24"/>
          <w:szCs w:val="24"/>
        </w:rPr>
      </w:pPr>
      <w:r w:rsidRPr="00AF24D8">
        <w:rPr>
          <w:rFonts w:eastAsia="Calibri" w:cstheme="minorHAnsi"/>
          <w:sz w:val="24"/>
          <w:szCs w:val="24"/>
        </w:rPr>
        <w:t xml:space="preserve">zapewnienie stosowania </w:t>
      </w:r>
      <w:r w:rsidRPr="00C63C2A">
        <w:rPr>
          <w:rFonts w:eastAsia="Calibri" w:cstheme="minorHAnsi"/>
          <w:sz w:val="24"/>
          <w:szCs w:val="24"/>
        </w:rPr>
        <w:t>„</w:t>
      </w:r>
      <w:r w:rsidRPr="00C90425">
        <w:rPr>
          <w:rFonts w:eastAsia="Calibri" w:cstheme="minorHAnsi"/>
          <w:sz w:val="24"/>
          <w:szCs w:val="24"/>
        </w:rPr>
        <w:t>wytycznych dotyczących monitorowania</w:t>
      </w:r>
      <w:r w:rsidRPr="00C63C2A">
        <w:rPr>
          <w:rFonts w:eastAsia="Calibri" w:cstheme="minorHAnsi"/>
          <w:sz w:val="24"/>
          <w:szCs w:val="24"/>
        </w:rPr>
        <w:t>”</w:t>
      </w:r>
      <w:r w:rsidR="006D4AD6" w:rsidRPr="00C90425">
        <w:rPr>
          <w:rFonts w:eastAsia="Calibri" w:cstheme="minorHAnsi"/>
          <w:sz w:val="24"/>
          <w:szCs w:val="24"/>
        </w:rPr>
        <w:t>;</w:t>
      </w:r>
    </w:p>
    <w:p w14:paraId="7319118C" w14:textId="37F4F082" w:rsidR="009307A6" w:rsidRPr="00C63C2A" w:rsidRDefault="009307A6" w:rsidP="000B2E99">
      <w:pPr>
        <w:numPr>
          <w:ilvl w:val="1"/>
          <w:numId w:val="4"/>
        </w:numPr>
        <w:tabs>
          <w:tab w:val="left" w:pos="142"/>
        </w:tabs>
        <w:spacing w:after="0" w:line="360" w:lineRule="auto"/>
        <w:ind w:left="748"/>
        <w:rPr>
          <w:rFonts w:eastAsia="Calibri" w:cstheme="minorHAnsi"/>
          <w:sz w:val="24"/>
          <w:szCs w:val="24"/>
        </w:rPr>
      </w:pPr>
      <w:r w:rsidRPr="004919AE">
        <w:rPr>
          <w:rFonts w:eastAsia="Calibri" w:cstheme="minorHAnsi"/>
          <w:sz w:val="24"/>
          <w:szCs w:val="24"/>
        </w:rPr>
        <w:t xml:space="preserve">zapewnienie stosowania </w:t>
      </w:r>
      <w:r w:rsidR="00CA0896" w:rsidRPr="00C63C2A">
        <w:rPr>
          <w:rFonts w:eastAsia="Calibri" w:cstheme="minorHAnsi"/>
          <w:sz w:val="24"/>
          <w:szCs w:val="24"/>
        </w:rPr>
        <w:t>„</w:t>
      </w:r>
      <w:r w:rsidR="00CA0896" w:rsidRPr="00C90425">
        <w:rPr>
          <w:rFonts w:eastAsia="Times New Roman" w:cstheme="minorHAnsi"/>
          <w:sz w:val="24"/>
          <w:szCs w:val="24"/>
          <w:lang w:eastAsia="pl-PL"/>
        </w:rPr>
        <w:t>wytycznych dotyczących kwalifikowalności”</w:t>
      </w:r>
    </w:p>
    <w:p w14:paraId="4FD20367" w14:textId="77777777" w:rsidR="00F45473" w:rsidRPr="00C90425" w:rsidRDefault="00F45473" w:rsidP="000B2E99">
      <w:pPr>
        <w:numPr>
          <w:ilvl w:val="1"/>
          <w:numId w:val="4"/>
        </w:numPr>
        <w:tabs>
          <w:tab w:val="left" w:pos="142"/>
        </w:tabs>
        <w:suppressAutoHyphens/>
        <w:spacing w:after="0" w:line="360" w:lineRule="auto"/>
        <w:ind w:left="748"/>
        <w:rPr>
          <w:rFonts w:eastAsia="Calibri" w:cstheme="minorHAnsi"/>
          <w:sz w:val="24"/>
          <w:szCs w:val="24"/>
        </w:rPr>
      </w:pPr>
      <w:r w:rsidRPr="00C63C2A">
        <w:rPr>
          <w:rFonts w:eastAsia="Calibri" w:cstheme="minorHAnsi"/>
          <w:sz w:val="24"/>
          <w:szCs w:val="24"/>
        </w:rPr>
        <w:t>zapewnienie stosowania „</w:t>
      </w:r>
      <w:r w:rsidRPr="00C90425">
        <w:rPr>
          <w:rFonts w:eastAsia="Calibri" w:cstheme="minorHAnsi"/>
          <w:sz w:val="24"/>
          <w:szCs w:val="24"/>
        </w:rPr>
        <w:t xml:space="preserve">wytycznych dotyczących realizacji zasad równościowych”; </w:t>
      </w:r>
    </w:p>
    <w:p w14:paraId="02EF4CED" w14:textId="64E6A2F0" w:rsidR="00F629F9" w:rsidRPr="00C90425" w:rsidRDefault="00F45473" w:rsidP="000B2E99">
      <w:pPr>
        <w:numPr>
          <w:ilvl w:val="1"/>
          <w:numId w:val="4"/>
        </w:numPr>
        <w:tabs>
          <w:tab w:val="left" w:pos="142"/>
        </w:tabs>
        <w:spacing w:after="0" w:line="360" w:lineRule="auto"/>
        <w:ind w:left="748"/>
        <w:rPr>
          <w:rFonts w:eastAsia="Calibri" w:cstheme="minorHAnsi"/>
          <w:sz w:val="24"/>
          <w:szCs w:val="24"/>
        </w:rPr>
      </w:pPr>
      <w:r w:rsidRPr="00C63C2A">
        <w:rPr>
          <w:rFonts w:eastAsia="Calibri" w:cstheme="minorHAnsi"/>
          <w:sz w:val="24"/>
          <w:szCs w:val="24"/>
        </w:rPr>
        <w:t xml:space="preserve">zapewnienie stosowania </w:t>
      </w:r>
      <w:r w:rsidRPr="00C90425">
        <w:rPr>
          <w:rFonts w:eastAsia="Calibri" w:cstheme="minorHAnsi"/>
          <w:sz w:val="24"/>
          <w:szCs w:val="24"/>
        </w:rPr>
        <w:t>„wytycznych dotyczących projektów inwestycyjnych, w tym hybrydowych”;</w:t>
      </w:r>
      <w:r w:rsidRPr="00C63C2A" w:rsidDel="006976F3">
        <w:rPr>
          <w:rFonts w:eastAsia="Calibri" w:cstheme="minorHAnsi"/>
          <w:sz w:val="24"/>
          <w:szCs w:val="24"/>
        </w:rPr>
        <w:t xml:space="preserve"> </w:t>
      </w:r>
    </w:p>
    <w:p w14:paraId="60AB1E30" w14:textId="2BA5C420" w:rsidR="00F45473" w:rsidRPr="00C63C2A" w:rsidRDefault="00F45473" w:rsidP="000B2E99">
      <w:pPr>
        <w:numPr>
          <w:ilvl w:val="1"/>
          <w:numId w:val="4"/>
        </w:numPr>
        <w:tabs>
          <w:tab w:val="left" w:pos="142"/>
        </w:tabs>
        <w:spacing w:after="0" w:line="360" w:lineRule="auto"/>
        <w:ind w:left="748"/>
        <w:rPr>
          <w:rFonts w:eastAsia="Calibri" w:cstheme="minorHAnsi"/>
          <w:sz w:val="24"/>
          <w:szCs w:val="24"/>
        </w:rPr>
      </w:pPr>
      <w:r w:rsidRPr="00C63C2A">
        <w:rPr>
          <w:rFonts w:eastAsia="Calibri" w:cstheme="minorHAnsi"/>
          <w:sz w:val="24"/>
          <w:szCs w:val="24"/>
        </w:rPr>
        <w:t>zapewnienie stosowania „</w:t>
      </w:r>
      <w:r w:rsidRPr="00C90425">
        <w:rPr>
          <w:rFonts w:eastAsia="Calibri" w:cstheme="minorHAnsi"/>
          <w:sz w:val="24"/>
          <w:szCs w:val="24"/>
        </w:rPr>
        <w:t>wytycznych dotyczących sposobu korygowania nieprawidłowości”;</w:t>
      </w:r>
    </w:p>
    <w:p w14:paraId="0EF4CF95" w14:textId="73251D76" w:rsidR="00F45473" w:rsidRPr="00C63C2A" w:rsidRDefault="00F45473" w:rsidP="000B2E99">
      <w:pPr>
        <w:numPr>
          <w:ilvl w:val="1"/>
          <w:numId w:val="4"/>
        </w:numPr>
        <w:tabs>
          <w:tab w:val="left" w:pos="142"/>
        </w:tabs>
        <w:spacing w:after="0" w:line="360" w:lineRule="auto"/>
        <w:ind w:left="748"/>
        <w:rPr>
          <w:rFonts w:eastAsia="Calibri" w:cstheme="minorHAnsi"/>
          <w:sz w:val="24"/>
          <w:szCs w:val="24"/>
        </w:rPr>
      </w:pPr>
      <w:r w:rsidRPr="00C63C2A">
        <w:rPr>
          <w:rFonts w:eastAsia="Calibri" w:cstheme="minorHAnsi"/>
          <w:sz w:val="24"/>
          <w:szCs w:val="24"/>
        </w:rPr>
        <w:t xml:space="preserve"> zapewnienie stosowania „</w:t>
      </w:r>
      <w:r w:rsidRPr="00C90425">
        <w:rPr>
          <w:rFonts w:eastAsia="Calibri" w:cstheme="minorHAnsi"/>
          <w:sz w:val="24"/>
          <w:szCs w:val="24"/>
        </w:rPr>
        <w:t xml:space="preserve">wytycznych dotyczących kontroli realizacji programów polityki spójności”; </w:t>
      </w:r>
    </w:p>
    <w:p w14:paraId="214108E1" w14:textId="0FA545AB" w:rsidR="00F45473" w:rsidRPr="00C63C2A" w:rsidRDefault="00F45473" w:rsidP="000B2E99">
      <w:pPr>
        <w:numPr>
          <w:ilvl w:val="1"/>
          <w:numId w:val="4"/>
        </w:numPr>
        <w:tabs>
          <w:tab w:val="left" w:pos="142"/>
        </w:tabs>
        <w:spacing w:after="0" w:line="360" w:lineRule="auto"/>
        <w:ind w:left="748"/>
        <w:rPr>
          <w:rFonts w:eastAsia="Calibri" w:cstheme="minorHAnsi"/>
          <w:sz w:val="24"/>
          <w:szCs w:val="24"/>
        </w:rPr>
      </w:pPr>
      <w:r w:rsidRPr="00C63C2A">
        <w:rPr>
          <w:rFonts w:cstheme="minorHAnsi"/>
          <w:sz w:val="24"/>
          <w:szCs w:val="24"/>
        </w:rPr>
        <w:t xml:space="preserve"> zapewnienie stosowania</w:t>
      </w:r>
      <w:r w:rsidRPr="00C90425">
        <w:rPr>
          <w:rFonts w:cstheme="minorHAnsi"/>
          <w:sz w:val="24"/>
          <w:szCs w:val="24"/>
        </w:rPr>
        <w:t xml:space="preserve"> „wytycznych dotyczących informacji i promocji”; </w:t>
      </w:r>
    </w:p>
    <w:p w14:paraId="04AB4A6F" w14:textId="5F8331BA" w:rsidR="00F45473" w:rsidRPr="00C63C2A" w:rsidRDefault="00F45473" w:rsidP="000B2E99">
      <w:pPr>
        <w:numPr>
          <w:ilvl w:val="1"/>
          <w:numId w:val="4"/>
        </w:numPr>
        <w:tabs>
          <w:tab w:val="left" w:pos="142"/>
        </w:tabs>
        <w:spacing w:after="0" w:line="360" w:lineRule="auto"/>
        <w:ind w:left="748"/>
        <w:rPr>
          <w:rFonts w:eastAsia="Calibri" w:cstheme="minorHAnsi"/>
          <w:sz w:val="24"/>
          <w:szCs w:val="24"/>
        </w:rPr>
      </w:pPr>
      <w:r w:rsidRPr="00C63C2A">
        <w:rPr>
          <w:rFonts w:eastAsia="Calibri" w:cstheme="minorHAnsi"/>
          <w:sz w:val="24"/>
          <w:szCs w:val="24"/>
        </w:rPr>
        <w:t xml:space="preserve"> zapewnienie stosowania zapisów „</w:t>
      </w:r>
      <w:r w:rsidRPr="00C90425">
        <w:rPr>
          <w:rFonts w:eastAsia="Calibri" w:cstheme="minorHAnsi"/>
          <w:sz w:val="24"/>
          <w:szCs w:val="24"/>
        </w:rPr>
        <w:t xml:space="preserve">podręcznika wnioskodawcy i beneficjenta”;  </w:t>
      </w:r>
    </w:p>
    <w:p w14:paraId="58EDA84B" w14:textId="75DDC510" w:rsidR="00F45473" w:rsidRPr="00C63C2A" w:rsidRDefault="00F45473" w:rsidP="000B2E99">
      <w:pPr>
        <w:numPr>
          <w:ilvl w:val="1"/>
          <w:numId w:val="4"/>
        </w:numPr>
        <w:tabs>
          <w:tab w:val="left" w:pos="142"/>
        </w:tabs>
        <w:spacing w:after="0" w:line="360" w:lineRule="auto"/>
        <w:ind w:left="748"/>
        <w:rPr>
          <w:rFonts w:eastAsia="Calibri" w:cstheme="minorHAnsi"/>
          <w:sz w:val="24"/>
          <w:szCs w:val="24"/>
        </w:rPr>
      </w:pPr>
      <w:r w:rsidRPr="00C63C2A">
        <w:rPr>
          <w:rFonts w:eastAsia="Calibri" w:cstheme="minorHAnsi"/>
          <w:sz w:val="24"/>
          <w:szCs w:val="24"/>
        </w:rPr>
        <w:t xml:space="preserve"> zapewnienie stosowania zapisów zasady DNSH;</w:t>
      </w:r>
    </w:p>
    <w:p w14:paraId="071D3EF6" w14:textId="77777777" w:rsidR="00F45473" w:rsidRPr="00C63C2A" w:rsidRDefault="00F45473" w:rsidP="000B2E99">
      <w:pPr>
        <w:numPr>
          <w:ilvl w:val="1"/>
          <w:numId w:val="4"/>
        </w:numPr>
        <w:tabs>
          <w:tab w:val="left" w:pos="142"/>
        </w:tabs>
        <w:spacing w:after="0" w:line="360" w:lineRule="auto"/>
        <w:ind w:left="748"/>
        <w:rPr>
          <w:rFonts w:eastAsia="Calibri" w:cstheme="minorHAnsi"/>
          <w:sz w:val="24"/>
          <w:szCs w:val="24"/>
        </w:rPr>
      </w:pPr>
      <w:r w:rsidRPr="00C63C2A">
        <w:rPr>
          <w:rFonts w:cstheme="minorHAnsi"/>
          <w:bCs/>
          <w:sz w:val="24"/>
          <w:szCs w:val="24"/>
          <w:shd w:val="clear" w:color="auto" w:fill="FFFFFF"/>
        </w:rPr>
        <w:t>zapewnienie stosowania</w:t>
      </w:r>
      <w:r w:rsidRPr="00C63C2A">
        <w:rPr>
          <w:rFonts w:cstheme="minorHAnsi"/>
          <w:b/>
          <w:bCs/>
          <w:sz w:val="24"/>
          <w:szCs w:val="24"/>
          <w:shd w:val="clear" w:color="auto" w:fill="FFFFFF"/>
        </w:rPr>
        <w:t xml:space="preserve"> </w:t>
      </w:r>
      <w:r w:rsidRPr="00C90425">
        <w:rPr>
          <w:rFonts w:cstheme="minorHAnsi"/>
          <w:bCs/>
          <w:sz w:val="24"/>
          <w:szCs w:val="24"/>
          <w:shd w:val="clear" w:color="auto" w:fill="FFFFFF"/>
        </w:rPr>
        <w:t xml:space="preserve">Wytycznych dotyczących unikania konfliktów interesów i zarządzania takimi konfliktami na podstawie rozporządzenia finansowego </w:t>
      </w:r>
      <w:r w:rsidRPr="00C63C2A">
        <w:rPr>
          <w:rFonts w:cstheme="minorHAnsi"/>
          <w:bCs/>
          <w:sz w:val="24"/>
          <w:szCs w:val="24"/>
          <w:shd w:val="clear" w:color="auto" w:fill="FFFFFF"/>
        </w:rPr>
        <w:t>(Wytyczne Komisji Europejskiej – Zawiadomienie Komisji (</w:t>
      </w:r>
      <w:r w:rsidRPr="00C63C2A">
        <w:rPr>
          <w:rFonts w:cstheme="minorHAnsi"/>
          <w:color w:val="000000"/>
          <w:sz w:val="24"/>
          <w:szCs w:val="24"/>
          <w:shd w:val="clear" w:color="auto" w:fill="FFFFFF"/>
        </w:rPr>
        <w:t xml:space="preserve">2021/C 121/01)) w zakresie </w:t>
      </w:r>
      <w:r w:rsidRPr="00C63C2A">
        <w:rPr>
          <w:rFonts w:cstheme="minorHAnsi"/>
          <w:color w:val="000000"/>
          <w:sz w:val="24"/>
          <w:szCs w:val="24"/>
          <w:shd w:val="clear" w:color="auto" w:fill="FFFFFF"/>
        </w:rPr>
        <w:lastRenderedPageBreak/>
        <w:t>dotyczącym zapobiegania konfliktom interesów w odniesieniu do beneficjentów i wykonawców zamówień, w tym w szczególności: powstrzymania się od jakiejkolwiek działalności prowadzącej do konfliktu interesów oraz przeniesienia tych i innych odpowiednich obowiązków na osoby fizyczne, które mogą ich reprezentować lub podejmować decyzje w ich imieniu, na ich personel oraz osoby trzecie zaangażowane w wykonanie/realizację decyzji, w tym podwykonawców;</w:t>
      </w:r>
    </w:p>
    <w:p w14:paraId="217D2881" w14:textId="6F35ECFB" w:rsidR="00F93FE7" w:rsidRPr="00C63C2A" w:rsidRDefault="00F45473" w:rsidP="000B2E99">
      <w:pPr>
        <w:numPr>
          <w:ilvl w:val="1"/>
          <w:numId w:val="4"/>
        </w:numPr>
        <w:tabs>
          <w:tab w:val="left" w:pos="142"/>
        </w:tabs>
        <w:spacing w:after="0" w:line="360" w:lineRule="auto"/>
        <w:ind w:left="748"/>
        <w:rPr>
          <w:rFonts w:eastAsia="Calibri" w:cstheme="minorHAnsi"/>
          <w:sz w:val="24"/>
          <w:szCs w:val="24"/>
        </w:rPr>
      </w:pPr>
      <w:r w:rsidRPr="00C63C2A">
        <w:rPr>
          <w:rFonts w:cstheme="minorHAnsi"/>
          <w:sz w:val="24"/>
          <w:szCs w:val="24"/>
          <w:shd w:val="clear" w:color="auto" w:fill="FFFFFF"/>
        </w:rPr>
        <w:t xml:space="preserve"> realizację projektu zgodnie z zapisami Regulaminu wyboru projektów, dotyczącego naboru w ramach którego projekt został wybrany do dofinansowania.</w:t>
      </w:r>
    </w:p>
    <w:p w14:paraId="7B92FFF1" w14:textId="3CBC169B" w:rsidR="00EB702A" w:rsidRPr="00C63C2A" w:rsidRDefault="00CA0896" w:rsidP="000B2E99">
      <w:pPr>
        <w:numPr>
          <w:ilvl w:val="1"/>
          <w:numId w:val="4"/>
        </w:numPr>
        <w:tabs>
          <w:tab w:val="left" w:pos="142"/>
        </w:tabs>
        <w:spacing w:after="0" w:line="360" w:lineRule="auto"/>
        <w:ind w:left="748"/>
        <w:rPr>
          <w:rFonts w:eastAsia="Calibri" w:cstheme="minorHAnsi"/>
          <w:sz w:val="24"/>
          <w:szCs w:val="24"/>
        </w:rPr>
      </w:pPr>
      <w:r w:rsidRPr="00C63C2A">
        <w:rPr>
          <w:rFonts w:eastAsia="Calibri" w:cstheme="minorHAnsi"/>
          <w:sz w:val="24"/>
          <w:szCs w:val="24"/>
        </w:rPr>
        <w:t xml:space="preserve"> </w:t>
      </w:r>
      <w:r w:rsidR="009307A6" w:rsidRPr="00C63C2A">
        <w:rPr>
          <w:rFonts w:eastAsia="Calibri" w:cstheme="minorHAnsi"/>
          <w:sz w:val="24"/>
          <w:szCs w:val="24"/>
        </w:rPr>
        <w:t xml:space="preserve">w zakresie, w jakim w ramach Projektu jest udzielana pomoc publiczna w rozumieniu art. 107 ust. 1 Traktatu o funkcjonowaniu Unii Europejskiej lub pomoc </w:t>
      </w:r>
      <w:r w:rsidR="009307A6" w:rsidRPr="00C90425">
        <w:rPr>
          <w:rFonts w:eastAsia="Calibri" w:cstheme="minorHAnsi"/>
          <w:sz w:val="24"/>
          <w:szCs w:val="24"/>
        </w:rPr>
        <w:t xml:space="preserve">de minimis </w:t>
      </w:r>
      <w:r w:rsidR="009307A6" w:rsidRPr="00C63C2A">
        <w:rPr>
          <w:rFonts w:eastAsia="Calibri" w:cstheme="minorHAnsi"/>
          <w:sz w:val="24"/>
          <w:szCs w:val="24"/>
        </w:rPr>
        <w:t>zastosowanie mają szczegółowe warunk</w:t>
      </w:r>
      <w:r w:rsidR="00EB702A" w:rsidRPr="00C63C2A">
        <w:rPr>
          <w:rFonts w:eastAsia="Calibri" w:cstheme="minorHAnsi"/>
          <w:sz w:val="24"/>
          <w:szCs w:val="24"/>
        </w:rPr>
        <w:t>i i tryb udzielania pomocy</w:t>
      </w:r>
      <w:r w:rsidR="00F152F3" w:rsidRPr="00C63C2A">
        <w:rPr>
          <w:rFonts w:eastAsia="Calibri" w:cstheme="minorHAnsi"/>
          <w:sz w:val="24"/>
          <w:szCs w:val="24"/>
        </w:rPr>
        <w:t>.</w:t>
      </w:r>
    </w:p>
    <w:p w14:paraId="1D9376C7" w14:textId="0DD73FFE" w:rsidR="00077496" w:rsidRPr="00C63C2A" w:rsidRDefault="00077496" w:rsidP="000B2E99">
      <w:pPr>
        <w:pStyle w:val="pf0"/>
        <w:numPr>
          <w:ilvl w:val="0"/>
          <w:numId w:val="53"/>
        </w:numPr>
        <w:tabs>
          <w:tab w:val="clear" w:pos="502"/>
          <w:tab w:val="num" w:pos="426"/>
        </w:tabs>
        <w:spacing w:before="0" w:beforeAutospacing="0" w:after="0" w:afterAutospacing="0" w:line="360" w:lineRule="auto"/>
        <w:ind w:hanging="502"/>
        <w:rPr>
          <w:rFonts w:asciiTheme="minorHAnsi" w:hAnsiTheme="minorHAnsi" w:cstheme="minorHAnsi"/>
        </w:rPr>
      </w:pPr>
      <w:r w:rsidRPr="00C63C2A">
        <w:rPr>
          <w:rStyle w:val="cf01"/>
          <w:rFonts w:asciiTheme="minorHAnsi" w:hAnsiTheme="minorHAnsi" w:cstheme="minorHAnsi"/>
          <w:sz w:val="24"/>
          <w:szCs w:val="24"/>
        </w:rPr>
        <w:t xml:space="preserve">Beneficjent zobowiązuje się monitorować zmiany wszystkich </w:t>
      </w:r>
      <w:r w:rsidRPr="00C90425">
        <w:rPr>
          <w:rStyle w:val="cf11"/>
          <w:rFonts w:asciiTheme="minorHAnsi" w:hAnsiTheme="minorHAnsi" w:cstheme="minorHAnsi"/>
          <w:i w:val="0"/>
          <w:iCs w:val="0"/>
          <w:sz w:val="24"/>
          <w:szCs w:val="24"/>
        </w:rPr>
        <w:t xml:space="preserve">wytycznych </w:t>
      </w:r>
      <w:r w:rsidRPr="00C63C2A">
        <w:rPr>
          <w:rStyle w:val="cf01"/>
          <w:rFonts w:asciiTheme="minorHAnsi" w:hAnsiTheme="minorHAnsi" w:cstheme="minorHAnsi"/>
          <w:sz w:val="24"/>
          <w:szCs w:val="24"/>
        </w:rPr>
        <w:t>wskazanych</w:t>
      </w:r>
      <w:r w:rsidRPr="00C63C2A">
        <w:rPr>
          <w:rFonts w:asciiTheme="minorHAnsi" w:hAnsiTheme="minorHAnsi" w:cstheme="minorHAnsi"/>
        </w:rPr>
        <w:br/>
      </w:r>
      <w:r w:rsidRPr="00C63C2A">
        <w:rPr>
          <w:rStyle w:val="cf01"/>
          <w:rFonts w:asciiTheme="minorHAnsi" w:hAnsiTheme="minorHAnsi" w:cstheme="minorHAnsi"/>
          <w:sz w:val="24"/>
          <w:szCs w:val="24"/>
        </w:rPr>
        <w:t>w</w:t>
      </w:r>
      <w:r w:rsidRPr="00C90425">
        <w:rPr>
          <w:rStyle w:val="cf11"/>
          <w:rFonts w:asciiTheme="minorHAnsi" w:hAnsiTheme="minorHAnsi" w:cstheme="minorHAnsi"/>
          <w:i w:val="0"/>
          <w:iCs w:val="0"/>
          <w:sz w:val="24"/>
          <w:szCs w:val="24"/>
        </w:rPr>
        <w:t xml:space="preserve"> </w:t>
      </w:r>
      <w:r w:rsidRPr="00C63C2A">
        <w:rPr>
          <w:rStyle w:val="cf01"/>
          <w:rFonts w:asciiTheme="minorHAnsi" w:hAnsiTheme="minorHAnsi" w:cstheme="minorHAnsi"/>
          <w:sz w:val="24"/>
          <w:szCs w:val="24"/>
        </w:rPr>
        <w:t>ust. 1</w:t>
      </w:r>
      <w:r w:rsidRPr="00C90425">
        <w:rPr>
          <w:rStyle w:val="cf11"/>
          <w:rFonts w:asciiTheme="minorHAnsi" w:hAnsiTheme="minorHAnsi" w:cstheme="minorHAnsi"/>
          <w:i w:val="0"/>
          <w:iCs w:val="0"/>
          <w:sz w:val="24"/>
          <w:szCs w:val="24"/>
        </w:rPr>
        <w:t xml:space="preserve"> </w:t>
      </w:r>
      <w:r w:rsidRPr="00C63C2A">
        <w:rPr>
          <w:rStyle w:val="cf01"/>
          <w:rFonts w:asciiTheme="minorHAnsi" w:hAnsiTheme="minorHAnsi" w:cstheme="minorHAnsi"/>
          <w:sz w:val="24"/>
          <w:szCs w:val="24"/>
        </w:rPr>
        <w:t xml:space="preserve">i stosować aktualne </w:t>
      </w:r>
      <w:r w:rsidRPr="00C90425">
        <w:rPr>
          <w:rStyle w:val="cf11"/>
          <w:rFonts w:asciiTheme="minorHAnsi" w:hAnsiTheme="minorHAnsi" w:cstheme="minorHAnsi"/>
          <w:i w:val="0"/>
          <w:iCs w:val="0"/>
          <w:sz w:val="24"/>
          <w:szCs w:val="24"/>
        </w:rPr>
        <w:t>wytyczne</w:t>
      </w:r>
      <w:r w:rsidRPr="00C63C2A">
        <w:rPr>
          <w:rStyle w:val="cf01"/>
          <w:rFonts w:asciiTheme="minorHAnsi" w:hAnsiTheme="minorHAnsi" w:cstheme="minorHAnsi"/>
          <w:sz w:val="24"/>
          <w:szCs w:val="24"/>
        </w:rPr>
        <w:t xml:space="preserve">. Publikacja </w:t>
      </w:r>
      <w:r w:rsidRPr="00C90425">
        <w:rPr>
          <w:rStyle w:val="cf11"/>
          <w:rFonts w:asciiTheme="minorHAnsi" w:hAnsiTheme="minorHAnsi" w:cstheme="minorHAnsi"/>
          <w:i w:val="0"/>
          <w:iCs w:val="0"/>
          <w:sz w:val="24"/>
          <w:szCs w:val="24"/>
        </w:rPr>
        <w:t>wytycznych</w:t>
      </w:r>
      <w:r w:rsidRPr="00C63C2A">
        <w:rPr>
          <w:rStyle w:val="cf01"/>
          <w:rFonts w:asciiTheme="minorHAnsi" w:hAnsiTheme="minorHAnsi" w:cstheme="minorHAnsi"/>
          <w:sz w:val="24"/>
          <w:szCs w:val="24"/>
        </w:rPr>
        <w:t xml:space="preserve"> odbywa się zgodnie </w:t>
      </w:r>
      <w:r w:rsidRPr="00C63C2A">
        <w:rPr>
          <w:rFonts w:asciiTheme="minorHAnsi" w:hAnsiTheme="minorHAnsi" w:cstheme="minorHAnsi"/>
        </w:rPr>
        <w:br/>
      </w:r>
      <w:r w:rsidRPr="00C63C2A">
        <w:rPr>
          <w:rStyle w:val="cf01"/>
          <w:rFonts w:asciiTheme="minorHAnsi" w:hAnsiTheme="minorHAnsi" w:cstheme="minorHAnsi"/>
          <w:sz w:val="24"/>
          <w:szCs w:val="24"/>
        </w:rPr>
        <w:t>z zapisami art. 5 ust. 5 ustawy wdrożeniowej.</w:t>
      </w:r>
    </w:p>
    <w:p w14:paraId="2751A16D" w14:textId="6B1BB553" w:rsidR="006969B7" w:rsidRPr="00C63C2A" w:rsidRDefault="006969B7" w:rsidP="000B2E99">
      <w:pPr>
        <w:numPr>
          <w:ilvl w:val="0"/>
          <w:numId w:val="53"/>
        </w:numPr>
        <w:tabs>
          <w:tab w:val="clear" w:pos="502"/>
          <w:tab w:val="left" w:pos="426"/>
        </w:tabs>
        <w:suppressAutoHyphens/>
        <w:autoSpaceDE w:val="0"/>
        <w:spacing w:after="0" w:line="360" w:lineRule="auto"/>
        <w:ind w:left="426" w:hanging="426"/>
        <w:rPr>
          <w:rFonts w:eastAsia="Times New Roman" w:cstheme="minorHAnsi"/>
          <w:sz w:val="24"/>
          <w:szCs w:val="24"/>
          <w:lang w:eastAsia="pl-PL"/>
        </w:rPr>
      </w:pPr>
      <w:r w:rsidRPr="00C63C2A">
        <w:rPr>
          <w:rFonts w:eastAsia="Times New Roman" w:cstheme="minorHAnsi"/>
          <w:sz w:val="24"/>
          <w:szCs w:val="24"/>
          <w:lang w:eastAsia="pl-PL"/>
        </w:rPr>
        <w:t xml:space="preserve">W przypadku, gdy ogłoszona w trakcie realizacji projektu (po </w:t>
      </w:r>
      <w:r w:rsidR="00804488" w:rsidRPr="00C63C2A">
        <w:rPr>
          <w:rFonts w:eastAsia="Times New Roman" w:cstheme="minorHAnsi"/>
          <w:sz w:val="24"/>
          <w:szCs w:val="24"/>
          <w:lang w:eastAsia="pl-PL"/>
        </w:rPr>
        <w:t>podpisaniu Umowy</w:t>
      </w:r>
      <w:r w:rsidRPr="00C63C2A">
        <w:rPr>
          <w:rFonts w:eastAsia="Times New Roman" w:cstheme="minorHAnsi"/>
          <w:sz w:val="24"/>
          <w:szCs w:val="24"/>
          <w:lang w:eastAsia="pl-PL"/>
        </w:rPr>
        <w:t>) wersja wytycznych dotyczących kwalifikowalności wprowadza rozwiązania korzystniejsze dla Beneficjenta, wówczas w stosunku do wydatków poniesionych przed tym dniem, oraz do postępowań o udzielenie zamówienia wszczętych przed tym dniem, stosuje się zapisy nowej wersji wytycznych dotyczących kwalifikowalności.</w:t>
      </w:r>
    </w:p>
    <w:p w14:paraId="01AA8C39" w14:textId="77777777" w:rsidR="009307A6" w:rsidRPr="00C63C2A" w:rsidRDefault="009307A6" w:rsidP="000B2E99">
      <w:pPr>
        <w:numPr>
          <w:ilvl w:val="0"/>
          <w:numId w:val="53"/>
        </w:numPr>
        <w:tabs>
          <w:tab w:val="clear" w:pos="502"/>
          <w:tab w:val="left" w:pos="426"/>
        </w:tabs>
        <w:suppressAutoHyphens/>
        <w:autoSpaceDE w:val="0"/>
        <w:spacing w:after="0" w:line="360" w:lineRule="auto"/>
        <w:ind w:left="426" w:hanging="426"/>
        <w:rPr>
          <w:rFonts w:eastAsia="Times New Roman" w:cstheme="minorHAnsi"/>
          <w:sz w:val="24"/>
          <w:szCs w:val="24"/>
          <w:lang w:eastAsia="pl-PL"/>
        </w:rPr>
      </w:pPr>
      <w:r w:rsidRPr="00C63C2A">
        <w:rPr>
          <w:rFonts w:eastAsia="Times New Roman" w:cstheme="minorHAnsi"/>
          <w:sz w:val="24"/>
          <w:szCs w:val="24"/>
          <w:lang w:eastAsia="pl-PL"/>
        </w:rPr>
        <w:t>Beneficjent zobowiązuje się niezwłocznie i pisemnie</w:t>
      </w:r>
      <w:r w:rsidR="001A2D18" w:rsidRPr="00C63C2A">
        <w:rPr>
          <w:rFonts w:eastAsia="Times New Roman" w:cstheme="minorHAnsi"/>
          <w:sz w:val="24"/>
          <w:szCs w:val="24"/>
          <w:lang w:eastAsia="pl-PL"/>
        </w:rPr>
        <w:t xml:space="preserve"> za pośrednictwem CST 2021</w:t>
      </w:r>
      <w:r w:rsidRPr="00C63C2A">
        <w:rPr>
          <w:rFonts w:eastAsia="Times New Roman" w:cstheme="minorHAnsi"/>
          <w:sz w:val="24"/>
          <w:szCs w:val="24"/>
          <w:lang w:eastAsia="pl-PL"/>
        </w:rPr>
        <w:t xml:space="preserve"> poinfo</w:t>
      </w:r>
      <w:r w:rsidR="002807B8" w:rsidRPr="00C63C2A">
        <w:rPr>
          <w:rFonts w:eastAsia="Times New Roman" w:cstheme="minorHAnsi"/>
          <w:sz w:val="24"/>
          <w:szCs w:val="24"/>
          <w:lang w:eastAsia="pl-PL"/>
        </w:rPr>
        <w:t xml:space="preserve">rmować Instytucję Zarządzającą </w:t>
      </w:r>
      <w:r w:rsidRPr="00C63C2A">
        <w:rPr>
          <w:rFonts w:eastAsia="Times New Roman" w:cstheme="minorHAnsi"/>
          <w:sz w:val="24"/>
          <w:szCs w:val="24"/>
          <w:lang w:eastAsia="pl-PL"/>
        </w:rPr>
        <w:t>o problemach w realizacji Projektu.</w:t>
      </w:r>
    </w:p>
    <w:p w14:paraId="06D20DF9" w14:textId="1AF4B177" w:rsidR="006969B7" w:rsidRPr="00C63C2A" w:rsidRDefault="006969B7" w:rsidP="000B2E99">
      <w:pPr>
        <w:pStyle w:val="Akapitzlist"/>
        <w:numPr>
          <w:ilvl w:val="0"/>
          <w:numId w:val="53"/>
        </w:numPr>
        <w:tabs>
          <w:tab w:val="clear" w:pos="502"/>
          <w:tab w:val="left" w:pos="426"/>
        </w:tabs>
        <w:spacing w:line="360" w:lineRule="auto"/>
        <w:ind w:left="426" w:hanging="426"/>
        <w:rPr>
          <w:rFonts w:asciiTheme="minorHAnsi" w:hAnsiTheme="minorHAnsi" w:cstheme="minorHAnsi"/>
        </w:rPr>
      </w:pPr>
      <w:r w:rsidRPr="00C63C2A">
        <w:rPr>
          <w:rFonts w:asciiTheme="minorHAnsi" w:hAnsiTheme="minorHAnsi" w:cstheme="minorHAnsi"/>
        </w:rPr>
        <w:t>W przypadku konieczności dokonania zmian w Projekcie, stosuje się zapisy § 2</w:t>
      </w:r>
      <w:r w:rsidR="00591E01">
        <w:rPr>
          <w:rFonts w:asciiTheme="minorHAnsi" w:hAnsiTheme="minorHAnsi" w:cstheme="minorHAnsi"/>
        </w:rPr>
        <w:t>5</w:t>
      </w:r>
      <w:r w:rsidRPr="00C63C2A">
        <w:rPr>
          <w:rFonts w:asciiTheme="minorHAnsi" w:hAnsiTheme="minorHAnsi" w:cstheme="minorHAnsi"/>
        </w:rPr>
        <w:t xml:space="preserve"> </w:t>
      </w:r>
      <w:r w:rsidR="00804488" w:rsidRPr="00C63C2A">
        <w:rPr>
          <w:rFonts w:asciiTheme="minorHAnsi" w:hAnsiTheme="minorHAnsi" w:cstheme="minorHAnsi"/>
        </w:rPr>
        <w:t>Umowy</w:t>
      </w:r>
      <w:r w:rsidRPr="00C63C2A">
        <w:rPr>
          <w:rFonts w:asciiTheme="minorHAnsi" w:hAnsiTheme="minorHAnsi" w:cstheme="minorHAnsi"/>
        </w:rPr>
        <w:t>.</w:t>
      </w:r>
    </w:p>
    <w:p w14:paraId="5F13026A" w14:textId="3BDD566E" w:rsidR="009B155A" w:rsidRPr="00C63C2A" w:rsidRDefault="009B155A" w:rsidP="000B2E99">
      <w:pPr>
        <w:pStyle w:val="Akapitzlist"/>
        <w:numPr>
          <w:ilvl w:val="0"/>
          <w:numId w:val="53"/>
        </w:numPr>
        <w:tabs>
          <w:tab w:val="clear" w:pos="502"/>
          <w:tab w:val="left" w:pos="426"/>
        </w:tabs>
        <w:spacing w:line="360" w:lineRule="auto"/>
        <w:ind w:left="426" w:hanging="426"/>
        <w:rPr>
          <w:rFonts w:asciiTheme="minorHAnsi" w:hAnsiTheme="minorHAnsi" w:cstheme="minorHAnsi"/>
        </w:rPr>
      </w:pPr>
      <w:r w:rsidRPr="00C63C2A">
        <w:rPr>
          <w:rFonts w:asciiTheme="minorHAnsi" w:hAnsiTheme="minorHAnsi" w:cstheme="minorHAnsi"/>
        </w:rPr>
        <w:t>Beneficjent jest zobowiązany do realizacji inwestycji w oparciu o Kryteria wyboru projektów zatwierdzone przez Komitet Monitorujący FEO 2021-2027;</w:t>
      </w:r>
    </w:p>
    <w:p w14:paraId="436EC3D4" w14:textId="77777777" w:rsidR="009307A6" w:rsidRPr="00C63C2A" w:rsidRDefault="009307A6" w:rsidP="000B2E99">
      <w:pPr>
        <w:numPr>
          <w:ilvl w:val="0"/>
          <w:numId w:val="53"/>
        </w:numPr>
        <w:tabs>
          <w:tab w:val="clear" w:pos="502"/>
          <w:tab w:val="left" w:pos="426"/>
        </w:tabs>
        <w:suppressAutoHyphens/>
        <w:spacing w:after="0" w:line="360" w:lineRule="auto"/>
        <w:ind w:left="426" w:hanging="426"/>
        <w:rPr>
          <w:rFonts w:eastAsia="Times New Roman" w:cstheme="minorHAnsi"/>
          <w:sz w:val="24"/>
          <w:szCs w:val="24"/>
          <w:lang w:eastAsia="pl-PL"/>
        </w:rPr>
      </w:pPr>
      <w:r w:rsidRPr="00C63C2A">
        <w:rPr>
          <w:rFonts w:eastAsia="Times New Roman" w:cstheme="minorHAnsi"/>
          <w:sz w:val="24"/>
          <w:szCs w:val="24"/>
          <w:lang w:eastAsia="pl-PL"/>
        </w:rPr>
        <w:t xml:space="preserve">Beneficjent jest zobowiązany do monitorowania i sprawozdawania z realizacji założonych wartości wskaźników w trakcie realizacji Projektu na zasadach określonych w </w:t>
      </w:r>
      <w:r w:rsidRPr="00C90425">
        <w:rPr>
          <w:rFonts w:eastAsia="Times New Roman" w:cstheme="minorHAnsi"/>
          <w:sz w:val="24"/>
          <w:szCs w:val="24"/>
          <w:lang w:eastAsia="pl-PL"/>
        </w:rPr>
        <w:t xml:space="preserve">Wytycznych </w:t>
      </w:r>
      <w:r w:rsidR="001A601C" w:rsidRPr="00C90425">
        <w:rPr>
          <w:rFonts w:eastAsia="Times New Roman" w:cstheme="minorHAnsi"/>
          <w:sz w:val="24"/>
          <w:szCs w:val="24"/>
          <w:lang w:eastAsia="pl-PL"/>
        </w:rPr>
        <w:t>dotyczących</w:t>
      </w:r>
      <w:r w:rsidRPr="00C90425">
        <w:rPr>
          <w:rFonts w:eastAsia="Times New Roman" w:cstheme="minorHAnsi"/>
          <w:sz w:val="24"/>
          <w:szCs w:val="24"/>
          <w:lang w:eastAsia="pl-PL"/>
        </w:rPr>
        <w:t xml:space="preserve"> monitorowania</w:t>
      </w:r>
      <w:r w:rsidR="00A36BFA" w:rsidRPr="00C90425">
        <w:rPr>
          <w:rFonts w:eastAsia="Times New Roman" w:cstheme="minorHAnsi"/>
          <w:sz w:val="24"/>
          <w:szCs w:val="24"/>
          <w:lang w:eastAsia="pl-PL"/>
        </w:rPr>
        <w:t xml:space="preserve">. </w:t>
      </w:r>
      <w:r w:rsidRPr="00C63C2A">
        <w:rPr>
          <w:rFonts w:eastAsia="Times New Roman" w:cstheme="minorHAnsi"/>
          <w:sz w:val="24"/>
          <w:szCs w:val="24"/>
          <w:lang w:eastAsia="pl-PL"/>
        </w:rPr>
        <w:t>W razie postępów w realizacji wskaźników</w:t>
      </w:r>
      <w:r w:rsidR="00FD18F9" w:rsidRPr="00C63C2A">
        <w:rPr>
          <w:rFonts w:eastAsia="Times New Roman" w:cstheme="minorHAnsi"/>
          <w:sz w:val="24"/>
          <w:szCs w:val="24"/>
          <w:lang w:eastAsia="pl-PL"/>
        </w:rPr>
        <w:t xml:space="preserve"> produktu</w:t>
      </w:r>
      <w:r w:rsidRPr="00C63C2A">
        <w:rPr>
          <w:rFonts w:eastAsia="Times New Roman" w:cstheme="minorHAnsi"/>
          <w:sz w:val="24"/>
          <w:szCs w:val="24"/>
          <w:lang w:eastAsia="pl-PL"/>
        </w:rPr>
        <w:t xml:space="preserve">, Beneficjent powinien wykazać je w każdym wniosku o płatność składanym do Instytucji Zarządzającej. Wartości osiągnięte wskaźników sprawozdawane we wnioskach o płatność odnoszą się do stanu rzeczywistego i efektów faktycznie osiągniętych, niezależnie od stanu zaawansowania finansowego całego projektu oraz poziomu jego </w:t>
      </w:r>
      <w:r w:rsidRPr="00C63C2A">
        <w:rPr>
          <w:rFonts w:eastAsia="Times New Roman" w:cstheme="minorHAnsi"/>
          <w:sz w:val="24"/>
          <w:szCs w:val="24"/>
          <w:lang w:eastAsia="pl-PL"/>
        </w:rPr>
        <w:lastRenderedPageBreak/>
        <w:t>finansowego rozliczenia (należy wykazać faktycznie osiągniętą wartość wskaźnika, a nie przeliczać proporcjonalnie do zaangażowanych środków).</w:t>
      </w:r>
    </w:p>
    <w:p w14:paraId="1765ECFD" w14:textId="40E174E2" w:rsidR="00C42F44" w:rsidRPr="00C42F44" w:rsidRDefault="009307A6" w:rsidP="002E0966">
      <w:pPr>
        <w:numPr>
          <w:ilvl w:val="0"/>
          <w:numId w:val="53"/>
        </w:numPr>
        <w:tabs>
          <w:tab w:val="left" w:pos="426"/>
          <w:tab w:val="left" w:pos="900"/>
        </w:tabs>
        <w:suppressAutoHyphens/>
        <w:spacing w:after="0" w:line="360" w:lineRule="auto"/>
        <w:ind w:left="426" w:hanging="426"/>
        <w:rPr>
          <w:rFonts w:cstheme="minorHAnsi"/>
        </w:rPr>
      </w:pPr>
      <w:r w:rsidRPr="00C63C2A">
        <w:rPr>
          <w:rFonts w:eastAsia="Times New Roman" w:cstheme="minorHAnsi"/>
          <w:sz w:val="24"/>
          <w:szCs w:val="24"/>
          <w:lang w:eastAsia="pl-PL"/>
        </w:rPr>
        <w:t xml:space="preserve">W przypadku zidentyfikowania przez Beneficjenta ryzyka nieosiągnięcia wskaźników, zobowiązany jest on niezwłocznie poinformować Instytucję Zarządzającą i przedstawić stosowne wyjaśnienia. Zmiany w realizacji założonych przez Beneficjenta wartości docelowych wskaźników związane mogą być z </w:t>
      </w:r>
      <w:r w:rsidR="00EF280A" w:rsidRPr="00C63C2A">
        <w:rPr>
          <w:rFonts w:eastAsia="Times New Roman" w:cstheme="minorHAnsi"/>
          <w:sz w:val="24"/>
          <w:szCs w:val="24"/>
          <w:lang w:eastAsia="pl-PL"/>
        </w:rPr>
        <w:t xml:space="preserve">nałożeniem </w:t>
      </w:r>
      <w:r w:rsidRPr="00C63C2A">
        <w:rPr>
          <w:rFonts w:eastAsia="Times New Roman" w:cstheme="minorHAnsi"/>
          <w:sz w:val="24"/>
          <w:szCs w:val="24"/>
          <w:lang w:eastAsia="pl-PL"/>
        </w:rPr>
        <w:t>korekt</w:t>
      </w:r>
      <w:r w:rsidR="00EF280A" w:rsidRPr="00C63C2A">
        <w:rPr>
          <w:rFonts w:eastAsia="Times New Roman" w:cstheme="minorHAnsi"/>
          <w:sz w:val="24"/>
          <w:szCs w:val="24"/>
          <w:lang w:eastAsia="pl-PL"/>
        </w:rPr>
        <w:t>y</w:t>
      </w:r>
      <w:r w:rsidRPr="00C63C2A">
        <w:rPr>
          <w:rFonts w:eastAsia="Times New Roman" w:cstheme="minorHAnsi"/>
          <w:sz w:val="24"/>
          <w:szCs w:val="24"/>
          <w:lang w:eastAsia="pl-PL"/>
        </w:rPr>
        <w:t xml:space="preserve"> finansow</w:t>
      </w:r>
      <w:r w:rsidR="00EF280A" w:rsidRPr="00C63C2A">
        <w:rPr>
          <w:rFonts w:eastAsia="Times New Roman" w:cstheme="minorHAnsi"/>
          <w:sz w:val="24"/>
          <w:szCs w:val="24"/>
          <w:lang w:eastAsia="pl-PL"/>
        </w:rPr>
        <w:t>ej</w:t>
      </w:r>
      <w:r w:rsidRPr="00C63C2A">
        <w:rPr>
          <w:rFonts w:eastAsia="Times New Roman" w:cstheme="minorHAnsi"/>
          <w:sz w:val="24"/>
          <w:szCs w:val="24"/>
          <w:lang w:eastAsia="pl-PL"/>
        </w:rPr>
        <w:t xml:space="preserve"> </w:t>
      </w:r>
      <w:r w:rsidR="00276485" w:rsidRPr="00C63C2A">
        <w:rPr>
          <w:rFonts w:eastAsia="Times New Roman" w:cstheme="minorHAnsi"/>
          <w:sz w:val="24"/>
          <w:szCs w:val="24"/>
          <w:lang w:eastAsia="pl-PL"/>
        </w:rPr>
        <w:t>p</w:t>
      </w:r>
      <w:r w:rsidRPr="00C63C2A">
        <w:rPr>
          <w:rFonts w:eastAsia="Times New Roman" w:cstheme="minorHAnsi"/>
          <w:sz w:val="24"/>
          <w:szCs w:val="24"/>
          <w:lang w:eastAsia="pl-PL"/>
        </w:rPr>
        <w:t>rojektu.</w:t>
      </w:r>
    </w:p>
    <w:p w14:paraId="4F5481C0" w14:textId="2F085D36" w:rsidR="009307A6" w:rsidRPr="00C63C2A" w:rsidRDefault="009307A6" w:rsidP="002E0966">
      <w:pPr>
        <w:numPr>
          <w:ilvl w:val="0"/>
          <w:numId w:val="53"/>
        </w:numPr>
        <w:tabs>
          <w:tab w:val="left" w:pos="426"/>
          <w:tab w:val="left" w:pos="900"/>
        </w:tabs>
        <w:autoSpaceDE w:val="0"/>
        <w:autoSpaceDN w:val="0"/>
        <w:spacing w:after="0" w:line="360" w:lineRule="auto"/>
        <w:ind w:left="426" w:hanging="426"/>
        <w:rPr>
          <w:rFonts w:eastAsia="Times New Roman" w:cstheme="minorHAnsi"/>
          <w:sz w:val="24"/>
          <w:szCs w:val="24"/>
          <w:lang w:eastAsia="pl-PL"/>
        </w:rPr>
      </w:pPr>
      <w:bookmarkStart w:id="4" w:name="_Hlk184894439"/>
      <w:r w:rsidRPr="00C63C2A">
        <w:rPr>
          <w:rFonts w:eastAsia="Times New Roman" w:cstheme="minorHAnsi"/>
          <w:sz w:val="24"/>
          <w:szCs w:val="24"/>
          <w:lang w:eastAsia="pl-PL"/>
        </w:rPr>
        <w:t xml:space="preserve">W przypadku </w:t>
      </w:r>
      <w:r w:rsidR="006570B4">
        <w:rPr>
          <w:rFonts w:eastAsia="Times New Roman" w:cstheme="minorHAnsi"/>
          <w:sz w:val="24"/>
          <w:szCs w:val="24"/>
          <w:lang w:eastAsia="pl-PL"/>
        </w:rPr>
        <w:t>nie</w:t>
      </w:r>
      <w:r w:rsidR="00532755" w:rsidRPr="00C63C2A">
        <w:rPr>
          <w:rFonts w:eastAsia="Times New Roman" w:cstheme="minorHAnsi"/>
          <w:sz w:val="24"/>
          <w:szCs w:val="24"/>
          <w:lang w:eastAsia="pl-PL"/>
        </w:rPr>
        <w:t xml:space="preserve">osiągnięcia </w:t>
      </w:r>
      <w:r w:rsidRPr="00C63C2A">
        <w:rPr>
          <w:rFonts w:eastAsia="Times New Roman" w:cstheme="minorHAnsi"/>
          <w:sz w:val="24"/>
          <w:szCs w:val="24"/>
          <w:lang w:eastAsia="pl-PL"/>
        </w:rPr>
        <w:t>przez Beneficjenta założonych wartości wskaźników produktu lub rezultatu</w:t>
      </w:r>
      <w:r w:rsidR="006570B4">
        <w:rPr>
          <w:rFonts w:eastAsia="Times New Roman" w:cstheme="minorHAnsi"/>
          <w:sz w:val="24"/>
          <w:szCs w:val="24"/>
          <w:lang w:eastAsia="pl-PL"/>
        </w:rPr>
        <w:t>,</w:t>
      </w:r>
      <w:r w:rsidR="00934684">
        <w:rPr>
          <w:rFonts w:eastAsia="Times New Roman" w:cstheme="minorHAnsi"/>
          <w:sz w:val="24"/>
          <w:szCs w:val="24"/>
          <w:lang w:eastAsia="pl-PL"/>
        </w:rPr>
        <w:t xml:space="preserve"> </w:t>
      </w:r>
      <w:r w:rsidRPr="00C63C2A">
        <w:rPr>
          <w:rFonts w:eastAsia="Times New Roman" w:cstheme="minorHAnsi"/>
          <w:sz w:val="24"/>
          <w:szCs w:val="24"/>
          <w:lang w:eastAsia="pl-PL"/>
        </w:rPr>
        <w:t>Instytucja Zarządzająca dokona indywidualnej analizy powodów nieosiągnięcia wskaźników, biorąc pod uwagę:</w:t>
      </w:r>
    </w:p>
    <w:p w14:paraId="7802922A" w14:textId="77777777" w:rsidR="009307A6" w:rsidRPr="00C63C2A" w:rsidRDefault="009307A6" w:rsidP="007935FE">
      <w:pPr>
        <w:numPr>
          <w:ilvl w:val="2"/>
          <w:numId w:val="53"/>
        </w:numPr>
        <w:tabs>
          <w:tab w:val="left" w:pos="900"/>
        </w:tabs>
        <w:autoSpaceDE w:val="0"/>
        <w:autoSpaceDN w:val="0"/>
        <w:spacing w:after="0" w:line="360" w:lineRule="auto"/>
        <w:rPr>
          <w:rFonts w:eastAsia="Times New Roman" w:cstheme="minorHAnsi"/>
          <w:sz w:val="24"/>
          <w:szCs w:val="24"/>
          <w:lang w:eastAsia="pl-PL"/>
        </w:rPr>
      </w:pPr>
      <w:r w:rsidRPr="00C63C2A">
        <w:rPr>
          <w:rFonts w:eastAsia="Times New Roman" w:cstheme="minorHAnsi"/>
          <w:sz w:val="24"/>
          <w:szCs w:val="24"/>
          <w:lang w:eastAsia="pl-PL"/>
        </w:rPr>
        <w:t>zakres % odchylenia wartości osiągniętej od wartości założonej,</w:t>
      </w:r>
    </w:p>
    <w:p w14:paraId="15AE5949" w14:textId="77777777" w:rsidR="009307A6" w:rsidRPr="00C63C2A" w:rsidRDefault="009307A6" w:rsidP="007935FE">
      <w:pPr>
        <w:numPr>
          <w:ilvl w:val="2"/>
          <w:numId w:val="53"/>
        </w:numPr>
        <w:tabs>
          <w:tab w:val="left" w:pos="900"/>
        </w:tabs>
        <w:autoSpaceDE w:val="0"/>
        <w:autoSpaceDN w:val="0"/>
        <w:spacing w:after="0" w:line="360" w:lineRule="auto"/>
        <w:rPr>
          <w:rFonts w:eastAsia="Times New Roman" w:cstheme="minorHAnsi"/>
          <w:sz w:val="24"/>
          <w:szCs w:val="24"/>
          <w:lang w:eastAsia="pl-PL"/>
        </w:rPr>
      </w:pPr>
      <w:r w:rsidRPr="00C63C2A">
        <w:rPr>
          <w:rFonts w:eastAsia="Times New Roman" w:cstheme="minorHAnsi"/>
          <w:sz w:val="24"/>
          <w:szCs w:val="24"/>
          <w:lang w:eastAsia="pl-PL"/>
        </w:rPr>
        <w:t>liczbę nieosiągniętych wskaźników,</w:t>
      </w:r>
    </w:p>
    <w:p w14:paraId="5CA3FB18" w14:textId="77777777" w:rsidR="009307A6" w:rsidRPr="00C63C2A" w:rsidRDefault="009307A6" w:rsidP="007935FE">
      <w:pPr>
        <w:numPr>
          <w:ilvl w:val="2"/>
          <w:numId w:val="53"/>
        </w:numPr>
        <w:tabs>
          <w:tab w:val="left" w:pos="900"/>
        </w:tabs>
        <w:autoSpaceDE w:val="0"/>
        <w:autoSpaceDN w:val="0"/>
        <w:spacing w:after="0" w:line="360" w:lineRule="auto"/>
        <w:rPr>
          <w:rFonts w:eastAsia="Times New Roman" w:cstheme="minorHAnsi"/>
          <w:sz w:val="24"/>
          <w:szCs w:val="24"/>
          <w:lang w:eastAsia="pl-PL"/>
        </w:rPr>
      </w:pPr>
      <w:r w:rsidRPr="00C63C2A">
        <w:rPr>
          <w:rFonts w:eastAsia="Times New Roman" w:cstheme="minorHAnsi"/>
          <w:sz w:val="24"/>
          <w:szCs w:val="24"/>
          <w:lang w:eastAsia="pl-PL"/>
        </w:rPr>
        <w:t>informację, w jaki sposób odchylenie wskaźnika/wskaźników wpływa na odchylenie wskaźnika/wskaźników ujętych w Programie,</w:t>
      </w:r>
    </w:p>
    <w:p w14:paraId="19E49CB1" w14:textId="211E4EB1" w:rsidR="009307A6" w:rsidRPr="00C63C2A" w:rsidRDefault="006D4AD6" w:rsidP="000B2E99">
      <w:pPr>
        <w:numPr>
          <w:ilvl w:val="2"/>
          <w:numId w:val="53"/>
        </w:numPr>
        <w:tabs>
          <w:tab w:val="left" w:pos="900"/>
        </w:tabs>
        <w:autoSpaceDE w:val="0"/>
        <w:autoSpaceDN w:val="0"/>
        <w:spacing w:after="0" w:line="360" w:lineRule="auto"/>
        <w:rPr>
          <w:rFonts w:eastAsia="Times New Roman" w:cstheme="minorHAnsi"/>
          <w:sz w:val="24"/>
          <w:szCs w:val="24"/>
          <w:lang w:eastAsia="pl-PL"/>
        </w:rPr>
      </w:pPr>
      <w:r w:rsidRPr="00C63C2A">
        <w:rPr>
          <w:rFonts w:eastAsia="Times New Roman" w:cstheme="minorHAnsi"/>
          <w:sz w:val="24"/>
          <w:szCs w:val="24"/>
          <w:lang w:eastAsia="pl-PL"/>
        </w:rPr>
        <w:t>informację</w:t>
      </w:r>
      <w:r w:rsidR="009307A6" w:rsidRPr="00C63C2A">
        <w:rPr>
          <w:rFonts w:eastAsia="Times New Roman" w:cstheme="minorHAnsi"/>
          <w:sz w:val="24"/>
          <w:szCs w:val="24"/>
          <w:lang w:eastAsia="pl-PL"/>
        </w:rPr>
        <w:t xml:space="preserve"> czy wskaźnik/wskaźniki miały wpływ na wybór </w:t>
      </w:r>
      <w:r w:rsidR="00276485" w:rsidRPr="00C63C2A">
        <w:rPr>
          <w:rFonts w:eastAsia="Times New Roman" w:cstheme="minorHAnsi"/>
          <w:sz w:val="24"/>
          <w:szCs w:val="24"/>
          <w:lang w:eastAsia="pl-PL"/>
        </w:rPr>
        <w:t>p</w:t>
      </w:r>
      <w:r w:rsidR="009307A6" w:rsidRPr="00C63C2A">
        <w:rPr>
          <w:rFonts w:eastAsia="Times New Roman" w:cstheme="minorHAnsi"/>
          <w:sz w:val="24"/>
          <w:szCs w:val="24"/>
          <w:lang w:eastAsia="pl-PL"/>
        </w:rPr>
        <w:t>rojektu do dofinansowania,</w:t>
      </w:r>
    </w:p>
    <w:p w14:paraId="725BE506" w14:textId="77777777" w:rsidR="009307A6" w:rsidRPr="00C63C2A" w:rsidRDefault="009307A6" w:rsidP="000B2E99">
      <w:pPr>
        <w:numPr>
          <w:ilvl w:val="2"/>
          <w:numId w:val="53"/>
        </w:numPr>
        <w:tabs>
          <w:tab w:val="left" w:pos="900"/>
        </w:tabs>
        <w:autoSpaceDE w:val="0"/>
        <w:autoSpaceDN w:val="0"/>
        <w:spacing w:after="0" w:line="360" w:lineRule="auto"/>
        <w:rPr>
          <w:rFonts w:eastAsia="Times New Roman" w:cstheme="minorHAnsi"/>
          <w:sz w:val="24"/>
          <w:szCs w:val="24"/>
          <w:lang w:eastAsia="pl-PL"/>
        </w:rPr>
      </w:pPr>
      <w:r w:rsidRPr="00C63C2A">
        <w:rPr>
          <w:rFonts w:eastAsia="Times New Roman" w:cstheme="minorHAnsi"/>
          <w:sz w:val="24"/>
          <w:szCs w:val="24"/>
          <w:lang w:eastAsia="pl-PL"/>
        </w:rPr>
        <w:t>wyjaśnienia Beneficjenta, w szczególności podejmowane przez niego działania naprawcze.</w:t>
      </w:r>
    </w:p>
    <w:bookmarkEnd w:id="4"/>
    <w:p w14:paraId="4A6E1642" w14:textId="67B3B41E" w:rsidR="009307A6" w:rsidRPr="00C42F44" w:rsidRDefault="009B155A" w:rsidP="002E0966">
      <w:pPr>
        <w:suppressAutoHyphens/>
        <w:spacing w:after="0" w:line="360" w:lineRule="auto"/>
        <w:ind w:left="426" w:hanging="426"/>
        <w:rPr>
          <w:rFonts w:eastAsia="Times New Roman" w:cstheme="minorHAnsi"/>
          <w:sz w:val="24"/>
          <w:szCs w:val="24"/>
          <w:lang w:eastAsia="pl-PL"/>
        </w:rPr>
      </w:pPr>
      <w:r w:rsidRPr="00C42F44">
        <w:rPr>
          <w:rFonts w:eastAsia="Times New Roman" w:cstheme="minorHAnsi"/>
          <w:sz w:val="24"/>
          <w:szCs w:val="24"/>
          <w:lang w:eastAsia="pl-PL"/>
        </w:rPr>
        <w:t xml:space="preserve">10. </w:t>
      </w:r>
      <w:r w:rsidR="009307A6" w:rsidRPr="00C42F44">
        <w:rPr>
          <w:rFonts w:eastAsia="Times New Roman" w:cstheme="minorHAnsi"/>
          <w:sz w:val="24"/>
          <w:szCs w:val="24"/>
          <w:lang w:eastAsia="pl-PL"/>
        </w:rPr>
        <w:t xml:space="preserve">W przypadku zmian w zakresie rzeczowym </w:t>
      </w:r>
      <w:r w:rsidR="00276485" w:rsidRPr="00C42F44">
        <w:rPr>
          <w:rFonts w:eastAsia="Times New Roman" w:cstheme="minorHAnsi"/>
          <w:sz w:val="24"/>
          <w:szCs w:val="24"/>
          <w:lang w:eastAsia="pl-PL"/>
        </w:rPr>
        <w:t>p</w:t>
      </w:r>
      <w:r w:rsidR="009307A6" w:rsidRPr="00C42F44">
        <w:rPr>
          <w:rFonts w:eastAsia="Times New Roman" w:cstheme="minorHAnsi"/>
          <w:sz w:val="24"/>
          <w:szCs w:val="24"/>
          <w:lang w:eastAsia="pl-PL"/>
        </w:rPr>
        <w:t>rojektu, skutkujących nieosiągnięciem wskaźnika produktu, Instytucja Zarządzająca może pomniejszyć wartość dofinansowania stosownie do niezrealizowanego zakresu rzeczowego.</w:t>
      </w:r>
    </w:p>
    <w:p w14:paraId="7C58BE36" w14:textId="08FF90EA" w:rsidR="009307A6" w:rsidRPr="00903F56" w:rsidRDefault="009B155A" w:rsidP="002E0966">
      <w:pPr>
        <w:tabs>
          <w:tab w:val="left" w:pos="0"/>
        </w:tabs>
        <w:suppressAutoHyphens/>
        <w:spacing w:after="0" w:line="360" w:lineRule="auto"/>
        <w:ind w:left="426" w:hanging="426"/>
        <w:rPr>
          <w:rFonts w:cstheme="minorHAnsi"/>
          <w:sz w:val="24"/>
          <w:szCs w:val="24"/>
        </w:rPr>
      </w:pPr>
      <w:r w:rsidRPr="007935FE">
        <w:rPr>
          <w:rFonts w:cstheme="minorHAnsi"/>
        </w:rPr>
        <w:t>11</w:t>
      </w:r>
      <w:bookmarkStart w:id="5" w:name="_Hlk184894393"/>
      <w:r w:rsidRPr="007935FE">
        <w:rPr>
          <w:rFonts w:cstheme="minorHAnsi"/>
        </w:rPr>
        <w:t xml:space="preserve">. </w:t>
      </w:r>
      <w:r w:rsidR="009307A6" w:rsidRPr="00903F56">
        <w:rPr>
          <w:rFonts w:cstheme="minorHAnsi"/>
          <w:sz w:val="24"/>
          <w:szCs w:val="24"/>
        </w:rPr>
        <w:t>W zależności od</w:t>
      </w:r>
      <w:r w:rsidR="009307A6" w:rsidRPr="007935FE">
        <w:rPr>
          <w:rFonts w:cstheme="minorHAnsi"/>
        </w:rPr>
        <w:t xml:space="preserve"> </w:t>
      </w:r>
      <w:r w:rsidR="009307A6" w:rsidRPr="00903F56">
        <w:rPr>
          <w:rFonts w:cstheme="minorHAnsi"/>
          <w:sz w:val="24"/>
          <w:szCs w:val="24"/>
        </w:rPr>
        <w:t xml:space="preserve">wyników indywidualnej analizy przeprowadzonej w oparciu o zapisy ust. </w:t>
      </w:r>
      <w:r w:rsidR="00C0083D" w:rsidRPr="00903F56">
        <w:rPr>
          <w:rFonts w:cstheme="minorHAnsi"/>
          <w:sz w:val="24"/>
          <w:szCs w:val="24"/>
        </w:rPr>
        <w:t>9</w:t>
      </w:r>
      <w:r w:rsidR="009307A6" w:rsidRPr="00903F56">
        <w:rPr>
          <w:rFonts w:cstheme="minorHAnsi"/>
          <w:sz w:val="24"/>
          <w:szCs w:val="24"/>
        </w:rPr>
        <w:t xml:space="preserve"> zmiany w realizacji założonych wartości docelowych wskaźnik</w:t>
      </w:r>
      <w:r w:rsidR="00EC61CA" w:rsidRPr="00903F56">
        <w:rPr>
          <w:rFonts w:cstheme="minorHAnsi"/>
          <w:sz w:val="24"/>
          <w:szCs w:val="24"/>
        </w:rPr>
        <w:t xml:space="preserve">ów rezultatu związane mogą być </w:t>
      </w:r>
      <w:r w:rsidR="009307A6" w:rsidRPr="00903F56">
        <w:rPr>
          <w:rFonts w:cstheme="minorHAnsi"/>
          <w:sz w:val="24"/>
          <w:szCs w:val="24"/>
        </w:rPr>
        <w:t xml:space="preserve">z korektą finansową </w:t>
      </w:r>
      <w:r w:rsidR="00276485" w:rsidRPr="00903F56">
        <w:rPr>
          <w:rFonts w:cstheme="minorHAnsi"/>
          <w:sz w:val="24"/>
          <w:szCs w:val="24"/>
        </w:rPr>
        <w:t>p</w:t>
      </w:r>
      <w:r w:rsidR="009307A6" w:rsidRPr="00903F56">
        <w:rPr>
          <w:rFonts w:cstheme="minorHAnsi"/>
          <w:sz w:val="24"/>
          <w:szCs w:val="24"/>
        </w:rPr>
        <w:t>rojektu</w:t>
      </w:r>
      <w:r w:rsidR="00A36BFA" w:rsidRPr="00903F56">
        <w:rPr>
          <w:rFonts w:cstheme="minorHAnsi"/>
          <w:sz w:val="24"/>
          <w:szCs w:val="24"/>
        </w:rPr>
        <w:t>.</w:t>
      </w:r>
    </w:p>
    <w:p w14:paraId="73860E75" w14:textId="5F8D9EB1" w:rsidR="009307A6" w:rsidRPr="00C63C2A" w:rsidRDefault="009307A6" w:rsidP="000B2E99">
      <w:pPr>
        <w:numPr>
          <w:ilvl w:val="1"/>
          <w:numId w:val="36"/>
        </w:numPr>
        <w:tabs>
          <w:tab w:val="left" w:pos="900"/>
        </w:tabs>
        <w:suppressAutoHyphens/>
        <w:spacing w:after="0" w:line="360" w:lineRule="auto"/>
        <w:rPr>
          <w:rFonts w:eastAsia="Times New Roman" w:cstheme="minorHAnsi"/>
          <w:sz w:val="24"/>
          <w:szCs w:val="24"/>
          <w:lang w:eastAsia="pl-PL"/>
        </w:rPr>
      </w:pPr>
      <w:r w:rsidRPr="002E0966">
        <w:rPr>
          <w:rFonts w:eastAsia="Times New Roman" w:cstheme="minorHAnsi"/>
          <w:sz w:val="24"/>
          <w:szCs w:val="24"/>
          <w:lang w:eastAsia="pl-PL"/>
        </w:rPr>
        <w:t>osiągnięcie na poziomie minimum</w:t>
      </w:r>
      <w:r w:rsidRPr="00C63C2A">
        <w:rPr>
          <w:rFonts w:eastAsia="Times New Roman" w:cstheme="minorHAnsi"/>
          <w:sz w:val="24"/>
          <w:szCs w:val="24"/>
          <w:lang w:eastAsia="pl-PL"/>
        </w:rPr>
        <w:t xml:space="preserve"> 80% - o </w:t>
      </w:r>
      <w:r w:rsidR="00FD18F9" w:rsidRPr="00C63C2A">
        <w:rPr>
          <w:rFonts w:eastAsia="Times New Roman" w:cstheme="minorHAnsi"/>
          <w:sz w:val="24"/>
          <w:szCs w:val="24"/>
          <w:lang w:eastAsia="pl-PL"/>
        </w:rPr>
        <w:t xml:space="preserve">ewentualnym </w:t>
      </w:r>
      <w:r w:rsidRPr="00C63C2A">
        <w:rPr>
          <w:rFonts w:eastAsia="Times New Roman" w:cstheme="minorHAnsi"/>
          <w:sz w:val="24"/>
          <w:szCs w:val="24"/>
          <w:lang w:eastAsia="pl-PL"/>
        </w:rPr>
        <w:t>nałożeniu konsekwencji finansowych dla Beneficjenta decyduje Instytucja Zarządzająca,</w:t>
      </w:r>
      <w:r w:rsidR="00FD18F9" w:rsidRPr="00C63C2A">
        <w:rPr>
          <w:rFonts w:eastAsia="Times New Roman" w:cstheme="minorHAnsi"/>
          <w:sz w:val="24"/>
          <w:szCs w:val="24"/>
          <w:lang w:eastAsia="pl-PL"/>
        </w:rPr>
        <w:t xml:space="preserve"> w przypadku nałożenia konsekwencji finansowych na Beneficjenta, o ich formie i wysokości decyduje Instytucja Zarządzająca</w:t>
      </w:r>
      <w:r w:rsidR="00D626B3">
        <w:rPr>
          <w:rFonts w:eastAsia="Times New Roman" w:cstheme="minorHAnsi"/>
          <w:sz w:val="24"/>
          <w:szCs w:val="24"/>
          <w:lang w:eastAsia="pl-PL"/>
        </w:rPr>
        <w:t>,</w:t>
      </w:r>
    </w:p>
    <w:p w14:paraId="78E58D9F" w14:textId="53B4AB44" w:rsidR="00D72E20" w:rsidRPr="00C63C2A" w:rsidRDefault="009307A6">
      <w:pPr>
        <w:numPr>
          <w:ilvl w:val="1"/>
          <w:numId w:val="36"/>
        </w:numPr>
        <w:tabs>
          <w:tab w:val="left" w:pos="900"/>
        </w:tabs>
        <w:suppressAutoHyphens/>
        <w:spacing w:after="0" w:line="360" w:lineRule="auto"/>
        <w:rPr>
          <w:rFonts w:eastAsia="Times New Roman" w:cstheme="minorHAnsi"/>
          <w:sz w:val="24"/>
          <w:szCs w:val="24"/>
          <w:lang w:eastAsia="pl-PL"/>
        </w:rPr>
      </w:pPr>
      <w:r w:rsidRPr="00C63C2A">
        <w:rPr>
          <w:rFonts w:eastAsia="Times New Roman" w:cstheme="minorHAnsi"/>
          <w:sz w:val="24"/>
          <w:szCs w:val="24"/>
          <w:lang w:eastAsia="pl-PL"/>
        </w:rPr>
        <w:t>osiągnięcie na poziomie poniżej 80% -</w:t>
      </w:r>
      <w:r w:rsidR="00FD18F9" w:rsidRPr="00C63C2A">
        <w:rPr>
          <w:rFonts w:eastAsia="Times New Roman" w:cstheme="minorHAnsi"/>
          <w:sz w:val="24"/>
          <w:szCs w:val="24"/>
          <w:lang w:eastAsia="pl-PL"/>
        </w:rPr>
        <w:t xml:space="preserve"> o ewentualnym nałożeniu konsekwencji finansowych na Beneficjenta decyduje Instytucja Zarządzająca, w przypadku nałożenia konsekwencji finansowych Instytucja Zarządzająca </w:t>
      </w:r>
      <w:r w:rsidR="006D4AD6" w:rsidRPr="00C63C2A">
        <w:rPr>
          <w:rFonts w:eastAsia="Times New Roman" w:cstheme="minorHAnsi"/>
          <w:sz w:val="24"/>
          <w:szCs w:val="24"/>
          <w:lang w:eastAsia="pl-PL"/>
        </w:rPr>
        <w:t>nakłada korektę</w:t>
      </w:r>
      <w:r w:rsidRPr="00C63C2A">
        <w:rPr>
          <w:rFonts w:eastAsia="Times New Roman" w:cstheme="minorHAnsi"/>
          <w:sz w:val="24"/>
          <w:szCs w:val="24"/>
          <w:lang w:eastAsia="pl-PL"/>
        </w:rPr>
        <w:t xml:space="preserve"> finansow</w:t>
      </w:r>
      <w:r w:rsidR="00FD18F9" w:rsidRPr="00C63C2A">
        <w:rPr>
          <w:rFonts w:eastAsia="Times New Roman" w:cstheme="minorHAnsi"/>
          <w:sz w:val="24"/>
          <w:szCs w:val="24"/>
          <w:lang w:eastAsia="pl-PL"/>
        </w:rPr>
        <w:t>ą</w:t>
      </w:r>
      <w:r w:rsidRPr="00C63C2A">
        <w:rPr>
          <w:rFonts w:eastAsia="Times New Roman" w:cstheme="minorHAnsi"/>
          <w:sz w:val="24"/>
          <w:szCs w:val="24"/>
          <w:lang w:eastAsia="pl-PL"/>
        </w:rPr>
        <w:t xml:space="preserve"> proporcjonaln</w:t>
      </w:r>
      <w:r w:rsidR="00FD18F9" w:rsidRPr="00C63C2A">
        <w:rPr>
          <w:rFonts w:eastAsia="Times New Roman" w:cstheme="minorHAnsi"/>
          <w:sz w:val="24"/>
          <w:szCs w:val="24"/>
          <w:lang w:eastAsia="pl-PL"/>
        </w:rPr>
        <w:t>ą</w:t>
      </w:r>
      <w:r w:rsidRPr="00C63C2A">
        <w:rPr>
          <w:rFonts w:eastAsia="Times New Roman" w:cstheme="minorHAnsi"/>
          <w:sz w:val="24"/>
          <w:szCs w:val="24"/>
          <w:lang w:eastAsia="pl-PL"/>
        </w:rPr>
        <w:t xml:space="preserve"> do poziomu odchylenia wskaźnika</w:t>
      </w:r>
      <w:r w:rsidR="0041210F" w:rsidRPr="00C63C2A">
        <w:rPr>
          <w:rFonts w:eastAsia="Times New Roman" w:cstheme="minorHAnsi"/>
          <w:sz w:val="24"/>
          <w:szCs w:val="24"/>
          <w:lang w:eastAsia="pl-PL"/>
        </w:rPr>
        <w:t xml:space="preserve">, </w:t>
      </w:r>
      <w:r w:rsidR="002E0966">
        <w:rPr>
          <w:rFonts w:eastAsia="Times New Roman" w:cstheme="minorHAnsi"/>
          <w:sz w:val="24"/>
          <w:szCs w:val="24"/>
          <w:lang w:eastAsia="pl-PL"/>
        </w:rPr>
        <w:t>j</w:t>
      </w:r>
      <w:r w:rsidR="0041210F" w:rsidRPr="00C42F44">
        <w:rPr>
          <w:rFonts w:eastAsia="Times New Roman" w:cstheme="minorHAnsi"/>
          <w:sz w:val="24"/>
          <w:szCs w:val="24"/>
          <w:lang w:eastAsia="pl-PL"/>
        </w:rPr>
        <w:t xml:space="preserve">ednak w uzasadnionych </w:t>
      </w:r>
      <w:r w:rsidR="0041210F" w:rsidRPr="00C42F44">
        <w:rPr>
          <w:rFonts w:eastAsia="Times New Roman" w:cstheme="minorHAnsi"/>
          <w:sz w:val="24"/>
          <w:szCs w:val="24"/>
          <w:lang w:eastAsia="pl-PL"/>
        </w:rPr>
        <w:lastRenderedPageBreak/>
        <w:t xml:space="preserve">przypadkach, na podstawie wyników analizy opisanej w ust. 9, Instytucja Zarządzająca może odstąpić od </w:t>
      </w:r>
      <w:r w:rsidR="002E0966">
        <w:rPr>
          <w:rFonts w:eastAsia="Times New Roman" w:cstheme="minorHAnsi"/>
          <w:sz w:val="24"/>
          <w:szCs w:val="24"/>
          <w:lang w:eastAsia="pl-PL"/>
        </w:rPr>
        <w:t>nałożenia korekty finansowej.</w:t>
      </w:r>
      <w:bookmarkEnd w:id="5"/>
    </w:p>
    <w:p w14:paraId="1976F4FD" w14:textId="5A4836EB" w:rsidR="009307A6" w:rsidRPr="00C42F44" w:rsidDel="00C42F44" w:rsidRDefault="009B155A" w:rsidP="002E0966">
      <w:pPr>
        <w:suppressAutoHyphens/>
        <w:autoSpaceDE w:val="0"/>
        <w:spacing w:after="0" w:line="360" w:lineRule="auto"/>
        <w:ind w:left="425" w:hanging="426"/>
        <w:rPr>
          <w:rFonts w:eastAsia="Times New Roman" w:cstheme="minorHAnsi"/>
          <w:sz w:val="24"/>
          <w:szCs w:val="24"/>
          <w:lang w:eastAsia="pl-PL"/>
        </w:rPr>
      </w:pPr>
      <w:r w:rsidRPr="00C42F44">
        <w:rPr>
          <w:rFonts w:eastAsia="Times New Roman" w:cstheme="minorHAnsi"/>
          <w:sz w:val="24"/>
          <w:szCs w:val="24"/>
          <w:lang w:eastAsia="pl-PL"/>
        </w:rPr>
        <w:t xml:space="preserve">12. </w:t>
      </w:r>
      <w:r w:rsidR="009307A6" w:rsidRPr="00C42F44" w:rsidDel="00C42F44">
        <w:rPr>
          <w:rFonts w:eastAsia="Times New Roman" w:cstheme="minorHAnsi"/>
          <w:sz w:val="24"/>
          <w:szCs w:val="24"/>
          <w:lang w:eastAsia="pl-PL"/>
        </w:rPr>
        <w:t xml:space="preserve">Wskaźniki uznaje się za osiągnięte i powinny być wykazane przez beneficjenta </w:t>
      </w:r>
      <w:r w:rsidR="000876B3" w:rsidRPr="00C42F44" w:rsidDel="00C42F44">
        <w:rPr>
          <w:rFonts w:eastAsia="Times New Roman" w:cstheme="minorHAnsi"/>
          <w:sz w:val="24"/>
          <w:szCs w:val="24"/>
          <w:lang w:eastAsia="pl-PL"/>
        </w:rPr>
        <w:br/>
      </w:r>
      <w:r w:rsidR="009307A6" w:rsidRPr="00C42F44" w:rsidDel="00C42F44">
        <w:rPr>
          <w:rFonts w:eastAsia="Times New Roman" w:cstheme="minorHAnsi"/>
          <w:sz w:val="24"/>
          <w:szCs w:val="24"/>
          <w:lang w:eastAsia="pl-PL"/>
        </w:rPr>
        <w:t>w przypadku:</w:t>
      </w:r>
    </w:p>
    <w:p w14:paraId="03A15ADE" w14:textId="1CE0626D" w:rsidR="009307A6" w:rsidRPr="00C63C2A" w:rsidDel="00C42F44" w:rsidRDefault="009307A6" w:rsidP="002E0966">
      <w:pPr>
        <w:tabs>
          <w:tab w:val="left" w:pos="900"/>
        </w:tabs>
        <w:suppressAutoHyphens/>
        <w:autoSpaceDE w:val="0"/>
        <w:spacing w:after="0" w:line="360" w:lineRule="auto"/>
        <w:ind w:left="425"/>
        <w:rPr>
          <w:rFonts w:eastAsia="Times New Roman" w:cstheme="minorHAnsi"/>
          <w:sz w:val="24"/>
          <w:szCs w:val="24"/>
          <w:lang w:eastAsia="pl-PL"/>
        </w:rPr>
      </w:pPr>
      <w:r w:rsidRPr="00C63C2A" w:rsidDel="00C42F44">
        <w:rPr>
          <w:rFonts w:eastAsia="Times New Roman" w:cstheme="minorHAnsi"/>
          <w:sz w:val="24"/>
          <w:szCs w:val="24"/>
          <w:lang w:eastAsia="pl-PL"/>
        </w:rPr>
        <w:t>a) wskaźników produktu – w momencie zakończenia finansowej realizacji i wykazane najpóźniej we wniosku o płatność końcową;</w:t>
      </w:r>
    </w:p>
    <w:p w14:paraId="782309F0" w14:textId="3914CBCC" w:rsidR="00C42F44" w:rsidRPr="002E0966" w:rsidRDefault="009307A6" w:rsidP="002E0966">
      <w:pPr>
        <w:tabs>
          <w:tab w:val="left" w:pos="900"/>
        </w:tabs>
        <w:suppressAutoHyphens/>
        <w:autoSpaceDE w:val="0"/>
        <w:spacing w:after="0" w:line="360" w:lineRule="auto"/>
        <w:ind w:left="425"/>
      </w:pPr>
      <w:r w:rsidRPr="00C63C2A" w:rsidDel="00C42F44">
        <w:rPr>
          <w:rFonts w:eastAsia="Times New Roman" w:cstheme="minorHAnsi"/>
          <w:sz w:val="24"/>
          <w:szCs w:val="24"/>
          <w:lang w:eastAsia="pl-PL"/>
        </w:rPr>
        <w:t>b) wskaźników rezultatu – osiągnięte muszą zostać w rok po terminie zakończenia finansowej realizacji projektu i wykazane w sprawozdaniu z osiągniętych wskaźników rezultatu, które Beneficjent składa do Instytucji Zarządzającej w terminie do 30 dni od upłynięcia roku od zakończenia finansowej realizacji projektu, stanowiącym Załącznik nr 1</w:t>
      </w:r>
      <w:r w:rsidR="00AE046B" w:rsidRPr="00C63C2A" w:rsidDel="00C42F44">
        <w:rPr>
          <w:rFonts w:eastAsia="Times New Roman" w:cstheme="minorHAnsi"/>
          <w:sz w:val="24"/>
          <w:szCs w:val="24"/>
          <w:lang w:eastAsia="pl-PL"/>
        </w:rPr>
        <w:t>1</w:t>
      </w:r>
      <w:r w:rsidRPr="00C63C2A" w:rsidDel="00C42F44">
        <w:rPr>
          <w:rFonts w:eastAsia="Times New Roman" w:cstheme="minorHAnsi"/>
          <w:sz w:val="24"/>
          <w:szCs w:val="24"/>
          <w:lang w:eastAsia="pl-PL"/>
        </w:rPr>
        <w:t xml:space="preserve"> do </w:t>
      </w:r>
      <w:r w:rsidR="00804488" w:rsidRPr="00C63C2A" w:rsidDel="00C42F44">
        <w:rPr>
          <w:rFonts w:eastAsia="Times New Roman" w:cstheme="minorHAnsi"/>
          <w:sz w:val="24"/>
          <w:szCs w:val="24"/>
          <w:lang w:eastAsia="pl-PL"/>
        </w:rPr>
        <w:t>Umowy</w:t>
      </w:r>
      <w:r w:rsidR="00884061" w:rsidRPr="00C63C2A" w:rsidDel="00C42F44">
        <w:rPr>
          <w:rFonts w:eastAsia="Times New Roman" w:cstheme="minorHAnsi"/>
          <w:sz w:val="24"/>
          <w:szCs w:val="24"/>
          <w:lang w:eastAsia="pl-PL"/>
        </w:rPr>
        <w:t xml:space="preserve">. W </w:t>
      </w:r>
      <w:r w:rsidRPr="00C63C2A" w:rsidDel="00C42F44">
        <w:rPr>
          <w:rFonts w:eastAsia="Times New Roman" w:cstheme="minorHAnsi"/>
          <w:sz w:val="24"/>
          <w:szCs w:val="24"/>
          <w:lang w:eastAsia="pl-PL"/>
        </w:rPr>
        <w:t>uzasadnionych przypadkach, na wniosek beneficjenta i za zgodą Instytucji Zarządzającej, termin osiągnięcia wartości docelowej wskaźnika rezultatu może zostać przedłużony.</w:t>
      </w:r>
    </w:p>
    <w:p w14:paraId="103B8322" w14:textId="77777777" w:rsidR="00AF0AAE" w:rsidRPr="00AF0AAE" w:rsidRDefault="00AF0AAE" w:rsidP="00903F56">
      <w:pPr>
        <w:numPr>
          <w:ilvl w:val="0"/>
          <w:numId w:val="63"/>
        </w:numPr>
        <w:tabs>
          <w:tab w:val="clear" w:pos="1070"/>
        </w:tabs>
        <w:spacing w:line="360" w:lineRule="auto"/>
        <w:ind w:left="284" w:hanging="426"/>
        <w:rPr>
          <w:rFonts w:ascii="Calibri" w:eastAsia="Aptos" w:hAnsi="Calibri" w:cs="Calibri"/>
          <w:kern w:val="2"/>
          <w:sz w:val="24"/>
          <w:szCs w:val="24"/>
          <w14:ligatures w14:val="standardContextual"/>
        </w:rPr>
      </w:pPr>
      <w:r w:rsidRPr="00AF0AAE">
        <w:rPr>
          <w:rFonts w:ascii="Calibri" w:eastAsia="Aptos" w:hAnsi="Calibri" w:cs="Calibri"/>
          <w:kern w:val="2"/>
          <w:sz w:val="24"/>
          <w:szCs w:val="24"/>
          <w14:ligatures w14:val="standardContextual"/>
        </w:rPr>
        <w:t>Beneficjent jest zobowiązany udostępnić dokumentację potwierdzającą osiągnięcie wskaźników na każde żądanie Instytucji Zarządzającej, w szczególności podczas kontroli prowadzonych w ramach Projektu.</w:t>
      </w:r>
    </w:p>
    <w:p w14:paraId="562269DF" w14:textId="77777777" w:rsidR="00AF0AAE" w:rsidRPr="00AF0AAE" w:rsidRDefault="00AF0AAE" w:rsidP="00903F56">
      <w:pPr>
        <w:numPr>
          <w:ilvl w:val="0"/>
          <w:numId w:val="63"/>
        </w:numPr>
        <w:tabs>
          <w:tab w:val="num" w:pos="426"/>
        </w:tabs>
        <w:spacing w:line="360" w:lineRule="auto"/>
        <w:ind w:left="284"/>
        <w:rPr>
          <w:rFonts w:ascii="Calibri" w:eastAsia="Aptos" w:hAnsi="Calibri" w:cs="Calibri"/>
          <w:kern w:val="2"/>
          <w:sz w:val="24"/>
          <w:szCs w:val="24"/>
          <w14:ligatures w14:val="standardContextual"/>
        </w:rPr>
      </w:pPr>
      <w:r w:rsidRPr="00AF0AAE">
        <w:rPr>
          <w:rFonts w:ascii="Calibri" w:eastAsia="Aptos" w:hAnsi="Calibri" w:cs="Calibri"/>
          <w:kern w:val="2"/>
          <w:sz w:val="24"/>
          <w:szCs w:val="24"/>
          <w14:ligatures w14:val="standardContextual"/>
        </w:rPr>
        <w:t>Niewykonanie wskaźnika w projekcie może stanowić przesłankę do stwierdzenia nieprawidłowości indywidualnej.</w:t>
      </w:r>
    </w:p>
    <w:p w14:paraId="01446489" w14:textId="77777777" w:rsidR="00AF0AAE" w:rsidRPr="00AF0AAE" w:rsidRDefault="00AF0AAE" w:rsidP="00903F56">
      <w:pPr>
        <w:numPr>
          <w:ilvl w:val="0"/>
          <w:numId w:val="63"/>
        </w:numPr>
        <w:tabs>
          <w:tab w:val="num" w:pos="426"/>
        </w:tabs>
        <w:spacing w:line="360" w:lineRule="auto"/>
        <w:ind w:left="284"/>
        <w:rPr>
          <w:rFonts w:ascii="Calibri" w:eastAsia="Aptos" w:hAnsi="Calibri" w:cs="Calibri"/>
          <w:kern w:val="2"/>
          <w:sz w:val="24"/>
          <w:szCs w:val="24"/>
          <w14:ligatures w14:val="standardContextual"/>
        </w:rPr>
      </w:pPr>
      <w:r w:rsidRPr="00AF0AAE">
        <w:rPr>
          <w:rFonts w:ascii="Calibri" w:eastAsia="Aptos" w:hAnsi="Calibri" w:cs="Calibri"/>
          <w:kern w:val="2"/>
          <w:sz w:val="24"/>
          <w:szCs w:val="24"/>
          <w14:ligatures w14:val="standardContextual"/>
        </w:rPr>
        <w:t>Instytucja Zarządzająca na każdym etapie realizacji projektu ma prawo wezwać Beneficjenta do złożenia dokumentów źródłowych potwierdzających treść składanych przez Beneficjenta oświadczeń. Niezłożenie dokumentu źródłowego przez Beneficjenta może stanowić podstawę do niewypłacenia dofinansowania, a także do przerwania weryfikacji wniosku o płatność (o którym mowa w § 13 ust. 4) do czasu złożenia tego dokumentu, lub uznania wydatków za niekwalifikowane w sytuacji braku możliwości potwierdzenia prawdziwości okoliczności wskazanych przez Beneficjenta w treści oświadczenia.</w:t>
      </w:r>
    </w:p>
    <w:p w14:paraId="37D18B0D" w14:textId="77777777" w:rsidR="00AF0AAE" w:rsidRPr="00AF0AAE" w:rsidRDefault="00AF0AAE" w:rsidP="00903F56">
      <w:pPr>
        <w:numPr>
          <w:ilvl w:val="0"/>
          <w:numId w:val="63"/>
        </w:numPr>
        <w:tabs>
          <w:tab w:val="num" w:pos="426"/>
        </w:tabs>
        <w:spacing w:line="360" w:lineRule="auto"/>
        <w:ind w:left="284"/>
        <w:rPr>
          <w:rFonts w:ascii="Calibri" w:eastAsia="Aptos" w:hAnsi="Calibri" w:cs="Calibri"/>
          <w:kern w:val="2"/>
          <w:sz w:val="24"/>
          <w:szCs w:val="24"/>
          <w14:ligatures w14:val="standardContextual"/>
        </w:rPr>
      </w:pPr>
      <w:r w:rsidRPr="00AF0AAE">
        <w:rPr>
          <w:rFonts w:ascii="Calibri" w:eastAsia="Aptos" w:hAnsi="Calibri" w:cs="Calibri"/>
          <w:kern w:val="2"/>
          <w:sz w:val="24"/>
          <w:szCs w:val="24"/>
          <w14:ligatures w14:val="standardContextual"/>
        </w:rPr>
        <w:t xml:space="preserve">W przypadku konieczności potwierdzenia przez Instytucję Zarządzającą, po podpisaniu Umowy, że Beneficjent spełnia kryteria wyboru projektów właściwe dla naboru, w ramach którego projekt został wybrany do dofinansowania, przed zatwierdzeniem wniosku o płatność końcową Instytucja Zarządzająca może wezwać Beneficjenta do przedłożenia </w:t>
      </w:r>
      <w:r w:rsidRPr="00AF0AAE">
        <w:rPr>
          <w:rFonts w:ascii="Calibri" w:eastAsia="Aptos" w:hAnsi="Calibri" w:cs="Calibri"/>
          <w:kern w:val="2"/>
          <w:sz w:val="24"/>
          <w:szCs w:val="24"/>
          <w14:ligatures w14:val="standardContextual"/>
        </w:rPr>
        <w:lastRenderedPageBreak/>
        <w:t>stosownych dokumentów, o ile nie ma dostępu do tych dokumentów, w celu weryfikacji spełnienia tych kryteriów. Warunkiem zatwierdzenia wniosku o płatność końcową jest potwierdzenie przez Instytucję Zarządzającą spełnienia tych kryteriów. W sytuacji, gdy Instytucja Zarządzająca stwierdzi, że kryterium nie zostało przez Beneficjenta spełnione, może uznać wszystkie lub część wydatków w ramach projektu za niekwalifikowalne, jako niespełniające warunków wynikających z regulaminu wyboru projektów. W przypadku uznania przez Instytucję Zarządzającą części lub wszystkich wydatków w ramach projektu za niekwalifikowalne, do tych wydatków zastosowanie mają zapisy § 15.</w:t>
      </w:r>
    </w:p>
    <w:p w14:paraId="49EC55FD" w14:textId="77777777" w:rsidR="0095233F" w:rsidRDefault="0095233F" w:rsidP="000B2E99">
      <w:pPr>
        <w:tabs>
          <w:tab w:val="left" w:pos="900"/>
        </w:tabs>
        <w:spacing w:after="0" w:line="360" w:lineRule="auto"/>
        <w:rPr>
          <w:rFonts w:cstheme="minorHAnsi"/>
        </w:rPr>
      </w:pPr>
      <w:bookmarkStart w:id="6" w:name="_Hlk146871283"/>
    </w:p>
    <w:p w14:paraId="5FB10F94" w14:textId="72C3504C" w:rsidR="009307A6" w:rsidRPr="00AF24D8" w:rsidRDefault="009307A6" w:rsidP="000B2E99">
      <w:pPr>
        <w:tabs>
          <w:tab w:val="left" w:pos="900"/>
        </w:tabs>
        <w:spacing w:after="0" w:line="360" w:lineRule="auto"/>
        <w:rPr>
          <w:rFonts w:eastAsia="Times New Roman" w:cstheme="minorHAnsi"/>
          <w:b/>
          <w:sz w:val="24"/>
          <w:szCs w:val="24"/>
          <w:lang w:eastAsia="pl-PL"/>
        </w:rPr>
      </w:pPr>
      <w:r w:rsidRPr="00AF24D8">
        <w:rPr>
          <w:rFonts w:eastAsia="Times New Roman" w:cstheme="minorHAnsi"/>
          <w:b/>
          <w:sz w:val="24"/>
          <w:szCs w:val="24"/>
          <w:lang w:eastAsia="pl-PL"/>
        </w:rPr>
        <w:t>§ 5</w:t>
      </w:r>
    </w:p>
    <w:bookmarkEnd w:id="6"/>
    <w:p w14:paraId="26AF8120" w14:textId="57BF7A8D" w:rsidR="002E4B52" w:rsidRPr="00AF24D8" w:rsidRDefault="002E4B52" w:rsidP="000B2E99">
      <w:pPr>
        <w:pStyle w:val="Akapitzlist"/>
        <w:numPr>
          <w:ilvl w:val="0"/>
          <w:numId w:val="7"/>
        </w:numPr>
        <w:spacing w:line="360" w:lineRule="auto"/>
        <w:rPr>
          <w:rFonts w:asciiTheme="minorHAnsi" w:eastAsia="Calibri" w:hAnsiTheme="minorHAnsi" w:cstheme="minorHAnsi"/>
          <w:b/>
        </w:rPr>
      </w:pPr>
      <w:r w:rsidRPr="00AF24D8">
        <w:rPr>
          <w:rFonts w:asciiTheme="minorHAnsi" w:eastAsia="Calibri" w:hAnsiTheme="minorHAnsi" w:cstheme="minorHAnsi"/>
        </w:rPr>
        <w:t xml:space="preserve">W związku z realizacją projektu, Beneficjentowi przysługują, zgodnie z wytycznymi </w:t>
      </w:r>
      <w:r w:rsidR="008F734B" w:rsidRPr="00AF24D8">
        <w:rPr>
          <w:rFonts w:asciiTheme="minorHAnsi" w:hAnsiTheme="minorHAnsi" w:cstheme="minorHAnsi"/>
        </w:rPr>
        <w:t>dotyczącymi kwalifikowalności</w:t>
      </w:r>
      <w:r w:rsidR="008F734B" w:rsidRPr="00AF24D8">
        <w:rPr>
          <w:rFonts w:asciiTheme="minorHAnsi" w:eastAsia="Calibri" w:hAnsiTheme="minorHAnsi" w:cstheme="minorHAnsi"/>
        </w:rPr>
        <w:t xml:space="preserve"> </w:t>
      </w:r>
      <w:r w:rsidRPr="00AF24D8">
        <w:rPr>
          <w:rFonts w:asciiTheme="minorHAnsi" w:eastAsia="Calibri" w:hAnsiTheme="minorHAnsi" w:cstheme="minorHAnsi"/>
        </w:rPr>
        <w:t>koszty pośrednie wg stawki ryczałtowej w wysokości</w:t>
      </w:r>
      <w:r w:rsidR="00A87175" w:rsidRPr="00AF24D8">
        <w:rPr>
          <w:rFonts w:asciiTheme="minorHAnsi" w:eastAsia="Calibri" w:hAnsiTheme="minorHAnsi" w:cstheme="minorHAnsi"/>
          <w:b/>
        </w:rPr>
        <w:t xml:space="preserve"> 7</w:t>
      </w:r>
      <w:r w:rsidR="00897134" w:rsidRPr="00AF24D8">
        <w:rPr>
          <w:rFonts w:asciiTheme="minorHAnsi" w:eastAsia="Calibri" w:hAnsiTheme="minorHAnsi" w:cstheme="minorHAnsi"/>
          <w:b/>
        </w:rPr>
        <w:t>%</w:t>
      </w:r>
      <w:r w:rsidRPr="00AF24D8">
        <w:rPr>
          <w:rFonts w:asciiTheme="minorHAnsi" w:eastAsia="Calibri" w:hAnsiTheme="minorHAnsi" w:cstheme="minorHAnsi"/>
        </w:rPr>
        <w:t xml:space="preserve"> </w:t>
      </w:r>
      <w:r w:rsidR="00822517" w:rsidRPr="00694819">
        <w:rPr>
          <w:rFonts w:asciiTheme="minorHAnsi" w:eastAsia="Calibri" w:hAnsiTheme="minorHAnsi" w:cstheme="minorHAnsi"/>
          <w:b/>
          <w:bCs/>
          <w:iCs/>
        </w:rPr>
        <w:t>kwalifikowalnych kosztów bezpośrednich</w:t>
      </w:r>
      <w:r w:rsidRPr="00694819">
        <w:rPr>
          <w:rFonts w:asciiTheme="minorHAnsi" w:eastAsia="Calibri" w:hAnsiTheme="minorHAnsi" w:cstheme="minorHAnsi"/>
          <w:iCs/>
        </w:rPr>
        <w:t>. Wartość</w:t>
      </w:r>
      <w:r w:rsidRPr="00AF24D8">
        <w:rPr>
          <w:rFonts w:asciiTheme="minorHAnsi" w:eastAsia="Calibri" w:hAnsiTheme="minorHAnsi" w:cstheme="minorHAnsi"/>
        </w:rPr>
        <w:t xml:space="preserve"> kwotowa kosztów pośrednich określona jest we wniosku.</w:t>
      </w:r>
    </w:p>
    <w:p w14:paraId="35F972BB" w14:textId="77777777" w:rsidR="00AA0DBC" w:rsidRPr="00AF24D8" w:rsidRDefault="00AA0DBC" w:rsidP="000B2E99">
      <w:pPr>
        <w:pStyle w:val="Akapitzlist"/>
        <w:numPr>
          <w:ilvl w:val="0"/>
          <w:numId w:val="7"/>
        </w:numPr>
        <w:spacing w:line="360" w:lineRule="auto"/>
        <w:rPr>
          <w:rFonts w:asciiTheme="minorHAnsi" w:eastAsia="Calibri" w:hAnsiTheme="minorHAnsi" w:cstheme="minorHAnsi"/>
          <w:b/>
        </w:rPr>
      </w:pPr>
      <w:r w:rsidRPr="00AF24D8">
        <w:rPr>
          <w:rFonts w:asciiTheme="minorHAnsi" w:eastAsia="Calibri" w:hAnsiTheme="minorHAnsi" w:cstheme="minorHAnsi"/>
        </w:rPr>
        <w:t xml:space="preserve">W przypadku zmiany wartości wydatków kwalifikowalnych stanowiących podstawę wyliczenia kosztów pośrednich, wysokość procentowa stawki ryczałtowej, wskazanej </w:t>
      </w:r>
      <w:r w:rsidRPr="00AF24D8">
        <w:rPr>
          <w:rFonts w:asciiTheme="minorHAnsi" w:eastAsia="Calibri" w:hAnsiTheme="minorHAnsi" w:cstheme="minorHAnsi"/>
        </w:rPr>
        <w:br/>
        <w:t>w ust. 1 nie ulega zmianie.</w:t>
      </w:r>
    </w:p>
    <w:p w14:paraId="3DB33C10" w14:textId="121A620D" w:rsidR="009307A6" w:rsidRPr="00AF24D8" w:rsidRDefault="009307A6" w:rsidP="000B2E99">
      <w:pPr>
        <w:numPr>
          <w:ilvl w:val="0"/>
          <w:numId w:val="7"/>
        </w:numPr>
        <w:spacing w:after="0" w:line="360" w:lineRule="auto"/>
        <w:ind w:left="284" w:hanging="284"/>
        <w:rPr>
          <w:rFonts w:eastAsia="Calibri" w:cstheme="minorHAnsi"/>
          <w:i/>
          <w:sz w:val="24"/>
          <w:szCs w:val="24"/>
        </w:rPr>
      </w:pPr>
      <w:r w:rsidRPr="00AF24D8">
        <w:rPr>
          <w:rFonts w:eastAsia="Calibri" w:cstheme="minorHAnsi"/>
          <w:sz w:val="24"/>
          <w:szCs w:val="24"/>
        </w:rPr>
        <w:t xml:space="preserve">Rozliczenie kosztów pośrednich odbywa się poprzez rozliczenie w każdym wniosku o płatność takiej wysokości kosztów pośrednich, </w:t>
      </w:r>
      <w:r w:rsidRPr="00AF24D8">
        <w:rPr>
          <w:rFonts w:eastAsia="Calibri" w:cstheme="minorHAnsi"/>
          <w:iCs/>
          <w:sz w:val="24"/>
          <w:szCs w:val="24"/>
        </w:rPr>
        <w:t>obliczonych na podstawie</w:t>
      </w:r>
      <w:r w:rsidRPr="00AF24D8">
        <w:rPr>
          <w:rFonts w:eastAsia="Calibri" w:cstheme="minorHAnsi"/>
          <w:i/>
          <w:iCs/>
          <w:sz w:val="24"/>
          <w:szCs w:val="24"/>
        </w:rPr>
        <w:t xml:space="preserve"> </w:t>
      </w:r>
      <w:r w:rsidRPr="00AF24D8">
        <w:rPr>
          <w:rFonts w:eastAsia="Calibri" w:cstheme="minorHAnsi"/>
          <w:sz w:val="24"/>
          <w:szCs w:val="24"/>
        </w:rPr>
        <w:t xml:space="preserve">poniesionych, udokumentowanych i zatwierdzonych w ramach </w:t>
      </w:r>
      <w:r w:rsidRPr="00AF24D8">
        <w:rPr>
          <w:rFonts w:eastAsia="Calibri" w:cstheme="minorHAnsi"/>
          <w:iCs/>
          <w:sz w:val="24"/>
          <w:szCs w:val="24"/>
        </w:rPr>
        <w:t xml:space="preserve">tego wniosku o płatność </w:t>
      </w:r>
      <w:r w:rsidRPr="00AF24D8">
        <w:rPr>
          <w:rFonts w:eastAsia="Calibri" w:cstheme="minorHAnsi"/>
          <w:sz w:val="24"/>
          <w:szCs w:val="24"/>
        </w:rPr>
        <w:t>bezpośrednich wydatków kwalifikowalnych</w:t>
      </w:r>
      <w:r w:rsidR="00AA0DBC" w:rsidRPr="00AF24D8">
        <w:rPr>
          <w:rFonts w:eastAsia="Calibri" w:cstheme="minorHAnsi"/>
          <w:sz w:val="24"/>
          <w:szCs w:val="24"/>
        </w:rPr>
        <w:t>/bezpośrednich wydatków kwalifikowalnych</w:t>
      </w:r>
      <w:r w:rsidR="00FD4343" w:rsidRPr="00AF24D8">
        <w:rPr>
          <w:rFonts w:eastAsia="Calibri" w:cstheme="minorHAnsi"/>
          <w:sz w:val="24"/>
          <w:szCs w:val="24"/>
        </w:rPr>
        <w:t xml:space="preserve"> </w:t>
      </w:r>
      <w:r w:rsidR="00AA0DBC" w:rsidRPr="00AF24D8">
        <w:rPr>
          <w:rFonts w:eastAsia="Calibri" w:cstheme="minorHAnsi"/>
          <w:sz w:val="24"/>
          <w:szCs w:val="24"/>
        </w:rPr>
        <w:t>dot. zaangażowania personelu</w:t>
      </w:r>
      <w:r w:rsidRPr="00AF24D8">
        <w:rPr>
          <w:rFonts w:eastAsia="Calibri" w:cstheme="minorHAnsi"/>
          <w:sz w:val="24"/>
          <w:szCs w:val="24"/>
        </w:rPr>
        <w:t xml:space="preserve">, z zastrzeżeniem ust. 4, </w:t>
      </w:r>
      <w:r w:rsidRPr="00AF24D8">
        <w:rPr>
          <w:rFonts w:eastAsia="Calibri" w:cstheme="minorHAnsi"/>
          <w:iCs/>
          <w:sz w:val="24"/>
          <w:szCs w:val="24"/>
        </w:rPr>
        <w:t xml:space="preserve">w proporcji jaka wynika ze </w:t>
      </w:r>
      <w:r w:rsidR="006D4AD6" w:rsidRPr="00AF24D8">
        <w:rPr>
          <w:rFonts w:eastAsia="Calibri" w:cstheme="minorHAnsi"/>
          <w:iCs/>
          <w:sz w:val="24"/>
          <w:szCs w:val="24"/>
        </w:rPr>
        <w:t>stawki,</w:t>
      </w:r>
      <w:r w:rsidRPr="00AF24D8">
        <w:rPr>
          <w:rFonts w:eastAsia="Calibri" w:cstheme="minorHAnsi"/>
          <w:iCs/>
          <w:sz w:val="24"/>
          <w:szCs w:val="24"/>
        </w:rPr>
        <w:t xml:space="preserve"> </w:t>
      </w:r>
      <w:r w:rsidR="00A43C11">
        <w:rPr>
          <w:rFonts w:eastAsia="Calibri" w:cstheme="minorHAnsi"/>
          <w:iCs/>
          <w:sz w:val="24"/>
          <w:szCs w:val="24"/>
        </w:rPr>
        <w:br/>
      </w:r>
      <w:r w:rsidRPr="00AF24D8">
        <w:rPr>
          <w:rFonts w:eastAsia="Calibri" w:cstheme="minorHAnsi"/>
          <w:iCs/>
          <w:sz w:val="24"/>
          <w:szCs w:val="24"/>
        </w:rPr>
        <w:t>o której mowa w ust. 1.</w:t>
      </w:r>
    </w:p>
    <w:p w14:paraId="2013FA45" w14:textId="77777777" w:rsidR="009307A6" w:rsidRPr="00AF24D8" w:rsidRDefault="009307A6" w:rsidP="000B2E99">
      <w:pPr>
        <w:numPr>
          <w:ilvl w:val="0"/>
          <w:numId w:val="7"/>
        </w:numPr>
        <w:spacing w:after="0" w:line="360" w:lineRule="auto"/>
        <w:ind w:left="284" w:hanging="284"/>
        <w:rPr>
          <w:rFonts w:eastAsia="Calibri" w:cstheme="minorHAnsi"/>
          <w:sz w:val="24"/>
          <w:szCs w:val="24"/>
        </w:rPr>
      </w:pPr>
      <w:r w:rsidRPr="00AF24D8">
        <w:rPr>
          <w:rFonts w:eastAsia="Calibri" w:cstheme="minorHAnsi"/>
          <w:sz w:val="24"/>
          <w:szCs w:val="24"/>
        </w:rPr>
        <w:t>W przypadku stwierdzenia wydatku niekwalifikowalnego lub w przypadku nałożenia korekty finansowej w ramach bezpośrednich wydatków kwalifikowanych</w:t>
      </w:r>
      <w:r w:rsidR="00AA0DBC" w:rsidRPr="00AF24D8">
        <w:rPr>
          <w:rFonts w:eastAsia="Calibri" w:cstheme="minorHAnsi"/>
          <w:sz w:val="24"/>
          <w:szCs w:val="24"/>
        </w:rPr>
        <w:t>/ bezpośrednich wydatków kwalifikowalnych dot. zaangażowania personelu</w:t>
      </w:r>
      <w:r w:rsidRPr="00AF24D8">
        <w:rPr>
          <w:rFonts w:eastAsia="Calibri" w:cstheme="minorHAnsi"/>
          <w:sz w:val="24"/>
          <w:szCs w:val="24"/>
        </w:rPr>
        <w:t>, stawka ryczałtowa, o której mowa w ust. 1 wyliczana jest w oparciu o wysokość prawidłowo poniesionych wydatków w ramach bezpośrednich wydatków kwalifikowanych</w:t>
      </w:r>
      <w:r w:rsidR="00AA0DBC" w:rsidRPr="00AF24D8">
        <w:rPr>
          <w:rFonts w:eastAsia="Calibri" w:cstheme="minorHAnsi"/>
          <w:sz w:val="24"/>
          <w:szCs w:val="24"/>
        </w:rPr>
        <w:t>/ bezpośrednich wydatków kwalifikowalnych dot. zaangażowania personelu</w:t>
      </w:r>
      <w:r w:rsidRPr="00AF24D8">
        <w:rPr>
          <w:rFonts w:eastAsia="Calibri" w:cstheme="minorHAnsi"/>
          <w:sz w:val="24"/>
          <w:szCs w:val="24"/>
        </w:rPr>
        <w:t>.</w:t>
      </w:r>
    </w:p>
    <w:p w14:paraId="3974F558" w14:textId="77777777" w:rsidR="009307A6" w:rsidRPr="00AF24D8" w:rsidRDefault="009307A6" w:rsidP="000B2E99">
      <w:pPr>
        <w:numPr>
          <w:ilvl w:val="0"/>
          <w:numId w:val="7"/>
        </w:numPr>
        <w:spacing w:after="0" w:line="360" w:lineRule="auto"/>
        <w:ind w:left="284" w:hanging="284"/>
        <w:rPr>
          <w:rFonts w:eastAsia="Calibri" w:cstheme="minorHAnsi"/>
          <w:sz w:val="24"/>
          <w:szCs w:val="24"/>
        </w:rPr>
      </w:pPr>
      <w:r w:rsidRPr="00AF24D8">
        <w:rPr>
          <w:rFonts w:eastAsia="Calibri" w:cstheme="minorHAnsi"/>
          <w:sz w:val="24"/>
          <w:szCs w:val="24"/>
        </w:rPr>
        <w:lastRenderedPageBreak/>
        <w:t xml:space="preserve">Katalog kosztów pośrednich określony został przez Instytucję Zarządzającą w </w:t>
      </w:r>
      <w:r w:rsidR="001B5208" w:rsidRPr="00AF24D8">
        <w:rPr>
          <w:rFonts w:eastAsia="Calibri" w:cstheme="minorHAnsi"/>
          <w:sz w:val="24"/>
          <w:szCs w:val="24"/>
        </w:rPr>
        <w:t xml:space="preserve">Regulaminie </w:t>
      </w:r>
      <w:r w:rsidR="00EC1C5D" w:rsidRPr="00AF24D8">
        <w:rPr>
          <w:rFonts w:eastAsia="Calibri" w:cstheme="minorHAnsi"/>
          <w:sz w:val="24"/>
          <w:szCs w:val="24"/>
        </w:rPr>
        <w:t>wyboru projektów</w:t>
      </w:r>
      <w:r w:rsidR="00C245E2" w:rsidRPr="00AF24D8">
        <w:rPr>
          <w:rFonts w:eastAsia="Calibri" w:cstheme="minorHAnsi"/>
          <w:sz w:val="24"/>
          <w:szCs w:val="24"/>
        </w:rPr>
        <w:t>.</w:t>
      </w:r>
    </w:p>
    <w:p w14:paraId="56F5075C" w14:textId="69EDCA4E" w:rsidR="00921C66" w:rsidRPr="00AF24D8" w:rsidRDefault="00921C66" w:rsidP="000B2E99">
      <w:pPr>
        <w:numPr>
          <w:ilvl w:val="0"/>
          <w:numId w:val="7"/>
        </w:numPr>
        <w:spacing w:after="0" w:line="360" w:lineRule="auto"/>
        <w:ind w:left="284" w:hanging="284"/>
        <w:rPr>
          <w:rFonts w:eastAsia="Calibri" w:cstheme="minorHAnsi"/>
          <w:sz w:val="24"/>
          <w:szCs w:val="24"/>
        </w:rPr>
      </w:pPr>
      <w:r w:rsidRPr="00AF24D8">
        <w:rPr>
          <w:rFonts w:eastAsia="Calibri" w:cstheme="minorHAnsi"/>
          <w:sz w:val="24"/>
          <w:szCs w:val="24"/>
        </w:rPr>
        <w:t>Na etapie realizacji projektu Instytucja Zarządzająca weryfikując wniosek o płatność, weryfikuje czy w zestawieniu poniesionych kosztów bezpośrednich nie zostały wykazane koszty z katalogu kosztów pośrednich</w:t>
      </w:r>
      <w:r w:rsidR="001C0A2D" w:rsidRPr="00AF24D8">
        <w:rPr>
          <w:rFonts w:eastAsia="Calibri" w:cstheme="minorHAnsi"/>
          <w:sz w:val="24"/>
          <w:szCs w:val="24"/>
        </w:rPr>
        <w:t>, określone w Regulaminie wyboru projektów.</w:t>
      </w:r>
      <w:r w:rsidRPr="00AF24D8">
        <w:rPr>
          <w:rFonts w:eastAsia="Calibri" w:cstheme="minorHAnsi"/>
          <w:sz w:val="24"/>
          <w:szCs w:val="24"/>
        </w:rPr>
        <w:t xml:space="preserve"> Koszty z katalogu kosztów pośrednich</w:t>
      </w:r>
      <w:r w:rsidR="00C92E4C" w:rsidRPr="00AF24D8">
        <w:rPr>
          <w:rFonts w:eastAsia="Calibri" w:cstheme="minorHAnsi"/>
          <w:sz w:val="24"/>
          <w:szCs w:val="24"/>
        </w:rPr>
        <w:t xml:space="preserve"> nie mogą być rozliczone jako wydatki bezpośrednie.</w:t>
      </w:r>
    </w:p>
    <w:p w14:paraId="7086C61E" w14:textId="77777777" w:rsidR="00B94204" w:rsidRDefault="00B94204" w:rsidP="000B2E99">
      <w:pPr>
        <w:spacing w:after="0" w:line="360" w:lineRule="auto"/>
        <w:rPr>
          <w:rFonts w:eastAsia="Calibri" w:cstheme="minorHAnsi"/>
          <w:b/>
          <w:sz w:val="24"/>
          <w:szCs w:val="24"/>
        </w:rPr>
      </w:pPr>
    </w:p>
    <w:p w14:paraId="4FFED56E" w14:textId="56BB7510"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Odpowiedzialność Instytucji Zarządzającej i Beneficjenta</w:t>
      </w:r>
    </w:p>
    <w:p w14:paraId="7E4EC050" w14:textId="77777777"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 6</w:t>
      </w:r>
    </w:p>
    <w:p w14:paraId="2E34B7B9" w14:textId="77777777" w:rsidR="009307A6" w:rsidRPr="00AF24D8" w:rsidRDefault="009307A6" w:rsidP="000B2E99">
      <w:pPr>
        <w:numPr>
          <w:ilvl w:val="0"/>
          <w:numId w:val="3"/>
        </w:numPr>
        <w:spacing w:after="0" w:line="360" w:lineRule="auto"/>
        <w:ind w:left="284" w:hanging="284"/>
        <w:rPr>
          <w:rFonts w:eastAsia="Calibri" w:cstheme="minorHAnsi"/>
          <w:sz w:val="24"/>
          <w:szCs w:val="24"/>
        </w:rPr>
      </w:pPr>
      <w:r w:rsidRPr="00AF24D8">
        <w:rPr>
          <w:rFonts w:eastAsia="Calibri" w:cstheme="minorHAnsi"/>
          <w:sz w:val="24"/>
          <w:szCs w:val="24"/>
        </w:rPr>
        <w:t>Instytucja Zarządzająca nie ponosi odpowiedzialności wobec osób trzecich za szkody powstałe w związku z realizacją Projektu.</w:t>
      </w:r>
    </w:p>
    <w:p w14:paraId="3778F505" w14:textId="234BD3A4" w:rsidR="009307A6" w:rsidRPr="00AF24D8" w:rsidRDefault="009307A6" w:rsidP="000B2E99">
      <w:pPr>
        <w:numPr>
          <w:ilvl w:val="0"/>
          <w:numId w:val="3"/>
        </w:numPr>
        <w:spacing w:after="0" w:line="360" w:lineRule="auto"/>
        <w:ind w:left="284" w:hanging="284"/>
        <w:rPr>
          <w:rFonts w:eastAsia="Calibri" w:cstheme="minorHAnsi"/>
          <w:iCs/>
          <w:sz w:val="24"/>
          <w:szCs w:val="24"/>
        </w:rPr>
      </w:pPr>
      <w:r w:rsidRPr="00AF24D8">
        <w:rPr>
          <w:rFonts w:eastAsia="Calibri" w:cstheme="minorHAnsi"/>
          <w:iCs/>
          <w:sz w:val="24"/>
          <w:szCs w:val="24"/>
        </w:rPr>
        <w:t>W przypadku realizowania Projektu przez Beneficjenta działającego w formie partnerstwa, umowa</w:t>
      </w:r>
      <w:r w:rsidR="00CF2282" w:rsidRPr="00AF24D8">
        <w:rPr>
          <w:rFonts w:eastAsia="Calibri" w:cstheme="minorHAnsi"/>
          <w:iCs/>
          <w:sz w:val="24"/>
          <w:szCs w:val="24"/>
        </w:rPr>
        <w:t>/porozumienie</w:t>
      </w:r>
      <w:r w:rsidRPr="00AF24D8">
        <w:rPr>
          <w:rFonts w:eastAsia="Calibri" w:cstheme="minorHAnsi"/>
          <w:iCs/>
          <w:sz w:val="24"/>
          <w:szCs w:val="24"/>
        </w:rPr>
        <w:t xml:space="preserve"> o partnerstwie określa odpowiedzialność Beneficjenta oraz Partnerów wobec osób trzecich</w:t>
      </w:r>
      <w:r w:rsidR="00B72209" w:rsidRPr="00AF24D8">
        <w:rPr>
          <w:rFonts w:eastAsia="Calibri" w:cstheme="minorHAnsi"/>
          <w:iCs/>
          <w:sz w:val="24"/>
          <w:szCs w:val="24"/>
        </w:rPr>
        <w:t xml:space="preserve"> </w:t>
      </w:r>
      <w:r w:rsidRPr="00AF24D8">
        <w:rPr>
          <w:rFonts w:eastAsia="Calibri" w:cstheme="minorHAnsi"/>
          <w:iCs/>
          <w:sz w:val="24"/>
          <w:szCs w:val="24"/>
        </w:rPr>
        <w:t xml:space="preserve">za działania wynikające z niniejszej </w:t>
      </w:r>
      <w:r w:rsidR="00804488" w:rsidRPr="00AF24D8">
        <w:rPr>
          <w:rFonts w:eastAsia="Calibri" w:cstheme="minorHAnsi"/>
          <w:iCs/>
          <w:sz w:val="24"/>
          <w:szCs w:val="24"/>
        </w:rPr>
        <w:t>Umowy</w:t>
      </w:r>
      <w:r w:rsidRPr="00AF24D8">
        <w:rPr>
          <w:rFonts w:eastAsia="Calibri" w:cstheme="minorHAnsi"/>
          <w:iCs/>
          <w:sz w:val="24"/>
          <w:szCs w:val="24"/>
        </w:rPr>
        <w:t>.</w:t>
      </w:r>
    </w:p>
    <w:p w14:paraId="365C9F3A" w14:textId="77777777" w:rsidR="009307A6" w:rsidRPr="00AF24D8" w:rsidRDefault="009307A6" w:rsidP="000B2E99">
      <w:pPr>
        <w:numPr>
          <w:ilvl w:val="0"/>
          <w:numId w:val="3"/>
        </w:numPr>
        <w:spacing w:after="0" w:line="360" w:lineRule="auto"/>
        <w:ind w:left="284" w:hanging="284"/>
        <w:rPr>
          <w:rFonts w:eastAsia="Calibri" w:cstheme="minorHAnsi"/>
          <w:iCs/>
          <w:sz w:val="24"/>
          <w:szCs w:val="24"/>
        </w:rPr>
      </w:pPr>
      <w:r w:rsidRPr="00AF24D8">
        <w:rPr>
          <w:rFonts w:eastAsia="Calibri" w:cstheme="minorHAnsi"/>
          <w:iCs/>
          <w:sz w:val="24"/>
          <w:szCs w:val="24"/>
        </w:rPr>
        <w:t>Beneficjent zobowiązuje się do:</w:t>
      </w:r>
    </w:p>
    <w:p w14:paraId="1A5548D1" w14:textId="2F02F39A" w:rsidR="009307A6" w:rsidRPr="00AF24D8" w:rsidRDefault="009307A6" w:rsidP="000B2E99">
      <w:pPr>
        <w:widowControl w:val="0"/>
        <w:numPr>
          <w:ilvl w:val="1"/>
          <w:numId w:val="7"/>
        </w:numPr>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pisemnej informacji o złożeniu do Sądu wniosków o ogłoszenie upadłości</w:t>
      </w:r>
      <w:r w:rsidR="007B1F45" w:rsidRPr="00AF24D8">
        <w:rPr>
          <w:rFonts w:eastAsia="Times New Roman" w:cstheme="minorHAnsi"/>
          <w:sz w:val="24"/>
          <w:szCs w:val="24"/>
          <w:lang w:eastAsia="pl-PL"/>
        </w:rPr>
        <w:t xml:space="preserve"> lub wszczęciu postępowania </w:t>
      </w:r>
      <w:r w:rsidR="006D4AD6" w:rsidRPr="00AF24D8">
        <w:rPr>
          <w:rFonts w:eastAsia="Times New Roman" w:cstheme="minorHAnsi"/>
          <w:sz w:val="24"/>
          <w:szCs w:val="24"/>
          <w:lang w:eastAsia="pl-PL"/>
        </w:rPr>
        <w:t>restrukturyzacyjnego przez</w:t>
      </w:r>
      <w:r w:rsidRPr="00AF24D8">
        <w:rPr>
          <w:rFonts w:eastAsia="Times New Roman" w:cstheme="minorHAnsi"/>
          <w:sz w:val="24"/>
          <w:szCs w:val="24"/>
          <w:lang w:eastAsia="pl-PL"/>
        </w:rPr>
        <w:t xml:space="preserve"> Beneficjenta lub partnera lub przez ich wierzycieli, w terminie do 3 dni od dnia wystąpienia powyższych okoliczności;</w:t>
      </w:r>
    </w:p>
    <w:p w14:paraId="54D73E1C" w14:textId="1F481731" w:rsidR="009307A6" w:rsidRPr="00AF24D8" w:rsidRDefault="009307A6" w:rsidP="000B2E99">
      <w:pPr>
        <w:widowControl w:val="0"/>
        <w:numPr>
          <w:ilvl w:val="1"/>
          <w:numId w:val="7"/>
        </w:numPr>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pisemnego informowania Instytucji Zarządzającej o pozostawaniu w stanie likwidacji albo podleganiu zarządowi komisarycznemu, bądź zawieszeniu sw</w:t>
      </w:r>
      <w:r w:rsidR="009E7D91" w:rsidRPr="00AF24D8">
        <w:rPr>
          <w:rFonts w:eastAsia="Times New Roman" w:cstheme="minorHAnsi"/>
          <w:sz w:val="24"/>
          <w:szCs w:val="24"/>
          <w:lang w:eastAsia="pl-PL"/>
        </w:rPr>
        <w:t xml:space="preserve">ej działalności, </w:t>
      </w:r>
      <w:r w:rsidR="00CF2282" w:rsidRPr="00AF24D8">
        <w:rPr>
          <w:rFonts w:eastAsia="Times New Roman" w:cstheme="minorHAnsi"/>
          <w:sz w:val="24"/>
          <w:szCs w:val="24"/>
          <w:lang w:eastAsia="pl-PL"/>
        </w:rPr>
        <w:br/>
      </w:r>
      <w:r w:rsidR="009E7D91" w:rsidRPr="00AF24D8">
        <w:rPr>
          <w:rFonts w:eastAsia="Times New Roman" w:cstheme="minorHAnsi"/>
          <w:sz w:val="24"/>
          <w:szCs w:val="24"/>
          <w:lang w:eastAsia="pl-PL"/>
        </w:rPr>
        <w:t xml:space="preserve">w terminie do </w:t>
      </w:r>
      <w:r w:rsidRPr="00AF24D8">
        <w:rPr>
          <w:rFonts w:eastAsia="Times New Roman" w:cstheme="minorHAnsi"/>
          <w:sz w:val="24"/>
          <w:szCs w:val="24"/>
          <w:lang w:eastAsia="pl-PL"/>
        </w:rPr>
        <w:t>3 dni od dnia wystąpienia powyższych okoliczności;</w:t>
      </w:r>
    </w:p>
    <w:p w14:paraId="2F0AB316" w14:textId="19305542" w:rsidR="00287F20" w:rsidRPr="00AF24D8" w:rsidRDefault="009307A6" w:rsidP="000B2E99">
      <w:pPr>
        <w:widowControl w:val="0"/>
        <w:numPr>
          <w:ilvl w:val="1"/>
          <w:numId w:val="7"/>
        </w:numPr>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xml:space="preserve">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 </w:t>
      </w:r>
      <w:r w:rsidR="00A43C11">
        <w:rPr>
          <w:rFonts w:eastAsia="Times New Roman" w:cstheme="minorHAnsi"/>
          <w:sz w:val="24"/>
          <w:szCs w:val="24"/>
          <w:lang w:eastAsia="pl-PL"/>
        </w:rPr>
        <w:br/>
      </w:r>
      <w:r w:rsidRPr="00AF24D8">
        <w:rPr>
          <w:rFonts w:eastAsia="Times New Roman" w:cstheme="minorHAnsi"/>
          <w:sz w:val="24"/>
          <w:szCs w:val="24"/>
          <w:lang w:eastAsia="pl-PL"/>
        </w:rPr>
        <w:t>7 dni od daty powzięcia przez Beneficjenta informacji o każdej zmianie w tym zakresie</w:t>
      </w:r>
      <w:r w:rsidR="007B1F45" w:rsidRPr="00AF24D8">
        <w:rPr>
          <w:rFonts w:eastAsia="Times New Roman" w:cstheme="minorHAnsi"/>
          <w:sz w:val="24"/>
          <w:szCs w:val="24"/>
          <w:lang w:eastAsia="pl-PL"/>
        </w:rPr>
        <w:t>.</w:t>
      </w:r>
    </w:p>
    <w:p w14:paraId="3579BAE7" w14:textId="11DEE52D" w:rsidR="00287F20" w:rsidRPr="00AF24D8" w:rsidRDefault="00287F20" w:rsidP="000B2E99">
      <w:pPr>
        <w:pStyle w:val="Akapitzlist"/>
        <w:widowControl w:val="0"/>
        <w:numPr>
          <w:ilvl w:val="0"/>
          <w:numId w:val="3"/>
        </w:numPr>
        <w:spacing w:line="360" w:lineRule="auto"/>
        <w:rPr>
          <w:rFonts w:asciiTheme="minorHAnsi" w:hAnsiTheme="minorHAnsi" w:cstheme="minorHAnsi"/>
        </w:rPr>
      </w:pPr>
      <w:r w:rsidRPr="00AF24D8">
        <w:rPr>
          <w:rFonts w:asciiTheme="minorHAnsi" w:hAnsiTheme="minorHAnsi" w:cstheme="minorHAnsi"/>
        </w:rPr>
        <w:t>Odpowiedzialność Beneficjenta:</w:t>
      </w:r>
    </w:p>
    <w:p w14:paraId="242E74BC" w14:textId="2C73D732" w:rsidR="00287F20" w:rsidRPr="00AF24D8" w:rsidRDefault="00287F20" w:rsidP="000B2E99">
      <w:pPr>
        <w:pStyle w:val="Akapitzlist"/>
        <w:widowControl w:val="0"/>
        <w:numPr>
          <w:ilvl w:val="0"/>
          <w:numId w:val="55"/>
        </w:numPr>
        <w:spacing w:line="360" w:lineRule="auto"/>
        <w:rPr>
          <w:rFonts w:asciiTheme="minorHAnsi" w:hAnsiTheme="minorHAnsi" w:cstheme="minorHAnsi"/>
        </w:rPr>
      </w:pPr>
      <w:r w:rsidRPr="00AF24D8">
        <w:rPr>
          <w:rFonts w:asciiTheme="minorHAnsi" w:hAnsiTheme="minorHAnsi" w:cstheme="minorHAnsi"/>
        </w:rPr>
        <w:t xml:space="preserve">Beneficjent zobowiązuje się do realizacji Projektu z należytą starannością, </w:t>
      </w:r>
      <w:r w:rsidR="00A43C11">
        <w:rPr>
          <w:rFonts w:asciiTheme="minorHAnsi" w:hAnsiTheme="minorHAnsi" w:cstheme="minorHAnsi"/>
        </w:rPr>
        <w:br/>
      </w:r>
      <w:r w:rsidRPr="00AF24D8">
        <w:rPr>
          <w:rFonts w:asciiTheme="minorHAnsi" w:hAnsiTheme="minorHAnsi" w:cstheme="minorHAnsi"/>
        </w:rPr>
        <w:lastRenderedPageBreak/>
        <w:t xml:space="preserve">w szczególności ponosząc wydatki celowo, rzetelnie, racjonalnie i oszczędnie, zgodnie </w:t>
      </w:r>
      <w:r w:rsidR="00A43C11">
        <w:rPr>
          <w:rFonts w:asciiTheme="minorHAnsi" w:hAnsiTheme="minorHAnsi" w:cstheme="minorHAnsi"/>
        </w:rPr>
        <w:br/>
      </w:r>
      <w:r w:rsidRPr="00AF24D8">
        <w:rPr>
          <w:rFonts w:asciiTheme="minorHAnsi" w:hAnsiTheme="minorHAnsi" w:cstheme="minorHAnsi"/>
        </w:rPr>
        <w:t>z obowiązującymi przepisami prawa i procedurami w ramach Programu, oraz w sposób, który zapewni prawidłową i terminową realizację Projektu oraz osiągnięcie celów i wskaźników Projektu założonych we Wniosku.</w:t>
      </w:r>
    </w:p>
    <w:p w14:paraId="21779AD2" w14:textId="3B639FBF" w:rsidR="00287F20" w:rsidRPr="00AF24D8" w:rsidRDefault="00287F20" w:rsidP="000B2E99">
      <w:pPr>
        <w:pStyle w:val="Akapitzlist"/>
        <w:widowControl w:val="0"/>
        <w:numPr>
          <w:ilvl w:val="0"/>
          <w:numId w:val="55"/>
        </w:numPr>
        <w:spacing w:line="360" w:lineRule="auto"/>
        <w:rPr>
          <w:rFonts w:asciiTheme="minorHAnsi" w:hAnsiTheme="minorHAnsi" w:cstheme="minorHAnsi"/>
        </w:rPr>
      </w:pPr>
      <w:r w:rsidRPr="00AF24D8">
        <w:rPr>
          <w:rFonts w:asciiTheme="minorHAnsi" w:hAnsiTheme="minorHAnsi" w:cstheme="minorHAnsi"/>
        </w:rPr>
        <w:t xml:space="preserve">Beneficjent ponosi pełną odpowiedzialność za prawidłowość realizacji </w:t>
      </w:r>
      <w:r w:rsidR="00804488" w:rsidRPr="00AF24D8">
        <w:rPr>
          <w:rFonts w:asciiTheme="minorHAnsi" w:hAnsiTheme="minorHAnsi" w:cstheme="minorHAnsi"/>
        </w:rPr>
        <w:t>Umowy</w:t>
      </w:r>
      <w:r w:rsidRPr="00AF24D8">
        <w:rPr>
          <w:rFonts w:asciiTheme="minorHAnsi" w:hAnsiTheme="minorHAnsi" w:cstheme="minorHAnsi"/>
        </w:rPr>
        <w:t>.</w:t>
      </w:r>
    </w:p>
    <w:p w14:paraId="06CF24BA" w14:textId="1E5AC82B" w:rsidR="00287F20" w:rsidRPr="00AF24D8" w:rsidRDefault="00287F20" w:rsidP="000B2E99">
      <w:pPr>
        <w:pStyle w:val="Akapitzlist"/>
        <w:widowControl w:val="0"/>
        <w:numPr>
          <w:ilvl w:val="0"/>
          <w:numId w:val="55"/>
        </w:numPr>
        <w:spacing w:line="360" w:lineRule="auto"/>
        <w:rPr>
          <w:rFonts w:asciiTheme="minorHAnsi" w:hAnsiTheme="minorHAnsi" w:cstheme="minorHAnsi"/>
        </w:rPr>
      </w:pPr>
      <w:r w:rsidRPr="00AF24D8">
        <w:rPr>
          <w:rFonts w:asciiTheme="minorHAnsi" w:hAnsiTheme="minorHAnsi" w:cstheme="minorHAnsi"/>
        </w:rPr>
        <w:t xml:space="preserve">Beneficjent zobowiązany jest przestrzegać zapisów niniejszej </w:t>
      </w:r>
      <w:r w:rsidR="00804488" w:rsidRPr="00AF24D8">
        <w:rPr>
          <w:rFonts w:asciiTheme="minorHAnsi" w:hAnsiTheme="minorHAnsi" w:cstheme="minorHAnsi"/>
        </w:rPr>
        <w:t>Umowy</w:t>
      </w:r>
      <w:r w:rsidRPr="00AF24D8">
        <w:rPr>
          <w:rFonts w:asciiTheme="minorHAnsi" w:hAnsiTheme="minorHAnsi" w:cstheme="minorHAnsi"/>
        </w:rPr>
        <w:t xml:space="preserve">. W wypadku stwierdzenia nieprzestrzegania zapisów </w:t>
      </w:r>
      <w:r w:rsidR="00804488" w:rsidRPr="00AF24D8">
        <w:rPr>
          <w:rFonts w:asciiTheme="minorHAnsi" w:hAnsiTheme="minorHAnsi" w:cstheme="minorHAnsi"/>
        </w:rPr>
        <w:t>Umowy</w:t>
      </w:r>
      <w:r w:rsidRPr="00AF24D8">
        <w:rPr>
          <w:rFonts w:asciiTheme="minorHAnsi" w:hAnsiTheme="minorHAnsi" w:cstheme="minorHAnsi"/>
        </w:rPr>
        <w:t xml:space="preserve"> Instytucja Zarządzająca wzywa Beneficjenta do podjęcia działań przewidzianych w </w:t>
      </w:r>
      <w:r w:rsidR="00804488" w:rsidRPr="00AF24D8">
        <w:rPr>
          <w:rFonts w:asciiTheme="minorHAnsi" w:hAnsiTheme="minorHAnsi" w:cstheme="minorHAnsi"/>
        </w:rPr>
        <w:t>Umowie</w:t>
      </w:r>
      <w:r w:rsidRPr="00AF24D8">
        <w:rPr>
          <w:rFonts w:asciiTheme="minorHAnsi" w:hAnsiTheme="minorHAnsi" w:cstheme="minorHAnsi"/>
        </w:rPr>
        <w:t xml:space="preserve"> oraz może wstrzymać wypłatę środków dofinansowania do czasu podjęcia przez Beneficjenta odpowiednich działań, a także stosuje pozostałe przewidziane w </w:t>
      </w:r>
      <w:r w:rsidR="00804488" w:rsidRPr="00AF24D8">
        <w:rPr>
          <w:rFonts w:asciiTheme="minorHAnsi" w:hAnsiTheme="minorHAnsi" w:cstheme="minorHAnsi"/>
        </w:rPr>
        <w:t>Umowie</w:t>
      </w:r>
      <w:r w:rsidRPr="00AF24D8">
        <w:rPr>
          <w:rFonts w:asciiTheme="minorHAnsi" w:hAnsiTheme="minorHAnsi" w:cstheme="minorHAnsi"/>
        </w:rPr>
        <w:t xml:space="preserve"> środki.</w:t>
      </w:r>
    </w:p>
    <w:p w14:paraId="198E8CD4" w14:textId="39E2C98A" w:rsidR="00AE20EE" w:rsidRPr="00AF24D8" w:rsidRDefault="00AE20EE" w:rsidP="000B2E99">
      <w:pPr>
        <w:pStyle w:val="Akapitzlist"/>
        <w:widowControl w:val="0"/>
        <w:numPr>
          <w:ilvl w:val="0"/>
          <w:numId w:val="55"/>
        </w:numPr>
        <w:spacing w:line="360" w:lineRule="auto"/>
        <w:rPr>
          <w:rFonts w:asciiTheme="minorHAnsi" w:hAnsiTheme="minorHAnsi" w:cstheme="minorHAnsi"/>
        </w:rPr>
      </w:pPr>
      <w:r w:rsidRPr="00AF24D8">
        <w:rPr>
          <w:rStyle w:val="cf01"/>
          <w:rFonts w:asciiTheme="minorHAnsi" w:hAnsiTheme="minorHAnsi" w:cstheme="minorHAnsi"/>
          <w:sz w:val="24"/>
          <w:szCs w:val="24"/>
        </w:rPr>
        <w:t xml:space="preserve">Beneficjent zobowiązuje się do </w:t>
      </w:r>
      <w:r w:rsidR="00DA336C" w:rsidRPr="00AF24D8">
        <w:rPr>
          <w:rStyle w:val="cf01"/>
          <w:rFonts w:asciiTheme="minorHAnsi" w:hAnsiTheme="minorHAnsi" w:cstheme="minorHAnsi"/>
          <w:sz w:val="24"/>
          <w:szCs w:val="24"/>
        </w:rPr>
        <w:t xml:space="preserve">zapobiegania i </w:t>
      </w:r>
      <w:r w:rsidR="00DA336C" w:rsidRPr="00F152F3">
        <w:rPr>
          <w:rStyle w:val="cf01"/>
          <w:rFonts w:asciiTheme="minorHAnsi" w:hAnsiTheme="minorHAnsi" w:cstheme="minorHAnsi"/>
          <w:sz w:val="24"/>
          <w:szCs w:val="24"/>
        </w:rPr>
        <w:t xml:space="preserve">stosownego sposobu postępowania </w:t>
      </w:r>
      <w:r w:rsidR="00A43C11">
        <w:rPr>
          <w:rStyle w:val="cf01"/>
          <w:rFonts w:asciiTheme="minorHAnsi" w:hAnsiTheme="minorHAnsi" w:cstheme="minorHAnsi"/>
          <w:sz w:val="24"/>
          <w:szCs w:val="24"/>
        </w:rPr>
        <w:br/>
      </w:r>
      <w:r w:rsidR="00DA336C" w:rsidRPr="00F152F3">
        <w:rPr>
          <w:rStyle w:val="cf01"/>
          <w:rFonts w:asciiTheme="minorHAnsi" w:hAnsiTheme="minorHAnsi" w:cstheme="minorHAnsi"/>
          <w:sz w:val="24"/>
          <w:szCs w:val="24"/>
        </w:rPr>
        <w:t>w sytuacjach wystąpienia korupcji i nadużyć finansowych</w:t>
      </w:r>
      <w:r w:rsidR="00DA336C" w:rsidRPr="00F152F3">
        <w:rPr>
          <w:rStyle w:val="cf01"/>
          <w:rFonts w:asciiTheme="minorHAnsi" w:hAnsiTheme="minorHAnsi" w:cstheme="minorHAnsi"/>
          <w:i/>
          <w:iCs/>
          <w:sz w:val="24"/>
          <w:szCs w:val="24"/>
        </w:rPr>
        <w:t>,</w:t>
      </w:r>
      <w:r w:rsidR="000840DC">
        <w:rPr>
          <w:rStyle w:val="cf11"/>
          <w:rFonts w:asciiTheme="minorHAnsi" w:hAnsiTheme="minorHAnsi" w:cstheme="minorHAnsi"/>
          <w:i w:val="0"/>
          <w:iCs w:val="0"/>
          <w:sz w:val="24"/>
          <w:szCs w:val="24"/>
        </w:rPr>
        <w:t xml:space="preserve"> zgodnie z dokumentem wskazanym w </w:t>
      </w:r>
      <w:r w:rsidR="000840DC" w:rsidRPr="00164404">
        <w:rPr>
          <w:rFonts w:ascii="Calibri" w:hAnsi="Calibri" w:cs="Calibri"/>
        </w:rPr>
        <w:t>§ 1 pkt 1</w:t>
      </w:r>
      <w:r w:rsidR="00F02536">
        <w:rPr>
          <w:rFonts w:ascii="Calibri" w:hAnsi="Calibri" w:cs="Calibri"/>
        </w:rPr>
        <w:t>1</w:t>
      </w:r>
      <w:r w:rsidR="000840DC">
        <w:rPr>
          <w:rFonts w:ascii="Calibri" w:hAnsi="Calibri" w:cs="Calibri"/>
        </w:rPr>
        <w:t xml:space="preserve"> Umowy, w szczególności</w:t>
      </w:r>
      <w:r w:rsidR="00DA336C" w:rsidRPr="00F152F3">
        <w:rPr>
          <w:rStyle w:val="cf01"/>
          <w:rFonts w:asciiTheme="minorHAnsi" w:hAnsiTheme="minorHAnsi" w:cstheme="minorHAnsi"/>
          <w:i/>
          <w:iCs/>
          <w:sz w:val="24"/>
          <w:szCs w:val="24"/>
        </w:rPr>
        <w:t>:</w:t>
      </w:r>
    </w:p>
    <w:p w14:paraId="7F816222" w14:textId="6171F953" w:rsidR="00287F20" w:rsidRPr="00AF24D8" w:rsidRDefault="00287F20" w:rsidP="000B2E99">
      <w:pPr>
        <w:widowControl w:val="0"/>
        <w:spacing w:after="0" w:line="360" w:lineRule="auto"/>
        <w:ind w:left="357"/>
        <w:rPr>
          <w:rFonts w:eastAsia="Times New Roman" w:cstheme="minorHAnsi"/>
          <w:sz w:val="24"/>
          <w:szCs w:val="24"/>
          <w:lang w:eastAsia="pl-PL"/>
        </w:rPr>
      </w:pPr>
      <w:r w:rsidRPr="00AF24D8">
        <w:rPr>
          <w:rFonts w:eastAsia="Times New Roman" w:cstheme="minorHAnsi"/>
          <w:sz w:val="24"/>
          <w:szCs w:val="24"/>
          <w:lang w:eastAsia="pl-PL"/>
        </w:rPr>
        <w:t>a)</w:t>
      </w:r>
      <w:r w:rsidRPr="00AF24D8">
        <w:rPr>
          <w:rFonts w:eastAsia="Times New Roman" w:cstheme="minorHAnsi"/>
          <w:sz w:val="24"/>
          <w:szCs w:val="24"/>
          <w:lang w:eastAsia="pl-PL"/>
        </w:rPr>
        <w:tab/>
        <w:t xml:space="preserve">powstrzymania się od jakiejkolwiek działalności prowadzącej lub mogącej prowadzić do konfliktu interesów oraz przeniesienia tego wymogu na osoby fizyczne, które mogą ich reprezentować lub podejmować decyzje w ich imieniu, na ich personel oraz osoby trzecie zaangażowane w wykonanie/realizację </w:t>
      </w:r>
      <w:r w:rsidR="00804488" w:rsidRPr="00AF24D8">
        <w:rPr>
          <w:rFonts w:eastAsia="Times New Roman" w:cstheme="minorHAnsi"/>
          <w:sz w:val="24"/>
          <w:szCs w:val="24"/>
          <w:lang w:eastAsia="pl-PL"/>
        </w:rPr>
        <w:t>Umowy</w:t>
      </w:r>
      <w:r w:rsidRPr="00AF24D8">
        <w:rPr>
          <w:rFonts w:eastAsia="Times New Roman" w:cstheme="minorHAnsi"/>
          <w:sz w:val="24"/>
          <w:szCs w:val="24"/>
          <w:lang w:eastAsia="pl-PL"/>
        </w:rPr>
        <w:t>, w tym podwykonawców,</w:t>
      </w:r>
    </w:p>
    <w:p w14:paraId="5EA5353C" w14:textId="32BE8B6F" w:rsidR="00287F20" w:rsidRPr="00AF24D8" w:rsidRDefault="00287F20" w:rsidP="000B2E99">
      <w:pPr>
        <w:widowControl w:val="0"/>
        <w:spacing w:after="0" w:line="360" w:lineRule="auto"/>
        <w:ind w:left="357"/>
        <w:rPr>
          <w:rFonts w:eastAsia="Times New Roman" w:cstheme="minorHAnsi"/>
          <w:sz w:val="24"/>
          <w:szCs w:val="24"/>
          <w:lang w:eastAsia="pl-PL"/>
        </w:rPr>
      </w:pPr>
      <w:r w:rsidRPr="00AF24D8">
        <w:rPr>
          <w:rFonts w:eastAsia="Times New Roman" w:cstheme="minorHAnsi"/>
          <w:sz w:val="24"/>
          <w:szCs w:val="24"/>
          <w:lang w:eastAsia="pl-PL"/>
        </w:rPr>
        <w:t>b)</w:t>
      </w:r>
      <w:r w:rsidRPr="00AF24D8">
        <w:rPr>
          <w:rFonts w:eastAsia="Times New Roman" w:cstheme="minorHAnsi"/>
          <w:sz w:val="24"/>
          <w:szCs w:val="24"/>
          <w:lang w:eastAsia="pl-PL"/>
        </w:rPr>
        <w:tab/>
        <w:t xml:space="preserve">zapewnienia, aby w toku realizacji </w:t>
      </w:r>
      <w:r w:rsidR="00804488" w:rsidRPr="00AF24D8">
        <w:rPr>
          <w:rFonts w:eastAsia="Times New Roman" w:cstheme="minorHAnsi"/>
          <w:sz w:val="24"/>
          <w:szCs w:val="24"/>
          <w:lang w:eastAsia="pl-PL"/>
        </w:rPr>
        <w:t>Umowy</w:t>
      </w:r>
      <w:r w:rsidRPr="00AF24D8">
        <w:rPr>
          <w:rFonts w:eastAsia="Times New Roman" w:cstheme="minorHAnsi"/>
          <w:sz w:val="24"/>
          <w:szCs w:val="24"/>
          <w:lang w:eastAsia="pl-PL"/>
        </w:rPr>
        <w:t xml:space="preserve"> osoby wymienione powyżej nie znalazły </w:t>
      </w:r>
      <w:r w:rsidR="00804488" w:rsidRPr="00AF24D8">
        <w:rPr>
          <w:rFonts w:eastAsia="Times New Roman" w:cstheme="minorHAnsi"/>
          <w:sz w:val="24"/>
          <w:szCs w:val="24"/>
          <w:lang w:eastAsia="pl-PL"/>
        </w:rPr>
        <w:t>się w</w:t>
      </w:r>
      <w:r w:rsidRPr="00AF24D8">
        <w:rPr>
          <w:rFonts w:eastAsia="Times New Roman" w:cstheme="minorHAnsi"/>
          <w:sz w:val="24"/>
          <w:szCs w:val="24"/>
          <w:lang w:eastAsia="pl-PL"/>
        </w:rPr>
        <w:t xml:space="preserve"> sytuacji, która mogłaby prowadzić do konfliktu interesów, a jeżeli do takiej sytuacji dojdzie zobowiązani są do niezwłocznego informowania o wszelkich przypadkach,</w:t>
      </w:r>
    </w:p>
    <w:p w14:paraId="02F81591" w14:textId="280E6100" w:rsidR="00287F20" w:rsidRPr="00AF24D8" w:rsidRDefault="00287F20" w:rsidP="000B2E99">
      <w:pPr>
        <w:widowControl w:val="0"/>
        <w:spacing w:after="0" w:line="360" w:lineRule="auto"/>
        <w:ind w:left="357"/>
        <w:rPr>
          <w:rFonts w:eastAsia="Times New Roman" w:cstheme="minorHAnsi"/>
          <w:sz w:val="24"/>
          <w:szCs w:val="24"/>
          <w:lang w:eastAsia="pl-PL"/>
        </w:rPr>
      </w:pPr>
      <w:r w:rsidRPr="00AF24D8">
        <w:rPr>
          <w:rFonts w:eastAsia="Times New Roman" w:cstheme="minorHAnsi"/>
          <w:sz w:val="24"/>
          <w:szCs w:val="24"/>
          <w:lang w:eastAsia="pl-PL"/>
        </w:rPr>
        <w:t>w których dochodzi do konfliktu interesów lub sprzeczności interesów,</w:t>
      </w:r>
    </w:p>
    <w:p w14:paraId="02601C31" w14:textId="52F7F70B" w:rsidR="00287F20" w:rsidRPr="00AF24D8" w:rsidRDefault="00287F20" w:rsidP="000B2E99">
      <w:pPr>
        <w:widowControl w:val="0"/>
        <w:spacing w:after="0" w:line="360" w:lineRule="auto"/>
        <w:ind w:left="357"/>
        <w:rPr>
          <w:rFonts w:eastAsia="Times New Roman" w:cstheme="minorHAnsi"/>
          <w:sz w:val="24"/>
          <w:szCs w:val="24"/>
          <w:lang w:eastAsia="pl-PL"/>
        </w:rPr>
      </w:pPr>
      <w:r w:rsidRPr="00AF24D8">
        <w:rPr>
          <w:rFonts w:eastAsia="Times New Roman" w:cstheme="minorHAnsi"/>
          <w:sz w:val="24"/>
          <w:szCs w:val="24"/>
          <w:lang w:eastAsia="pl-PL"/>
        </w:rPr>
        <w:t>c)</w:t>
      </w:r>
      <w:r w:rsidRPr="00AF24D8">
        <w:rPr>
          <w:rFonts w:eastAsia="Times New Roman" w:cstheme="minorHAnsi"/>
          <w:sz w:val="24"/>
          <w:szCs w:val="24"/>
          <w:lang w:eastAsia="pl-PL"/>
        </w:rPr>
        <w:tab/>
        <w:t>podejmowania natychmiastowych działań w celu naprawy sytuacji związanej</w:t>
      </w:r>
    </w:p>
    <w:p w14:paraId="3C264657" w14:textId="77777777" w:rsidR="00287F20" w:rsidRPr="00AF24D8" w:rsidRDefault="00287F20" w:rsidP="000B2E99">
      <w:pPr>
        <w:widowControl w:val="0"/>
        <w:spacing w:after="0" w:line="360" w:lineRule="auto"/>
        <w:ind w:left="357"/>
        <w:rPr>
          <w:rFonts w:eastAsia="Times New Roman" w:cstheme="minorHAnsi"/>
          <w:sz w:val="24"/>
          <w:szCs w:val="24"/>
          <w:lang w:eastAsia="pl-PL"/>
        </w:rPr>
      </w:pPr>
      <w:r w:rsidRPr="00AF24D8">
        <w:rPr>
          <w:rFonts w:eastAsia="Times New Roman" w:cstheme="minorHAnsi"/>
          <w:sz w:val="24"/>
          <w:szCs w:val="24"/>
          <w:lang w:eastAsia="pl-PL"/>
        </w:rPr>
        <w:t>z wystąpieniem konfliktu interesów.</w:t>
      </w:r>
    </w:p>
    <w:p w14:paraId="7440FFB8" w14:textId="46875912" w:rsidR="00287F20" w:rsidRPr="00AF24D8" w:rsidRDefault="00287F20" w:rsidP="000B2E99">
      <w:pPr>
        <w:pStyle w:val="Akapitzlist"/>
        <w:widowControl w:val="0"/>
        <w:numPr>
          <w:ilvl w:val="0"/>
          <w:numId w:val="55"/>
        </w:numPr>
        <w:spacing w:line="360" w:lineRule="auto"/>
        <w:rPr>
          <w:rFonts w:asciiTheme="minorHAnsi" w:hAnsiTheme="minorHAnsi" w:cstheme="minorHAnsi"/>
        </w:rPr>
      </w:pPr>
      <w:r w:rsidRPr="00AF24D8">
        <w:rPr>
          <w:rFonts w:asciiTheme="minorHAnsi" w:hAnsiTheme="minorHAnsi" w:cstheme="minorHAnsi"/>
        </w:rPr>
        <w:t xml:space="preserve">Działania te podlegać będą ocenie instytucji systemu wdrażania FEO 2021-2027 udzielającej dofinansowania lub zamawiającego w przypadku konfliktu interesów stwierdzonego przy udzielaniu zamówienia publicznego pod kątem ich właściwości, adekwatności i skuteczności. W przypadku uznania, że podjęte działania nie są wystarczające właściwa instytucja/zamawiający wzywa beneficjenta/wykonawcę do podjęcia dalszych działań w określonym terminie lub podejmuje decyzję o nieprzyznaniu dofinansowania czy wymierzenia sankcji w postaci nałożenia korekty finansowej/nieudzieleniu zamówienia danemu wykonawcy w zgodzie z właściwymi </w:t>
      </w:r>
      <w:r w:rsidRPr="00AF24D8">
        <w:rPr>
          <w:rFonts w:asciiTheme="minorHAnsi" w:hAnsiTheme="minorHAnsi" w:cstheme="minorHAnsi"/>
        </w:rPr>
        <w:lastRenderedPageBreak/>
        <w:t>przepisami dotyczącymi zamówień publicznych.</w:t>
      </w:r>
    </w:p>
    <w:p w14:paraId="417B7B5D" w14:textId="77777777" w:rsidR="009307A6" w:rsidRPr="00AF24D8" w:rsidRDefault="009307A6" w:rsidP="000B2E99">
      <w:pPr>
        <w:spacing w:after="0" w:line="360" w:lineRule="auto"/>
        <w:rPr>
          <w:rFonts w:eastAsia="Calibri" w:cstheme="minorHAnsi"/>
          <w:sz w:val="24"/>
          <w:szCs w:val="24"/>
        </w:rPr>
      </w:pPr>
    </w:p>
    <w:p w14:paraId="393873D4" w14:textId="77777777"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Wyodrębniona ewidencja wydatków</w:t>
      </w:r>
      <w:r w:rsidRPr="00AF24D8">
        <w:rPr>
          <w:rFonts w:eastAsia="Calibri" w:cstheme="minorHAnsi"/>
          <w:b/>
          <w:sz w:val="24"/>
          <w:szCs w:val="24"/>
          <w:vertAlign w:val="superscript"/>
        </w:rPr>
        <w:footnoteReference w:id="3"/>
      </w:r>
    </w:p>
    <w:p w14:paraId="45C06C13" w14:textId="77777777"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 7</w:t>
      </w:r>
    </w:p>
    <w:p w14:paraId="01FEE980" w14:textId="08A31CDD" w:rsidR="009307A6" w:rsidRPr="00AF24D8" w:rsidRDefault="009307A6" w:rsidP="000B2E99">
      <w:pPr>
        <w:numPr>
          <w:ilvl w:val="0"/>
          <w:numId w:val="6"/>
        </w:numPr>
        <w:spacing w:after="0" w:line="360" w:lineRule="auto"/>
        <w:rPr>
          <w:rFonts w:eastAsia="Calibri" w:cstheme="minorHAnsi"/>
          <w:sz w:val="24"/>
          <w:szCs w:val="24"/>
        </w:rPr>
      </w:pPr>
      <w:r w:rsidRPr="00AF24D8">
        <w:rPr>
          <w:rFonts w:eastAsia="Calibri" w:cstheme="minorHAnsi"/>
          <w:sz w:val="24"/>
          <w:szCs w:val="24"/>
        </w:rPr>
        <w:t>Beneficjent zobowiązuje się do prowadzenia wyodrębnionej ewidencji wszystkich wydatków Projektu lub do korzystania z odpowiedniego kodu księgoweg</w:t>
      </w:r>
      <w:r w:rsidR="009E7D91" w:rsidRPr="00AF24D8">
        <w:rPr>
          <w:rFonts w:eastAsia="Calibri" w:cstheme="minorHAnsi"/>
          <w:sz w:val="24"/>
          <w:szCs w:val="24"/>
        </w:rPr>
        <w:t>o w sposób przejrzysty</w:t>
      </w:r>
      <w:r w:rsidRPr="00AF24D8">
        <w:rPr>
          <w:rFonts w:eastAsia="Calibri" w:cstheme="minorHAnsi"/>
          <w:sz w:val="24"/>
          <w:szCs w:val="24"/>
        </w:rPr>
        <w:t xml:space="preserve">, tak aby możliwa była identyfikacja poszczególnych operacji związanych </w:t>
      </w:r>
      <w:r w:rsidR="00A43C11">
        <w:rPr>
          <w:rFonts w:eastAsia="Calibri" w:cstheme="minorHAnsi"/>
          <w:sz w:val="24"/>
          <w:szCs w:val="24"/>
        </w:rPr>
        <w:br/>
      </w:r>
      <w:r w:rsidRPr="00AF24D8">
        <w:rPr>
          <w:rFonts w:eastAsia="Calibri" w:cstheme="minorHAnsi"/>
          <w:sz w:val="24"/>
          <w:szCs w:val="24"/>
        </w:rPr>
        <w:t>z Projektem, z wyłączeniem wydatków rozliczanych w oparciu o metody uproszczone wskazane w wytycznych</w:t>
      </w:r>
      <w:r w:rsidR="00B72A1F" w:rsidRPr="00AF24D8">
        <w:rPr>
          <w:rFonts w:eastAsia="Times New Roman" w:cstheme="minorHAnsi"/>
          <w:sz w:val="24"/>
          <w:szCs w:val="24"/>
          <w:lang w:eastAsia="pl-PL"/>
        </w:rPr>
        <w:t xml:space="preserve"> dotyczących kwalifikowalności</w:t>
      </w:r>
      <w:r w:rsidR="00CF2282" w:rsidRPr="00AF24D8">
        <w:rPr>
          <w:rFonts w:eastAsia="Calibri" w:cstheme="minorHAnsi"/>
          <w:sz w:val="24"/>
          <w:szCs w:val="24"/>
        </w:rPr>
        <w:t>.</w:t>
      </w:r>
    </w:p>
    <w:p w14:paraId="2B5089C0" w14:textId="77777777" w:rsidR="009307A6" w:rsidRPr="00AF24D8" w:rsidRDefault="009307A6" w:rsidP="000B2E99">
      <w:pPr>
        <w:numPr>
          <w:ilvl w:val="0"/>
          <w:numId w:val="6"/>
        </w:numPr>
        <w:spacing w:after="0" w:line="360" w:lineRule="auto"/>
        <w:rPr>
          <w:rFonts w:eastAsia="Calibri" w:cstheme="minorHAnsi"/>
          <w:sz w:val="24"/>
          <w:szCs w:val="24"/>
        </w:rPr>
      </w:pPr>
      <w:r w:rsidRPr="00AF24D8">
        <w:rPr>
          <w:rFonts w:eastAsia="Calibri" w:cstheme="minorHAnsi"/>
          <w:sz w:val="24"/>
          <w:szCs w:val="24"/>
        </w:rPr>
        <w:t>Przez wyodrębnioną ewidencję wydatków rozumie się ewidencję prowadzoną w oparciu o:</w:t>
      </w:r>
    </w:p>
    <w:p w14:paraId="4BC151B6" w14:textId="0DCD330C" w:rsidR="009307A6" w:rsidRPr="00AF24D8" w:rsidRDefault="009307A6" w:rsidP="000B2E99">
      <w:pPr>
        <w:numPr>
          <w:ilvl w:val="2"/>
          <w:numId w:val="7"/>
        </w:numPr>
        <w:spacing w:after="0" w:line="360" w:lineRule="auto"/>
        <w:rPr>
          <w:rFonts w:eastAsia="Calibri" w:cstheme="minorHAnsi"/>
          <w:sz w:val="24"/>
          <w:szCs w:val="24"/>
        </w:rPr>
      </w:pPr>
      <w:r w:rsidRPr="00AF24D8">
        <w:rPr>
          <w:rFonts w:eastAsia="Calibri" w:cstheme="minorHAnsi"/>
          <w:sz w:val="24"/>
          <w:szCs w:val="24"/>
        </w:rPr>
        <w:t>Ustawę o rachunkowości - Beneficjent prowadzący pełną księgowość - księgi rachunkowe</w:t>
      </w:r>
      <w:r w:rsidR="000B6BC6" w:rsidRPr="00AF24D8">
        <w:rPr>
          <w:rFonts w:eastAsia="Calibri" w:cstheme="minorHAnsi"/>
          <w:sz w:val="24"/>
          <w:szCs w:val="24"/>
        </w:rPr>
        <w:t xml:space="preserve"> -</w:t>
      </w:r>
      <w:r w:rsidRPr="00AF24D8">
        <w:rPr>
          <w:rFonts w:eastAsia="Calibri" w:cstheme="minorHAnsi"/>
          <w:sz w:val="24"/>
          <w:szCs w:val="24"/>
        </w:rPr>
        <w:t xml:space="preserve"> zobowiązany jest do prowadzenia, na potrzeby realizowanego przez siebie Projektu, wyodrębnionej ewidencji księgowej zgodnie z zasadami rachunkowości, przez co należy rozumieć ewidencję wyodrębnioną w ramach już prowadzonych przez daną jednostkę ksiąg rachunkowych. System ewidencji księgowej powinien umo</w:t>
      </w:r>
      <w:r w:rsidR="009E7D91" w:rsidRPr="00AF24D8">
        <w:rPr>
          <w:rFonts w:eastAsia="Calibri" w:cstheme="minorHAnsi"/>
          <w:sz w:val="24"/>
          <w:szCs w:val="24"/>
        </w:rPr>
        <w:t xml:space="preserve">żliwić sporządzenie sprawozdań </w:t>
      </w:r>
      <w:r w:rsidRPr="00AF24D8">
        <w:rPr>
          <w:rFonts w:eastAsia="Calibri" w:cstheme="minorHAnsi"/>
          <w:sz w:val="24"/>
          <w:szCs w:val="24"/>
        </w:rPr>
        <w:t xml:space="preserve">i kontroli wykorzystania środków funduszy strukturalnych Unii Europejskiej, poprzez wprowadzenie kont syntetycznych, analitycznych i pozabilansowych. W związku z tym, na kierowniku </w:t>
      </w:r>
      <w:r w:rsidR="006D4AD6" w:rsidRPr="00AF24D8">
        <w:rPr>
          <w:rFonts w:eastAsia="Calibri" w:cstheme="minorHAnsi"/>
          <w:sz w:val="24"/>
          <w:szCs w:val="24"/>
        </w:rPr>
        <w:t>podmiotu</w:t>
      </w:r>
      <w:r w:rsidRPr="00AF24D8">
        <w:rPr>
          <w:rFonts w:eastAsia="Calibri" w:cstheme="minorHAnsi"/>
          <w:sz w:val="24"/>
          <w:szCs w:val="24"/>
        </w:rPr>
        <w:t xml:space="preserve"> jako organie odpowiedzialnym za wykonanie obowiązków w zakresie rachunkowości, ciąży obowiązek ustalenia i opisania zasad dotyczących ewidencji </w:t>
      </w:r>
      <w:r w:rsidRPr="00AF24D8">
        <w:rPr>
          <w:rFonts w:eastAsia="Calibri" w:cstheme="minorHAnsi"/>
          <w:sz w:val="24"/>
          <w:szCs w:val="24"/>
        </w:rPr>
        <w:br/>
        <w:t>i rozliczania środków otrzymanych w ramach funduszy strukturalnych Unii Europejskiej.</w:t>
      </w:r>
    </w:p>
    <w:p w14:paraId="52687E1F" w14:textId="3B401DD7" w:rsidR="009307A6" w:rsidRPr="00AF24D8" w:rsidRDefault="009307A6" w:rsidP="000B2E99">
      <w:pPr>
        <w:numPr>
          <w:ilvl w:val="2"/>
          <w:numId w:val="7"/>
        </w:numPr>
        <w:spacing w:after="0" w:line="360" w:lineRule="auto"/>
        <w:rPr>
          <w:rFonts w:eastAsia="Calibri" w:cstheme="minorHAnsi"/>
          <w:sz w:val="24"/>
          <w:szCs w:val="24"/>
        </w:rPr>
      </w:pPr>
      <w:r w:rsidRPr="00AF24D8">
        <w:rPr>
          <w:rFonts w:eastAsia="Calibri" w:cstheme="minorHAnsi"/>
          <w:sz w:val="24"/>
          <w:szCs w:val="24"/>
        </w:rPr>
        <w:t xml:space="preserve">Krajowe przepisy podatkowe - Beneficjent, który nie prowadzi pełnej księgowości, </w:t>
      </w:r>
      <w:r w:rsidR="00C9442C" w:rsidRPr="00AF24D8">
        <w:rPr>
          <w:rFonts w:eastAsia="Calibri" w:cstheme="minorHAnsi"/>
          <w:sz w:val="24"/>
          <w:szCs w:val="24"/>
        </w:rPr>
        <w:br/>
      </w:r>
      <w:r w:rsidRPr="00AF24D8">
        <w:rPr>
          <w:rFonts w:eastAsia="Calibri" w:cstheme="minorHAnsi"/>
          <w:sz w:val="24"/>
          <w:szCs w:val="24"/>
        </w:rPr>
        <w:t xml:space="preserve">a rozlicza się w formie podatkowej księgi przychodów i rozchodów, ma możliwość wyboru i prowadzenia na potrzeby realizowanego przez siebie Projektu, wyodrębnionej ewidencji księgowej w formie „Zestawienia wszystkich dokumentów księgowych dotyczących realizowanego Projektu”, bądź wykorzystać do tego celu książkę przychodów i rozchodów, w taki sposób, aby dokument (tj. faktura lub inny </w:t>
      </w:r>
      <w:r w:rsidRPr="00AF24D8">
        <w:rPr>
          <w:rFonts w:eastAsia="Calibri" w:cstheme="minorHAnsi"/>
          <w:sz w:val="24"/>
          <w:szCs w:val="24"/>
        </w:rPr>
        <w:lastRenderedPageBreak/>
        <w:t xml:space="preserve">dokument o równoważnej wartości dowodowej) w ww. ewidencji został oznaczony tak, żeby to oznaczenie w jednoznaczny sposób wskazywało na związek operacji gospodarczej z Projektem finansowanym w ramach </w:t>
      </w:r>
      <w:r w:rsidR="00C9442C" w:rsidRPr="00AF24D8">
        <w:rPr>
          <w:rFonts w:eastAsia="Calibri" w:cstheme="minorHAnsi"/>
          <w:sz w:val="24"/>
          <w:szCs w:val="24"/>
        </w:rPr>
        <w:t>Programu</w:t>
      </w:r>
      <w:r w:rsidRPr="00AF24D8">
        <w:rPr>
          <w:rFonts w:eastAsia="Calibri" w:cstheme="minorHAnsi"/>
          <w:sz w:val="24"/>
          <w:szCs w:val="24"/>
        </w:rPr>
        <w:t>.</w:t>
      </w:r>
    </w:p>
    <w:p w14:paraId="0DBB3E49" w14:textId="77777777" w:rsidR="009307A6" w:rsidRPr="00AF24D8" w:rsidRDefault="009307A6" w:rsidP="000B2E99">
      <w:pPr>
        <w:numPr>
          <w:ilvl w:val="2"/>
          <w:numId w:val="7"/>
        </w:numPr>
        <w:spacing w:after="0" w:line="360" w:lineRule="auto"/>
        <w:rPr>
          <w:rFonts w:eastAsia="Calibri" w:cstheme="minorHAnsi"/>
          <w:sz w:val="24"/>
          <w:szCs w:val="24"/>
        </w:rPr>
      </w:pPr>
      <w:r w:rsidRPr="00AF24D8">
        <w:rPr>
          <w:rFonts w:eastAsia="Calibri" w:cstheme="minorHAnsi"/>
          <w:sz w:val="24"/>
          <w:szCs w:val="24"/>
        </w:rPr>
        <w:t>Beneficjent nie stosujący ustawy o rachunkowości i krajowych przepisów podatkowych lub Beneficjent, który nie ma możliwości przeksięgowania wydatków poniesionych w latach ubiegłych ze względu na fakt, iż w momencie księgowania wydatków nie wiedział, iż Projekt zostanie dofinansowany, lub Beneficjent, który nie jest zobowiązany do prowadzenia jakiejkolwiek ewidencji księgowej na podstawie obowiązujących przepisów</w:t>
      </w:r>
      <w:r w:rsidR="00865DBA" w:rsidRPr="00AF24D8">
        <w:rPr>
          <w:rFonts w:eastAsia="Calibri" w:cstheme="minorHAnsi"/>
          <w:sz w:val="24"/>
          <w:szCs w:val="24"/>
        </w:rPr>
        <w:t>,</w:t>
      </w:r>
      <w:r w:rsidRPr="00AF24D8">
        <w:rPr>
          <w:rFonts w:eastAsia="Calibri" w:cstheme="minorHAnsi"/>
          <w:sz w:val="24"/>
          <w:szCs w:val="24"/>
        </w:rPr>
        <w:t xml:space="preserve"> jest zobowiązany do prowadzenia, na potrzeby realizowanego przez siebie Projektu „Zestawienia wszystkich dokumentów księgowych dotyczących realizowanego Projektu”.</w:t>
      </w:r>
    </w:p>
    <w:p w14:paraId="635133E2" w14:textId="68AA4F9F" w:rsidR="009307A6" w:rsidRPr="00AF24D8" w:rsidRDefault="000E6A39" w:rsidP="000B2E99">
      <w:pPr>
        <w:numPr>
          <w:ilvl w:val="0"/>
          <w:numId w:val="6"/>
        </w:numPr>
        <w:spacing w:after="0" w:line="360" w:lineRule="auto"/>
        <w:rPr>
          <w:rFonts w:eastAsia="Calibri" w:cstheme="minorHAnsi"/>
          <w:sz w:val="24"/>
          <w:szCs w:val="24"/>
        </w:rPr>
      </w:pPr>
      <w:r w:rsidRPr="00AF24D8">
        <w:rPr>
          <w:rFonts w:eastAsia="Calibri" w:cstheme="minorHAnsi"/>
          <w:sz w:val="24"/>
          <w:szCs w:val="24"/>
        </w:rPr>
        <w:t xml:space="preserve">Wzór </w:t>
      </w:r>
      <w:r w:rsidR="009307A6" w:rsidRPr="00AF24D8">
        <w:rPr>
          <w:rFonts w:eastAsia="Calibri" w:cstheme="minorHAnsi"/>
          <w:sz w:val="24"/>
          <w:szCs w:val="24"/>
        </w:rPr>
        <w:t>„</w:t>
      </w:r>
      <w:r w:rsidRPr="00AF24D8">
        <w:rPr>
          <w:rFonts w:eastAsia="Calibri" w:cstheme="minorHAnsi"/>
          <w:sz w:val="24"/>
          <w:szCs w:val="24"/>
        </w:rPr>
        <w:t xml:space="preserve">Zestawienia </w:t>
      </w:r>
      <w:r w:rsidR="009307A6" w:rsidRPr="00AF24D8">
        <w:rPr>
          <w:rFonts w:eastAsia="Calibri" w:cstheme="minorHAnsi"/>
          <w:sz w:val="24"/>
          <w:szCs w:val="24"/>
        </w:rPr>
        <w:t xml:space="preserve">wszystkich dokumentów księgowych dotyczących realizowanego Projektu”, o których mowa w ust. 2 pkt 2) i pkt 3) stanowi załącznik nr 4 do </w:t>
      </w:r>
      <w:r w:rsidR="00804488" w:rsidRPr="00AF24D8">
        <w:rPr>
          <w:rFonts w:eastAsia="Calibri" w:cstheme="minorHAnsi"/>
          <w:sz w:val="24"/>
          <w:szCs w:val="24"/>
        </w:rPr>
        <w:t>Umowy</w:t>
      </w:r>
      <w:r w:rsidR="009307A6" w:rsidRPr="00AF24D8">
        <w:rPr>
          <w:rFonts w:eastAsia="Calibri" w:cstheme="minorHAnsi"/>
          <w:sz w:val="24"/>
          <w:szCs w:val="24"/>
        </w:rPr>
        <w:t>.</w:t>
      </w:r>
    </w:p>
    <w:p w14:paraId="3D405C3D" w14:textId="77777777" w:rsidR="009307A6" w:rsidRPr="00AF24D8" w:rsidRDefault="009307A6" w:rsidP="000B2E99">
      <w:pPr>
        <w:numPr>
          <w:ilvl w:val="0"/>
          <w:numId w:val="6"/>
        </w:numPr>
        <w:spacing w:after="0" w:line="360" w:lineRule="auto"/>
        <w:rPr>
          <w:rFonts w:eastAsia="Calibri" w:cstheme="minorHAnsi"/>
          <w:sz w:val="24"/>
          <w:szCs w:val="24"/>
        </w:rPr>
      </w:pPr>
      <w:r w:rsidRPr="00AF24D8">
        <w:rPr>
          <w:rFonts w:eastAsia="Calibri" w:cstheme="minorHAnsi"/>
          <w:iCs/>
          <w:sz w:val="24"/>
          <w:szCs w:val="24"/>
        </w:rPr>
        <w:t xml:space="preserve">W przypadku Projektu partnerskiego obowiązek, o którym </w:t>
      </w:r>
      <w:r w:rsidR="009E7D91" w:rsidRPr="00AF24D8">
        <w:rPr>
          <w:rFonts w:eastAsia="Calibri" w:cstheme="minorHAnsi"/>
          <w:iCs/>
          <w:sz w:val="24"/>
          <w:szCs w:val="24"/>
        </w:rPr>
        <w:t xml:space="preserve">mowa w ust. 1, dotyczy każdego </w:t>
      </w:r>
      <w:r w:rsidRPr="00AF24D8">
        <w:rPr>
          <w:rFonts w:eastAsia="Calibri" w:cstheme="minorHAnsi"/>
          <w:iCs/>
          <w:sz w:val="24"/>
          <w:szCs w:val="24"/>
        </w:rPr>
        <w:t>z Partnerów, w zakresie tej części Projektu, za której realizację odpowiada dany Partner.</w:t>
      </w:r>
    </w:p>
    <w:p w14:paraId="3560875C" w14:textId="77777777" w:rsidR="00B8612D" w:rsidRPr="00AF24D8" w:rsidRDefault="00B8612D" w:rsidP="000B2E99">
      <w:pPr>
        <w:keepNext/>
        <w:spacing w:after="0" w:line="360" w:lineRule="auto"/>
        <w:rPr>
          <w:rFonts w:eastAsia="Calibri" w:cstheme="minorHAnsi"/>
          <w:b/>
          <w:sz w:val="24"/>
          <w:szCs w:val="24"/>
        </w:rPr>
      </w:pPr>
    </w:p>
    <w:p w14:paraId="7418A058" w14:textId="77777777" w:rsidR="009307A6" w:rsidRPr="00AF24D8" w:rsidRDefault="009307A6" w:rsidP="000B2E99">
      <w:pPr>
        <w:keepNext/>
        <w:spacing w:after="0" w:line="360" w:lineRule="auto"/>
        <w:rPr>
          <w:rFonts w:eastAsia="Calibri" w:cstheme="minorHAnsi"/>
          <w:b/>
          <w:sz w:val="24"/>
          <w:szCs w:val="24"/>
        </w:rPr>
      </w:pPr>
      <w:r w:rsidRPr="00AF24D8">
        <w:rPr>
          <w:rFonts w:eastAsia="Calibri" w:cstheme="minorHAnsi"/>
          <w:b/>
          <w:sz w:val="24"/>
          <w:szCs w:val="24"/>
        </w:rPr>
        <w:t>Planowanie płatności na rzecz Beneficjenta</w:t>
      </w:r>
    </w:p>
    <w:p w14:paraId="6FCC3D96" w14:textId="142C02DE" w:rsidR="009307A6" w:rsidRPr="00AF24D8" w:rsidRDefault="009307A6" w:rsidP="000B2E99">
      <w:pPr>
        <w:keepNext/>
        <w:spacing w:after="0" w:line="360" w:lineRule="auto"/>
        <w:rPr>
          <w:rFonts w:eastAsia="Calibri" w:cstheme="minorHAnsi"/>
          <w:b/>
          <w:sz w:val="24"/>
          <w:szCs w:val="24"/>
        </w:rPr>
      </w:pPr>
      <w:r w:rsidRPr="00AF24D8">
        <w:rPr>
          <w:rFonts w:eastAsia="Calibri" w:cstheme="minorHAnsi"/>
          <w:b/>
          <w:sz w:val="24"/>
          <w:szCs w:val="24"/>
        </w:rPr>
        <w:t>§ 8</w:t>
      </w:r>
    </w:p>
    <w:p w14:paraId="096399CF" w14:textId="7776B844" w:rsidR="006E2738" w:rsidRPr="00AF24D8" w:rsidRDefault="00D0015C" w:rsidP="000B2E99">
      <w:pPr>
        <w:numPr>
          <w:ilvl w:val="0"/>
          <w:numId w:val="34"/>
        </w:numPr>
        <w:autoSpaceDE w:val="0"/>
        <w:autoSpaceDN w:val="0"/>
        <w:spacing w:after="0" w:line="360" w:lineRule="auto"/>
        <w:ind w:left="284" w:hanging="284"/>
        <w:rPr>
          <w:rFonts w:eastAsia="Times New Roman" w:cstheme="minorHAnsi"/>
          <w:sz w:val="24"/>
          <w:szCs w:val="24"/>
          <w:lang w:eastAsia="pl-PL"/>
        </w:rPr>
      </w:pPr>
      <w:r w:rsidRPr="00AF24D8">
        <w:rPr>
          <w:rFonts w:eastAsia="Times New Roman" w:cstheme="minorHAnsi"/>
          <w:sz w:val="24"/>
          <w:szCs w:val="24"/>
          <w:lang w:eastAsia="pl-PL"/>
        </w:rPr>
        <w:t xml:space="preserve">Harmonogram </w:t>
      </w:r>
      <w:r w:rsidR="00533CB7" w:rsidRPr="00AF24D8">
        <w:rPr>
          <w:rFonts w:eastAsia="Times New Roman" w:cstheme="minorHAnsi"/>
          <w:sz w:val="24"/>
          <w:szCs w:val="24"/>
          <w:lang w:eastAsia="pl-PL"/>
        </w:rPr>
        <w:t>płatności</w:t>
      </w:r>
      <w:r w:rsidR="00AE046B" w:rsidRPr="00AF24D8">
        <w:rPr>
          <w:rFonts w:eastAsia="Times New Roman" w:cstheme="minorHAnsi"/>
          <w:sz w:val="24"/>
          <w:szCs w:val="24"/>
          <w:lang w:eastAsia="pl-PL"/>
        </w:rPr>
        <w:t xml:space="preserve">, stanowi </w:t>
      </w:r>
      <w:r w:rsidR="00956A40" w:rsidRPr="00AF24D8">
        <w:rPr>
          <w:rFonts w:eastAsia="Times New Roman" w:cstheme="minorHAnsi"/>
          <w:b/>
          <w:sz w:val="24"/>
          <w:szCs w:val="24"/>
          <w:lang w:eastAsia="pl-PL"/>
        </w:rPr>
        <w:t>Z</w:t>
      </w:r>
      <w:r w:rsidR="00AE046B" w:rsidRPr="00AF24D8">
        <w:rPr>
          <w:rFonts w:eastAsia="Times New Roman" w:cstheme="minorHAnsi"/>
          <w:b/>
          <w:sz w:val="24"/>
          <w:szCs w:val="24"/>
          <w:lang w:eastAsia="pl-PL"/>
        </w:rPr>
        <w:t>ałącznik nr 2</w:t>
      </w:r>
      <w:r w:rsidRPr="00AF24D8">
        <w:rPr>
          <w:rFonts w:eastAsia="Times New Roman" w:cstheme="minorHAnsi"/>
          <w:sz w:val="24"/>
          <w:szCs w:val="24"/>
          <w:lang w:eastAsia="pl-PL"/>
        </w:rPr>
        <w:t xml:space="preserve"> do </w:t>
      </w:r>
      <w:r w:rsidR="00804488" w:rsidRPr="00AF24D8">
        <w:rPr>
          <w:rFonts w:eastAsia="Times New Roman" w:cstheme="minorHAnsi"/>
          <w:sz w:val="24"/>
          <w:szCs w:val="24"/>
          <w:lang w:eastAsia="pl-PL"/>
        </w:rPr>
        <w:t>Umowy</w:t>
      </w:r>
      <w:r w:rsidRPr="00AF24D8">
        <w:rPr>
          <w:rFonts w:eastAsia="Times New Roman" w:cstheme="minorHAnsi"/>
          <w:sz w:val="24"/>
          <w:szCs w:val="24"/>
          <w:lang w:eastAsia="pl-PL"/>
        </w:rPr>
        <w:t>.</w:t>
      </w:r>
      <w:r w:rsidR="00533CB7" w:rsidRPr="00AF24D8">
        <w:rPr>
          <w:rFonts w:eastAsia="Times New Roman" w:cstheme="minorHAnsi"/>
          <w:sz w:val="24"/>
          <w:szCs w:val="24"/>
          <w:lang w:eastAsia="pl-PL"/>
        </w:rPr>
        <w:t xml:space="preserve"> </w:t>
      </w:r>
      <w:r w:rsidR="00533CB7" w:rsidRPr="00AF24D8">
        <w:rPr>
          <w:rFonts w:eastAsia="Times New Roman" w:cstheme="minorHAnsi"/>
          <w:sz w:val="24"/>
          <w:szCs w:val="24"/>
          <w:lang w:eastAsia="pl-PL"/>
        </w:rPr>
        <w:br/>
        <w:t>W harmonogramie płatności Beneficjent ma obowiązek ująć terminy i wartości na jakie składane będą wnioski o płatność do Instytucji Zarządzającej.</w:t>
      </w:r>
    </w:p>
    <w:p w14:paraId="4D10467B" w14:textId="5717DA92" w:rsidR="006E2738" w:rsidRPr="00AF24D8" w:rsidRDefault="006E2738" w:rsidP="000B2E99">
      <w:pPr>
        <w:numPr>
          <w:ilvl w:val="0"/>
          <w:numId w:val="34"/>
        </w:numPr>
        <w:autoSpaceDE w:val="0"/>
        <w:autoSpaceDN w:val="0"/>
        <w:spacing w:after="0" w:line="360" w:lineRule="auto"/>
        <w:ind w:left="284" w:hanging="284"/>
        <w:rPr>
          <w:rFonts w:eastAsia="Times New Roman" w:cstheme="minorHAnsi"/>
          <w:sz w:val="24"/>
          <w:szCs w:val="24"/>
          <w:lang w:eastAsia="pl-PL"/>
        </w:rPr>
      </w:pPr>
      <w:r w:rsidRPr="00AF24D8">
        <w:rPr>
          <w:rFonts w:eastAsia="Times New Roman" w:cstheme="minorHAnsi"/>
          <w:sz w:val="24"/>
          <w:szCs w:val="24"/>
          <w:lang w:eastAsia="pl-PL"/>
        </w:rPr>
        <w:t xml:space="preserve">Beneficjent w terminie 5 dni roboczych po podpisaniu </w:t>
      </w:r>
      <w:r w:rsidR="00804488" w:rsidRPr="00AF24D8">
        <w:rPr>
          <w:rFonts w:eastAsia="Times New Roman" w:cstheme="minorHAnsi"/>
          <w:sz w:val="24"/>
          <w:szCs w:val="24"/>
          <w:lang w:eastAsia="pl-PL"/>
        </w:rPr>
        <w:t>umowy</w:t>
      </w:r>
      <w:r w:rsidRPr="00AF24D8">
        <w:rPr>
          <w:rFonts w:eastAsia="Times New Roman" w:cstheme="minorHAnsi"/>
          <w:sz w:val="24"/>
          <w:szCs w:val="24"/>
          <w:lang w:eastAsia="pl-PL"/>
        </w:rPr>
        <w:t xml:space="preserve"> ma obowiązek wprowadzić do CST2021 dane wynikające z harmonogramu płatności, o którym mowa w ust. 1.</w:t>
      </w:r>
    </w:p>
    <w:p w14:paraId="046CC3F0" w14:textId="2087FCB2" w:rsidR="006E2738" w:rsidRPr="00AF24D8" w:rsidRDefault="006E2738" w:rsidP="000B2E99">
      <w:pPr>
        <w:numPr>
          <w:ilvl w:val="0"/>
          <w:numId w:val="34"/>
        </w:numPr>
        <w:tabs>
          <w:tab w:val="clear" w:pos="1440"/>
        </w:tabs>
        <w:autoSpaceDE w:val="0"/>
        <w:autoSpaceDN w:val="0"/>
        <w:spacing w:after="0" w:line="360" w:lineRule="auto"/>
        <w:ind w:left="284" w:hanging="284"/>
        <w:rPr>
          <w:rFonts w:eastAsia="Times New Roman" w:cstheme="minorHAnsi"/>
          <w:sz w:val="24"/>
          <w:szCs w:val="24"/>
          <w:lang w:eastAsia="pl-PL"/>
        </w:rPr>
      </w:pPr>
      <w:r w:rsidRPr="00AF24D8">
        <w:rPr>
          <w:rFonts w:eastAsia="Times New Roman" w:cstheme="minorHAnsi"/>
          <w:sz w:val="24"/>
          <w:szCs w:val="24"/>
          <w:lang w:eastAsia="pl-PL"/>
        </w:rPr>
        <w:t xml:space="preserve">Beneficjent ma obowiązek aktualizowania </w:t>
      </w:r>
      <w:r w:rsidR="001F5C6C" w:rsidRPr="00AF24D8">
        <w:rPr>
          <w:rFonts w:eastAsia="Times New Roman" w:cstheme="minorHAnsi"/>
          <w:sz w:val="24"/>
          <w:szCs w:val="24"/>
          <w:lang w:eastAsia="pl-PL"/>
        </w:rPr>
        <w:t xml:space="preserve">w CST2021 </w:t>
      </w:r>
      <w:r w:rsidRPr="00AF24D8">
        <w:rPr>
          <w:rFonts w:eastAsia="Times New Roman" w:cstheme="minorHAnsi"/>
          <w:sz w:val="24"/>
          <w:szCs w:val="24"/>
          <w:lang w:eastAsia="pl-PL"/>
        </w:rPr>
        <w:t>harmonogramu płatności, o którym mowa w ust. 1, przy każdym składanym wniosku o płatność. Jednym z warunków zatwierdzenia wniosku o płatność, jest złożenie do niego przez Beneficjenta prawidłowego harmonogramu płatności.</w:t>
      </w:r>
    </w:p>
    <w:p w14:paraId="5BA58D33" w14:textId="70E24AA9" w:rsidR="00D0015C" w:rsidRPr="00AF24D8" w:rsidRDefault="00BF370B" w:rsidP="000B2E99">
      <w:pPr>
        <w:numPr>
          <w:ilvl w:val="0"/>
          <w:numId w:val="34"/>
        </w:numPr>
        <w:tabs>
          <w:tab w:val="clear" w:pos="1440"/>
        </w:tabs>
        <w:autoSpaceDE w:val="0"/>
        <w:autoSpaceDN w:val="0"/>
        <w:spacing w:after="0" w:line="360" w:lineRule="auto"/>
        <w:ind w:left="284" w:hanging="284"/>
        <w:rPr>
          <w:rFonts w:eastAsia="Times New Roman" w:cstheme="minorHAnsi"/>
          <w:sz w:val="24"/>
          <w:szCs w:val="24"/>
          <w:lang w:eastAsia="pl-PL"/>
        </w:rPr>
      </w:pPr>
      <w:r w:rsidRPr="00AF24D8">
        <w:rPr>
          <w:rFonts w:eastAsia="Times New Roman" w:cstheme="minorHAnsi"/>
          <w:sz w:val="24"/>
          <w:szCs w:val="24"/>
          <w:lang w:eastAsia="pl-PL"/>
        </w:rPr>
        <w:t xml:space="preserve">Sama aktualizacja harmonogramu płatności, o której mowa w ust. 3, nie wymaga zawarcia aneksu do Umowy. W sytuacji konieczności zawarcia aneksu do Umowy z innych </w:t>
      </w:r>
      <w:r w:rsidRPr="00AF24D8">
        <w:rPr>
          <w:rFonts w:eastAsia="Times New Roman" w:cstheme="minorHAnsi"/>
          <w:sz w:val="24"/>
          <w:szCs w:val="24"/>
          <w:lang w:eastAsia="pl-PL"/>
        </w:rPr>
        <w:lastRenderedPageBreak/>
        <w:t>powodów, harmonogram płatności również podlega zmianie jako załącznik do aneksu do Umowy</w:t>
      </w:r>
      <w:r w:rsidR="00804488" w:rsidRPr="00AF24D8">
        <w:rPr>
          <w:rFonts w:eastAsia="Times New Roman" w:cstheme="minorHAnsi"/>
          <w:sz w:val="24"/>
          <w:szCs w:val="24"/>
          <w:lang w:eastAsia="pl-PL"/>
        </w:rPr>
        <w:t>.</w:t>
      </w:r>
    </w:p>
    <w:p w14:paraId="7926D483" w14:textId="457966DA" w:rsidR="00AC69F5" w:rsidRPr="00AF24D8" w:rsidRDefault="006E2738" w:rsidP="000B2E99">
      <w:pPr>
        <w:numPr>
          <w:ilvl w:val="0"/>
          <w:numId w:val="34"/>
        </w:numPr>
        <w:tabs>
          <w:tab w:val="clear" w:pos="1440"/>
          <w:tab w:val="num" w:pos="426"/>
        </w:tabs>
        <w:autoSpaceDE w:val="0"/>
        <w:autoSpaceDN w:val="0"/>
        <w:spacing w:after="0" w:line="360" w:lineRule="auto"/>
        <w:ind w:left="284" w:hanging="284"/>
        <w:rPr>
          <w:rFonts w:eastAsia="Times New Roman" w:cstheme="minorHAnsi"/>
          <w:sz w:val="24"/>
          <w:szCs w:val="24"/>
          <w:lang w:eastAsia="pl-PL"/>
        </w:rPr>
      </w:pPr>
      <w:r w:rsidRPr="00AF24D8">
        <w:rPr>
          <w:rFonts w:eastAsia="Times New Roman" w:cstheme="minorHAnsi"/>
          <w:sz w:val="24"/>
          <w:szCs w:val="24"/>
          <w:lang w:eastAsia="pl-PL"/>
        </w:rPr>
        <w:t xml:space="preserve">Harmonogram składania wniosków o płatność, stanowi </w:t>
      </w:r>
      <w:r w:rsidRPr="00AF24D8">
        <w:rPr>
          <w:rFonts w:eastAsia="Times New Roman" w:cstheme="minorHAnsi"/>
          <w:b/>
          <w:sz w:val="24"/>
          <w:szCs w:val="24"/>
          <w:lang w:eastAsia="pl-PL"/>
        </w:rPr>
        <w:t>Załącznik nr 3</w:t>
      </w:r>
      <w:r w:rsidRPr="00AF24D8">
        <w:rPr>
          <w:rFonts w:eastAsia="Times New Roman" w:cstheme="minorHAnsi"/>
          <w:sz w:val="24"/>
          <w:szCs w:val="24"/>
          <w:lang w:eastAsia="pl-PL"/>
        </w:rPr>
        <w:t xml:space="preserve"> </w:t>
      </w:r>
      <w:r w:rsidR="00804488" w:rsidRPr="00AF24D8">
        <w:rPr>
          <w:rFonts w:eastAsia="Times New Roman" w:cstheme="minorHAnsi"/>
          <w:sz w:val="24"/>
          <w:szCs w:val="24"/>
          <w:lang w:eastAsia="pl-PL"/>
        </w:rPr>
        <w:t>do Umowy</w:t>
      </w:r>
      <w:r w:rsidRPr="00AF24D8">
        <w:rPr>
          <w:rFonts w:eastAsia="Times New Roman" w:cstheme="minorHAnsi"/>
          <w:sz w:val="24"/>
          <w:szCs w:val="24"/>
          <w:lang w:eastAsia="pl-PL"/>
        </w:rPr>
        <w:t xml:space="preserve">. </w:t>
      </w:r>
      <w:r w:rsidRPr="00AF24D8">
        <w:rPr>
          <w:rFonts w:eastAsia="Times New Roman" w:cstheme="minorHAnsi"/>
          <w:sz w:val="24"/>
          <w:szCs w:val="24"/>
          <w:lang w:eastAsia="pl-PL"/>
        </w:rPr>
        <w:br/>
        <w:t>W harmonogramie składania wniosków o płatność Beneficjent ma obowiązek ująć terminy i wartości na jakie składane będą wnioski o płatność do Instytucji Zarządzającej.</w:t>
      </w:r>
    </w:p>
    <w:p w14:paraId="61B39083" w14:textId="749708C6" w:rsidR="009307A6" w:rsidRPr="00AF24D8" w:rsidRDefault="00AC69F5" w:rsidP="000B2E99">
      <w:pPr>
        <w:numPr>
          <w:ilvl w:val="0"/>
          <w:numId w:val="34"/>
        </w:numPr>
        <w:autoSpaceDE w:val="0"/>
        <w:autoSpaceDN w:val="0"/>
        <w:spacing w:after="0" w:line="360" w:lineRule="auto"/>
        <w:ind w:left="284" w:hanging="284"/>
        <w:rPr>
          <w:rFonts w:eastAsia="Times New Roman" w:cstheme="minorHAnsi"/>
          <w:sz w:val="24"/>
          <w:szCs w:val="24"/>
          <w:lang w:eastAsia="pl-PL"/>
        </w:rPr>
      </w:pPr>
      <w:bookmarkStart w:id="7" w:name="_Hlk146618321"/>
      <w:r w:rsidRPr="00AF24D8">
        <w:rPr>
          <w:rFonts w:eastAsia="Times New Roman" w:cstheme="minorHAnsi"/>
          <w:sz w:val="24"/>
          <w:szCs w:val="24"/>
          <w:lang w:eastAsia="pl-PL"/>
        </w:rPr>
        <w:t>Beneficjent ma obowiązek aktualizowania h</w:t>
      </w:r>
      <w:r w:rsidR="009307A6" w:rsidRPr="00AF24D8">
        <w:rPr>
          <w:rFonts w:eastAsia="Times New Roman" w:cstheme="minorHAnsi"/>
          <w:sz w:val="24"/>
          <w:szCs w:val="24"/>
          <w:lang w:eastAsia="pl-PL"/>
        </w:rPr>
        <w:t>armonogra</w:t>
      </w:r>
      <w:r w:rsidRPr="00AF24D8">
        <w:rPr>
          <w:rFonts w:eastAsia="Times New Roman" w:cstheme="minorHAnsi"/>
          <w:sz w:val="24"/>
          <w:szCs w:val="24"/>
          <w:lang w:eastAsia="pl-PL"/>
        </w:rPr>
        <w:t>mu</w:t>
      </w:r>
      <w:r w:rsidR="00515363" w:rsidRPr="00AF24D8">
        <w:rPr>
          <w:rFonts w:eastAsia="Times New Roman" w:cstheme="minorHAnsi"/>
          <w:sz w:val="24"/>
          <w:szCs w:val="24"/>
          <w:lang w:eastAsia="pl-PL"/>
        </w:rPr>
        <w:t xml:space="preserve"> </w:t>
      </w:r>
      <w:r w:rsidRPr="00AF24D8">
        <w:rPr>
          <w:rFonts w:eastAsia="Times New Roman" w:cstheme="minorHAnsi"/>
          <w:sz w:val="24"/>
          <w:szCs w:val="24"/>
          <w:lang w:eastAsia="pl-PL"/>
        </w:rPr>
        <w:t xml:space="preserve">składania wniosków </w:t>
      </w:r>
      <w:r w:rsidR="00A43C11">
        <w:rPr>
          <w:rFonts w:eastAsia="Times New Roman" w:cstheme="minorHAnsi"/>
          <w:sz w:val="24"/>
          <w:szCs w:val="24"/>
          <w:lang w:eastAsia="pl-PL"/>
        </w:rPr>
        <w:br/>
      </w:r>
      <w:r w:rsidRPr="00AF24D8">
        <w:rPr>
          <w:rFonts w:eastAsia="Times New Roman" w:cstheme="minorHAnsi"/>
          <w:sz w:val="24"/>
          <w:szCs w:val="24"/>
          <w:lang w:eastAsia="pl-PL"/>
        </w:rPr>
        <w:t xml:space="preserve">o płatność, o którym mowa w ust. </w:t>
      </w:r>
      <w:r w:rsidR="009B3871" w:rsidRPr="00AF24D8">
        <w:rPr>
          <w:rFonts w:eastAsia="Times New Roman" w:cstheme="minorHAnsi"/>
          <w:sz w:val="24"/>
          <w:szCs w:val="24"/>
          <w:lang w:eastAsia="pl-PL"/>
        </w:rPr>
        <w:t>5</w:t>
      </w:r>
      <w:r w:rsidRPr="00AF24D8">
        <w:rPr>
          <w:rFonts w:eastAsia="Times New Roman" w:cstheme="minorHAnsi"/>
          <w:sz w:val="24"/>
          <w:szCs w:val="24"/>
          <w:lang w:eastAsia="pl-PL"/>
        </w:rPr>
        <w:t xml:space="preserve">, </w:t>
      </w:r>
      <w:r w:rsidR="00630890" w:rsidRPr="00AF24D8">
        <w:rPr>
          <w:rFonts w:eastAsia="Times New Roman" w:cstheme="minorHAnsi"/>
          <w:sz w:val="24"/>
          <w:szCs w:val="24"/>
          <w:lang w:eastAsia="pl-PL"/>
        </w:rPr>
        <w:t>przy każdym składanym wniosku o płatność. Jednym z warunków zatwierdzenia wniosku o płatność, jest złożenie do niego przez Beneficjenta prawidłowego harmonogramu składania wniosków o płatność.</w:t>
      </w:r>
    </w:p>
    <w:p w14:paraId="40BBD339" w14:textId="038FCAF6" w:rsidR="009B3871" w:rsidRPr="00AF24D8" w:rsidRDefault="00BF370B" w:rsidP="000B2E99">
      <w:pPr>
        <w:numPr>
          <w:ilvl w:val="0"/>
          <w:numId w:val="34"/>
        </w:numPr>
        <w:autoSpaceDE w:val="0"/>
        <w:autoSpaceDN w:val="0"/>
        <w:spacing w:after="0" w:line="360" w:lineRule="auto"/>
        <w:ind w:left="284" w:hanging="284"/>
        <w:rPr>
          <w:rFonts w:eastAsia="Times New Roman" w:cstheme="minorHAnsi"/>
          <w:sz w:val="24"/>
          <w:szCs w:val="24"/>
          <w:lang w:eastAsia="pl-PL"/>
        </w:rPr>
      </w:pPr>
      <w:r w:rsidRPr="00AF24D8">
        <w:rPr>
          <w:rFonts w:eastAsia="Times New Roman" w:cstheme="minorHAnsi"/>
          <w:sz w:val="24"/>
          <w:szCs w:val="24"/>
          <w:lang w:eastAsia="pl-PL"/>
        </w:rPr>
        <w:t>Sama aktualizacja harmonogramu składania wniosków o płatność, o której mowa w ust. 6, nie wymaga zawarcia aneksu do  Umowy. W sytuacji konieczności zawarcia aneksu do  Umowy z innych powodów, harmonogram składania wniosków o płatność również podlega zmianie jako załącznik do aneksu do Umowy</w:t>
      </w:r>
      <w:r w:rsidR="005B2C11" w:rsidRPr="00AF24D8">
        <w:rPr>
          <w:rFonts w:eastAsia="Times New Roman" w:cstheme="minorHAnsi"/>
          <w:sz w:val="24"/>
          <w:szCs w:val="24"/>
          <w:lang w:eastAsia="pl-PL"/>
        </w:rPr>
        <w:t>.</w:t>
      </w:r>
    </w:p>
    <w:p w14:paraId="00A2FF30" w14:textId="61388080" w:rsidR="009B3871" w:rsidRPr="00AF24D8" w:rsidRDefault="009B3871" w:rsidP="000B2E99">
      <w:pPr>
        <w:numPr>
          <w:ilvl w:val="0"/>
          <w:numId w:val="34"/>
        </w:numPr>
        <w:autoSpaceDE w:val="0"/>
        <w:autoSpaceDN w:val="0"/>
        <w:spacing w:after="0" w:line="360" w:lineRule="auto"/>
        <w:ind w:left="284" w:hanging="284"/>
        <w:rPr>
          <w:rFonts w:eastAsia="Times New Roman" w:cstheme="minorHAnsi"/>
          <w:sz w:val="24"/>
          <w:szCs w:val="24"/>
          <w:lang w:eastAsia="pl-PL"/>
        </w:rPr>
      </w:pPr>
      <w:r w:rsidRPr="00AF24D8">
        <w:rPr>
          <w:rFonts w:eastAsia="Times New Roman" w:cstheme="minorHAnsi"/>
          <w:sz w:val="24"/>
          <w:szCs w:val="24"/>
          <w:lang w:eastAsia="pl-PL"/>
        </w:rPr>
        <w:t xml:space="preserve">Dane wynikające z harmonogramu płatności, o którym mowa w ust. 1 muszą być zbieżne </w:t>
      </w:r>
      <w:r w:rsidR="00A43C11">
        <w:rPr>
          <w:rFonts w:eastAsia="Times New Roman" w:cstheme="minorHAnsi"/>
          <w:sz w:val="24"/>
          <w:szCs w:val="24"/>
          <w:lang w:eastAsia="pl-PL"/>
        </w:rPr>
        <w:br/>
      </w:r>
      <w:r w:rsidRPr="00AF24D8">
        <w:rPr>
          <w:rFonts w:eastAsia="Times New Roman" w:cstheme="minorHAnsi"/>
          <w:sz w:val="24"/>
          <w:szCs w:val="24"/>
          <w:lang w:eastAsia="pl-PL"/>
        </w:rPr>
        <w:t>z danymi wynikającymi z harmonogramu składania wniosków o płatność, o którym mowa w ust. 5.</w:t>
      </w:r>
    </w:p>
    <w:bookmarkEnd w:id="7"/>
    <w:p w14:paraId="4BF463B0" w14:textId="4FA68FFB" w:rsidR="00365276" w:rsidRPr="00AF24D8" w:rsidRDefault="008A1AA8" w:rsidP="000B2E99">
      <w:pPr>
        <w:numPr>
          <w:ilvl w:val="0"/>
          <w:numId w:val="34"/>
        </w:numPr>
        <w:autoSpaceDE w:val="0"/>
        <w:autoSpaceDN w:val="0"/>
        <w:spacing w:after="0" w:line="360" w:lineRule="auto"/>
        <w:ind w:left="284" w:hanging="284"/>
        <w:rPr>
          <w:rFonts w:eastAsia="Times New Roman" w:cstheme="minorHAnsi"/>
          <w:sz w:val="24"/>
          <w:szCs w:val="24"/>
          <w:lang w:eastAsia="pl-PL"/>
        </w:rPr>
      </w:pPr>
      <w:r w:rsidRPr="00AF24D8">
        <w:rPr>
          <w:rFonts w:eastAsia="Times New Roman" w:cstheme="minorHAnsi"/>
          <w:sz w:val="24"/>
          <w:szCs w:val="24"/>
          <w:lang w:eastAsia="pl-PL"/>
        </w:rPr>
        <w:t xml:space="preserve">Dofinansowanie w formie zaliczki jest przekazywane Beneficjentowi na następujący rachunek bankowy Beneficjenta …… </w:t>
      </w:r>
      <w:r w:rsidR="00BF370B" w:rsidRPr="00C90425">
        <w:rPr>
          <w:rFonts w:eastAsia="Times New Roman" w:cstheme="minorHAnsi"/>
          <w:b/>
          <w:bCs/>
          <w:sz w:val="24"/>
          <w:szCs w:val="24"/>
          <w:lang w:eastAsia="pl-PL"/>
        </w:rPr>
        <w:t>[</w:t>
      </w:r>
      <w:r w:rsidRPr="00C90425">
        <w:rPr>
          <w:rFonts w:eastAsia="Times New Roman" w:cstheme="minorHAnsi"/>
          <w:b/>
          <w:bCs/>
          <w:sz w:val="24"/>
          <w:szCs w:val="24"/>
          <w:lang w:eastAsia="pl-PL"/>
        </w:rPr>
        <w:t>nr rachunku, nazwa banku</w:t>
      </w:r>
      <w:r w:rsidR="00BF370B" w:rsidRPr="00C90425">
        <w:rPr>
          <w:rFonts w:eastAsia="Times New Roman" w:cstheme="minorHAnsi"/>
          <w:b/>
          <w:bCs/>
          <w:sz w:val="24"/>
          <w:szCs w:val="24"/>
          <w:lang w:eastAsia="pl-PL"/>
        </w:rPr>
        <w:t>]</w:t>
      </w:r>
      <w:r w:rsidRPr="00AF24D8">
        <w:rPr>
          <w:rFonts w:eastAsia="Times New Roman" w:cstheme="minorHAnsi"/>
          <w:sz w:val="24"/>
          <w:szCs w:val="24"/>
          <w:lang w:eastAsia="pl-PL"/>
        </w:rPr>
        <w:t xml:space="preserve">. Dofinansowanie </w:t>
      </w:r>
      <w:r w:rsidR="00A43C11">
        <w:rPr>
          <w:rFonts w:eastAsia="Times New Roman" w:cstheme="minorHAnsi"/>
          <w:sz w:val="24"/>
          <w:szCs w:val="24"/>
          <w:lang w:eastAsia="pl-PL"/>
        </w:rPr>
        <w:br/>
      </w:r>
      <w:r w:rsidRPr="00AF24D8">
        <w:rPr>
          <w:rFonts w:eastAsia="Times New Roman" w:cstheme="minorHAnsi"/>
          <w:sz w:val="24"/>
          <w:szCs w:val="24"/>
          <w:lang w:eastAsia="pl-PL"/>
        </w:rPr>
        <w:t xml:space="preserve">w formie refundacji jest przekazywane Beneficjentowi na następujący rachunek bankowy Beneficjenta …… </w:t>
      </w:r>
      <w:r w:rsidR="00BF370B" w:rsidRPr="00C90425">
        <w:rPr>
          <w:rFonts w:eastAsia="Times New Roman" w:cstheme="minorHAnsi"/>
          <w:b/>
          <w:bCs/>
          <w:sz w:val="24"/>
          <w:szCs w:val="24"/>
          <w:lang w:eastAsia="pl-PL"/>
        </w:rPr>
        <w:t>[</w:t>
      </w:r>
      <w:r w:rsidRPr="00C90425">
        <w:rPr>
          <w:rFonts w:eastAsia="Times New Roman" w:cstheme="minorHAnsi"/>
          <w:b/>
          <w:bCs/>
          <w:sz w:val="24"/>
          <w:szCs w:val="24"/>
          <w:lang w:eastAsia="pl-PL"/>
        </w:rPr>
        <w:t>nr rachunku, nazwa banku</w:t>
      </w:r>
      <w:r w:rsidR="00BF370B" w:rsidRPr="00C90425">
        <w:rPr>
          <w:rFonts w:eastAsia="Times New Roman" w:cstheme="minorHAnsi"/>
          <w:b/>
          <w:bCs/>
          <w:sz w:val="24"/>
          <w:szCs w:val="24"/>
          <w:lang w:eastAsia="pl-PL"/>
        </w:rPr>
        <w:t>]</w:t>
      </w:r>
      <w:r w:rsidR="009307A6" w:rsidRPr="00AF24D8">
        <w:rPr>
          <w:rFonts w:eastAsia="Times New Roman" w:cstheme="minorHAnsi"/>
          <w:sz w:val="24"/>
          <w:szCs w:val="24"/>
          <w:lang w:eastAsia="pl-PL"/>
        </w:rPr>
        <w:t>.</w:t>
      </w:r>
    </w:p>
    <w:p w14:paraId="46067CCC" w14:textId="1EB46216" w:rsidR="008A1AA8" w:rsidRPr="00AF24D8" w:rsidRDefault="008A1AA8" w:rsidP="000B2E99">
      <w:pPr>
        <w:numPr>
          <w:ilvl w:val="0"/>
          <w:numId w:val="34"/>
        </w:numPr>
        <w:autoSpaceDE w:val="0"/>
        <w:autoSpaceDN w:val="0"/>
        <w:spacing w:after="0" w:line="360" w:lineRule="auto"/>
        <w:ind w:left="357" w:hanging="499"/>
        <w:rPr>
          <w:rFonts w:eastAsia="Times New Roman" w:cstheme="minorHAnsi"/>
          <w:sz w:val="24"/>
          <w:szCs w:val="24"/>
          <w:lang w:eastAsia="pl-PL"/>
        </w:rPr>
      </w:pPr>
      <w:r w:rsidRPr="00AF24D8">
        <w:rPr>
          <w:rFonts w:eastAsia="Times New Roman" w:cstheme="minorHAnsi"/>
          <w:sz w:val="24"/>
          <w:szCs w:val="24"/>
          <w:lang w:eastAsia="pl-PL"/>
        </w:rPr>
        <w:t>Beneficjent przekazuje odpowiednią część dofinansowania na pokrycie wydatków Partnerów, zgodnie z umową/porozumieniem o partnerstwie.</w:t>
      </w:r>
    </w:p>
    <w:p w14:paraId="535DF136" w14:textId="2612039A" w:rsidR="008A1AA8" w:rsidRPr="00AF24D8" w:rsidRDefault="008A1AA8" w:rsidP="000B2E99">
      <w:pPr>
        <w:numPr>
          <w:ilvl w:val="0"/>
          <w:numId w:val="34"/>
        </w:numPr>
        <w:autoSpaceDE w:val="0"/>
        <w:autoSpaceDN w:val="0"/>
        <w:spacing w:after="0" w:line="360" w:lineRule="auto"/>
        <w:ind w:left="284" w:hanging="426"/>
        <w:rPr>
          <w:rFonts w:eastAsia="Times New Roman" w:cstheme="minorHAnsi"/>
          <w:sz w:val="24"/>
          <w:szCs w:val="24"/>
          <w:lang w:eastAsia="pl-PL"/>
        </w:rPr>
      </w:pPr>
      <w:r w:rsidRPr="00AF24D8">
        <w:rPr>
          <w:rFonts w:eastAsia="Times New Roman" w:cstheme="minorHAnsi"/>
          <w:sz w:val="24"/>
          <w:szCs w:val="24"/>
          <w:lang w:eastAsia="pl-PL"/>
        </w:rPr>
        <w:t>Beneficjent zobowiązuje się niezwłocznie poinformować Instytucję Zarządzającą o zmianie rachunku/ów bankowego/</w:t>
      </w:r>
      <w:proofErr w:type="spellStart"/>
      <w:r w:rsidRPr="00AF24D8">
        <w:rPr>
          <w:rFonts w:eastAsia="Times New Roman" w:cstheme="minorHAnsi"/>
          <w:sz w:val="24"/>
          <w:szCs w:val="24"/>
          <w:lang w:eastAsia="pl-PL"/>
        </w:rPr>
        <w:t>ych</w:t>
      </w:r>
      <w:proofErr w:type="spellEnd"/>
      <w:r w:rsidRPr="00AF24D8">
        <w:rPr>
          <w:rFonts w:eastAsia="Times New Roman" w:cstheme="minorHAnsi"/>
          <w:sz w:val="24"/>
          <w:szCs w:val="24"/>
          <w:lang w:eastAsia="pl-PL"/>
        </w:rPr>
        <w:t>, o którym/</w:t>
      </w:r>
      <w:proofErr w:type="spellStart"/>
      <w:r w:rsidRPr="00AF24D8">
        <w:rPr>
          <w:rFonts w:eastAsia="Times New Roman" w:cstheme="minorHAnsi"/>
          <w:sz w:val="24"/>
          <w:szCs w:val="24"/>
          <w:lang w:eastAsia="pl-PL"/>
        </w:rPr>
        <w:t>ch</w:t>
      </w:r>
      <w:proofErr w:type="spellEnd"/>
      <w:r w:rsidRPr="00AF24D8">
        <w:rPr>
          <w:rFonts w:eastAsia="Times New Roman" w:cstheme="minorHAnsi"/>
          <w:sz w:val="24"/>
          <w:szCs w:val="24"/>
          <w:lang w:eastAsia="pl-PL"/>
        </w:rPr>
        <w:t xml:space="preserve"> mowa w ust. 9</w:t>
      </w:r>
      <w:r w:rsidR="00981CDE">
        <w:rPr>
          <w:rFonts w:eastAsia="Times New Roman" w:cstheme="minorHAnsi"/>
          <w:sz w:val="24"/>
          <w:szCs w:val="24"/>
          <w:lang w:eastAsia="pl-PL"/>
        </w:rPr>
        <w:t xml:space="preserve">. </w:t>
      </w:r>
      <w:r w:rsidRPr="00AF24D8">
        <w:rPr>
          <w:rFonts w:eastAsia="Times New Roman" w:cstheme="minorHAnsi"/>
          <w:sz w:val="24"/>
          <w:szCs w:val="24"/>
          <w:lang w:eastAsia="pl-PL"/>
        </w:rPr>
        <w:t xml:space="preserve"> Zmiana rachunku/ów bankowego/</w:t>
      </w:r>
      <w:proofErr w:type="spellStart"/>
      <w:r w:rsidRPr="00AF24D8">
        <w:rPr>
          <w:rFonts w:eastAsia="Times New Roman" w:cstheme="minorHAnsi"/>
          <w:sz w:val="24"/>
          <w:szCs w:val="24"/>
          <w:lang w:eastAsia="pl-PL"/>
        </w:rPr>
        <w:t>ych</w:t>
      </w:r>
      <w:proofErr w:type="spellEnd"/>
      <w:r w:rsidRPr="00AF24D8">
        <w:rPr>
          <w:rFonts w:eastAsia="Times New Roman" w:cstheme="minorHAnsi"/>
          <w:sz w:val="24"/>
          <w:szCs w:val="24"/>
          <w:lang w:eastAsia="pl-PL"/>
        </w:rPr>
        <w:t xml:space="preserve"> wymaga zawarcia aneksu do Umowy.</w:t>
      </w:r>
    </w:p>
    <w:p w14:paraId="55FB7FF4" w14:textId="77777777" w:rsidR="008A1AA8" w:rsidRPr="00AF24D8" w:rsidRDefault="008A1AA8" w:rsidP="000B2E99">
      <w:pPr>
        <w:numPr>
          <w:ilvl w:val="0"/>
          <w:numId w:val="34"/>
        </w:numPr>
        <w:autoSpaceDE w:val="0"/>
        <w:autoSpaceDN w:val="0"/>
        <w:spacing w:after="0" w:line="360" w:lineRule="auto"/>
        <w:ind w:left="284" w:hanging="426"/>
        <w:rPr>
          <w:rFonts w:eastAsia="Times New Roman" w:cstheme="minorHAnsi"/>
          <w:sz w:val="24"/>
          <w:szCs w:val="24"/>
          <w:lang w:eastAsia="pl-PL"/>
        </w:rPr>
      </w:pPr>
      <w:r w:rsidRPr="00AF24D8">
        <w:rPr>
          <w:rFonts w:eastAsia="Times New Roman" w:cstheme="minorHAnsi"/>
          <w:sz w:val="24"/>
          <w:szCs w:val="24"/>
          <w:lang w:eastAsia="pl-PL"/>
        </w:rPr>
        <w:t>Beneficjent zapewnia, że wydatki w ramach Projektu są ponoszone z rachunku bankowego Beneficjenta lub w przypadku Projektu partnerskiego rachunków bankowych Partnerów Projektu lub podmiotu/ów upoważnionego/</w:t>
      </w:r>
      <w:proofErr w:type="spellStart"/>
      <w:r w:rsidRPr="00AF24D8">
        <w:rPr>
          <w:rFonts w:eastAsia="Times New Roman" w:cstheme="minorHAnsi"/>
          <w:sz w:val="24"/>
          <w:szCs w:val="24"/>
          <w:lang w:eastAsia="pl-PL"/>
        </w:rPr>
        <w:t>ych</w:t>
      </w:r>
      <w:proofErr w:type="spellEnd"/>
      <w:r w:rsidRPr="00AF24D8">
        <w:rPr>
          <w:rFonts w:eastAsia="Times New Roman" w:cstheme="minorHAnsi"/>
          <w:sz w:val="24"/>
          <w:szCs w:val="24"/>
          <w:lang w:eastAsia="pl-PL"/>
        </w:rPr>
        <w:t xml:space="preserve"> do ponoszenia wydatków, wskazanego/</w:t>
      </w:r>
      <w:proofErr w:type="spellStart"/>
      <w:r w:rsidRPr="00AF24D8">
        <w:rPr>
          <w:rFonts w:eastAsia="Times New Roman" w:cstheme="minorHAnsi"/>
          <w:sz w:val="24"/>
          <w:szCs w:val="24"/>
          <w:lang w:eastAsia="pl-PL"/>
        </w:rPr>
        <w:t>ych</w:t>
      </w:r>
      <w:proofErr w:type="spellEnd"/>
      <w:r w:rsidRPr="00AF24D8">
        <w:rPr>
          <w:rFonts w:eastAsia="Times New Roman" w:cstheme="minorHAnsi"/>
          <w:sz w:val="24"/>
          <w:szCs w:val="24"/>
          <w:lang w:eastAsia="pl-PL"/>
        </w:rPr>
        <w:t xml:space="preserve"> w § 3 ust. 7.</w:t>
      </w:r>
    </w:p>
    <w:p w14:paraId="2F006125" w14:textId="77777777" w:rsidR="00B8612D" w:rsidRPr="00AF24D8" w:rsidRDefault="00B8612D" w:rsidP="000B2E99">
      <w:pPr>
        <w:spacing w:after="0" w:line="360" w:lineRule="auto"/>
        <w:rPr>
          <w:rFonts w:eastAsia="Calibri" w:cstheme="minorHAnsi"/>
          <w:sz w:val="24"/>
          <w:szCs w:val="24"/>
        </w:rPr>
      </w:pPr>
    </w:p>
    <w:p w14:paraId="3F3B691C" w14:textId="77777777" w:rsidR="009A0E66" w:rsidRDefault="009A0E66" w:rsidP="000B2E99">
      <w:pPr>
        <w:tabs>
          <w:tab w:val="left" w:pos="397"/>
          <w:tab w:val="left" w:pos="540"/>
        </w:tabs>
        <w:spacing w:after="0" w:line="360" w:lineRule="auto"/>
        <w:rPr>
          <w:rFonts w:eastAsia="Calibri" w:cstheme="minorHAnsi"/>
          <w:b/>
          <w:sz w:val="24"/>
          <w:szCs w:val="24"/>
        </w:rPr>
      </w:pPr>
    </w:p>
    <w:p w14:paraId="5028C564" w14:textId="4F6A61EC" w:rsidR="009307A6" w:rsidRPr="00AF24D8" w:rsidRDefault="009307A6" w:rsidP="000B2E99">
      <w:pPr>
        <w:tabs>
          <w:tab w:val="left" w:pos="397"/>
          <w:tab w:val="left" w:pos="540"/>
        </w:tabs>
        <w:spacing w:after="0" w:line="360" w:lineRule="auto"/>
        <w:rPr>
          <w:rFonts w:eastAsia="Calibri" w:cstheme="minorHAnsi"/>
          <w:b/>
          <w:sz w:val="24"/>
          <w:szCs w:val="24"/>
        </w:rPr>
      </w:pPr>
      <w:r w:rsidRPr="00AF24D8">
        <w:rPr>
          <w:rFonts w:eastAsia="Calibri" w:cstheme="minorHAnsi"/>
          <w:b/>
          <w:sz w:val="24"/>
          <w:szCs w:val="24"/>
        </w:rPr>
        <w:lastRenderedPageBreak/>
        <w:t>Przekazanie Beneficjentowi Dofinansowania w formie zaliczki</w:t>
      </w:r>
    </w:p>
    <w:p w14:paraId="47297B06" w14:textId="77777777" w:rsidR="009307A6" w:rsidRPr="00AF24D8" w:rsidRDefault="009307A6" w:rsidP="000B2E99">
      <w:pPr>
        <w:spacing w:after="0" w:line="360" w:lineRule="auto"/>
        <w:rPr>
          <w:rFonts w:eastAsia="Calibri" w:cstheme="minorHAnsi"/>
          <w:b/>
          <w:sz w:val="24"/>
          <w:szCs w:val="24"/>
        </w:rPr>
      </w:pPr>
      <w:bookmarkStart w:id="8" w:name="_Hlk146869968"/>
      <w:r w:rsidRPr="00AF24D8">
        <w:rPr>
          <w:rFonts w:eastAsia="Calibri" w:cstheme="minorHAnsi"/>
          <w:b/>
          <w:sz w:val="24"/>
          <w:szCs w:val="24"/>
        </w:rPr>
        <w:t>§ 9</w:t>
      </w:r>
    </w:p>
    <w:bookmarkEnd w:id="8"/>
    <w:p w14:paraId="1D616C06" w14:textId="539C23A3" w:rsidR="009307A6" w:rsidRPr="00AF24D8" w:rsidRDefault="009307A6" w:rsidP="000B2E99">
      <w:pPr>
        <w:numPr>
          <w:ilvl w:val="0"/>
          <w:numId w:val="16"/>
        </w:numPr>
        <w:tabs>
          <w:tab w:val="left" w:pos="397"/>
        </w:tabs>
        <w:suppressAutoHyphens/>
        <w:spacing w:after="0" w:line="360" w:lineRule="auto"/>
        <w:ind w:left="397" w:hanging="397"/>
        <w:rPr>
          <w:rFonts w:eastAsia="Calibri" w:cstheme="minorHAnsi"/>
          <w:sz w:val="24"/>
          <w:szCs w:val="24"/>
        </w:rPr>
      </w:pPr>
      <w:r w:rsidRPr="00AF24D8">
        <w:rPr>
          <w:rFonts w:eastAsia="Calibri" w:cstheme="minorHAnsi"/>
          <w:sz w:val="24"/>
          <w:szCs w:val="24"/>
        </w:rPr>
        <w:t>Beneficjentowi może zostać przekazane dofinansowanie w formie zaliczki.</w:t>
      </w:r>
    </w:p>
    <w:p w14:paraId="50B65872" w14:textId="77777777" w:rsidR="009C2CAD" w:rsidRPr="00AF24D8" w:rsidRDefault="00C1652A" w:rsidP="000B2E99">
      <w:pPr>
        <w:numPr>
          <w:ilvl w:val="0"/>
          <w:numId w:val="16"/>
        </w:numPr>
        <w:tabs>
          <w:tab w:val="left" w:pos="397"/>
        </w:tabs>
        <w:suppressAutoHyphens/>
        <w:spacing w:after="0" w:line="360" w:lineRule="auto"/>
        <w:ind w:left="397" w:hanging="397"/>
        <w:rPr>
          <w:rFonts w:eastAsia="Calibri" w:cstheme="minorHAnsi"/>
          <w:sz w:val="24"/>
          <w:szCs w:val="24"/>
        </w:rPr>
      </w:pPr>
      <w:r w:rsidRPr="00AF24D8">
        <w:rPr>
          <w:rFonts w:eastAsia="Calibri" w:cstheme="minorHAnsi"/>
          <w:sz w:val="24"/>
          <w:szCs w:val="24"/>
        </w:rPr>
        <w:t>Wysokość zaliczki wnioskowanej przez Beneficjenta powinna opiewać na kwotę nie większą i na okres nie dłuższy niż jest to niezbędne do prawidłowej realizacji projektu.</w:t>
      </w:r>
    </w:p>
    <w:p w14:paraId="0905DD2D" w14:textId="3360F494" w:rsidR="009307A6" w:rsidRPr="00AF24D8" w:rsidRDefault="009307A6" w:rsidP="000B2E99">
      <w:pPr>
        <w:numPr>
          <w:ilvl w:val="0"/>
          <w:numId w:val="16"/>
        </w:numPr>
        <w:tabs>
          <w:tab w:val="left" w:pos="397"/>
        </w:tabs>
        <w:suppressAutoHyphens/>
        <w:spacing w:after="0" w:line="360" w:lineRule="auto"/>
        <w:ind w:left="397" w:hanging="397"/>
        <w:rPr>
          <w:rFonts w:eastAsia="Calibri" w:cstheme="minorHAnsi"/>
          <w:sz w:val="24"/>
          <w:szCs w:val="24"/>
        </w:rPr>
      </w:pPr>
      <w:r w:rsidRPr="00AF24D8">
        <w:rPr>
          <w:rFonts w:eastAsia="Calibri" w:cstheme="minorHAnsi"/>
          <w:sz w:val="24"/>
          <w:szCs w:val="24"/>
        </w:rPr>
        <w:t>Beneficjent ma obowiązek złożyć do Instytucji Zarządzającej wniosek rozliczający zaliczkę</w:t>
      </w:r>
      <w:r w:rsidR="009C2CAD" w:rsidRPr="00AF24D8">
        <w:rPr>
          <w:rFonts w:eastAsia="Calibri" w:cstheme="minorHAnsi"/>
          <w:sz w:val="24"/>
          <w:szCs w:val="24"/>
        </w:rPr>
        <w:t xml:space="preserve">, </w:t>
      </w:r>
      <w:bookmarkStart w:id="9" w:name="_Hlk146870062"/>
      <w:r w:rsidR="009C2CAD" w:rsidRPr="00AF24D8">
        <w:rPr>
          <w:rFonts w:eastAsia="Calibri" w:cstheme="minorHAnsi"/>
          <w:sz w:val="24"/>
          <w:szCs w:val="24"/>
        </w:rPr>
        <w:t xml:space="preserve">o którym mowa w </w:t>
      </w:r>
      <w:bookmarkStart w:id="10" w:name="_Hlk146870090"/>
      <w:r w:rsidR="009C2CAD" w:rsidRPr="00AF24D8">
        <w:rPr>
          <w:rFonts w:eastAsia="Calibri" w:cstheme="minorHAnsi"/>
          <w:bCs/>
          <w:sz w:val="24"/>
          <w:szCs w:val="24"/>
        </w:rPr>
        <w:t>§ 1</w:t>
      </w:r>
      <w:r w:rsidR="00FD3BAE">
        <w:rPr>
          <w:rFonts w:eastAsia="Calibri" w:cstheme="minorHAnsi"/>
          <w:bCs/>
          <w:sz w:val="24"/>
          <w:szCs w:val="24"/>
        </w:rPr>
        <w:t>2</w:t>
      </w:r>
      <w:r w:rsidR="009C2CAD" w:rsidRPr="00AF24D8">
        <w:rPr>
          <w:rFonts w:eastAsia="Calibri" w:cstheme="minorHAnsi"/>
          <w:bCs/>
          <w:sz w:val="24"/>
          <w:szCs w:val="24"/>
        </w:rPr>
        <w:t xml:space="preserve"> </w:t>
      </w:r>
      <w:bookmarkEnd w:id="10"/>
      <w:r w:rsidR="009C2CAD" w:rsidRPr="00AF24D8">
        <w:rPr>
          <w:rFonts w:eastAsia="Calibri" w:cstheme="minorHAnsi"/>
          <w:bCs/>
          <w:sz w:val="24"/>
          <w:szCs w:val="24"/>
        </w:rPr>
        <w:t>ust. 1 pkt 4)</w:t>
      </w:r>
      <w:r w:rsidR="005B2C11" w:rsidRPr="00AF24D8">
        <w:rPr>
          <w:rFonts w:eastAsia="Calibri" w:cstheme="minorHAnsi"/>
          <w:bCs/>
          <w:sz w:val="24"/>
          <w:szCs w:val="24"/>
        </w:rPr>
        <w:t>, pkt 5),</w:t>
      </w:r>
      <w:r w:rsidR="009C2CAD" w:rsidRPr="00AF24D8">
        <w:rPr>
          <w:rFonts w:eastAsia="Calibri" w:cstheme="minorHAnsi"/>
          <w:bCs/>
          <w:sz w:val="24"/>
          <w:szCs w:val="24"/>
        </w:rPr>
        <w:t xml:space="preserve"> pkt 6)</w:t>
      </w:r>
      <w:r w:rsidR="005B2C11" w:rsidRPr="00AF24D8">
        <w:rPr>
          <w:rFonts w:eastAsia="Calibri" w:cstheme="minorHAnsi"/>
          <w:bCs/>
          <w:sz w:val="24"/>
          <w:szCs w:val="24"/>
        </w:rPr>
        <w:t xml:space="preserve"> lub pkt 9)</w:t>
      </w:r>
      <w:r w:rsidRPr="00AF24D8">
        <w:rPr>
          <w:rFonts w:eastAsia="Calibri" w:cstheme="minorHAnsi"/>
          <w:sz w:val="24"/>
          <w:szCs w:val="24"/>
        </w:rPr>
        <w:t xml:space="preserve"> </w:t>
      </w:r>
      <w:bookmarkEnd w:id="9"/>
      <w:r w:rsidRPr="00AF24D8">
        <w:rPr>
          <w:rFonts w:eastAsia="Calibri" w:cstheme="minorHAnsi"/>
          <w:sz w:val="24"/>
          <w:szCs w:val="24"/>
        </w:rPr>
        <w:t xml:space="preserve">w terminie </w:t>
      </w:r>
      <w:r w:rsidR="00EB702A" w:rsidRPr="00AF24D8">
        <w:rPr>
          <w:rFonts w:eastAsia="Calibri" w:cstheme="minorHAnsi"/>
          <w:b/>
          <w:sz w:val="24"/>
          <w:szCs w:val="24"/>
        </w:rPr>
        <w:t>6</w:t>
      </w:r>
      <w:r w:rsidRPr="00AF24D8">
        <w:rPr>
          <w:rFonts w:eastAsia="Calibri" w:cstheme="minorHAnsi"/>
          <w:b/>
          <w:sz w:val="24"/>
          <w:szCs w:val="24"/>
        </w:rPr>
        <w:t>0 dni</w:t>
      </w:r>
      <w:r w:rsidR="00416D23" w:rsidRPr="00AF24D8">
        <w:rPr>
          <w:rFonts w:eastAsia="Calibri" w:cstheme="minorHAnsi"/>
          <w:sz w:val="24"/>
          <w:szCs w:val="24"/>
        </w:rPr>
        <w:t xml:space="preserve"> </w:t>
      </w:r>
      <w:r w:rsidRPr="00AF24D8">
        <w:rPr>
          <w:rFonts w:eastAsia="Calibri" w:cstheme="minorHAnsi"/>
          <w:sz w:val="24"/>
          <w:szCs w:val="24"/>
        </w:rPr>
        <w:t xml:space="preserve">od dnia przekazania całości środków wnioskowanej zaliczki na rachunek bankowy Beneficjenta. </w:t>
      </w:r>
      <w:r w:rsidR="009C2CAD" w:rsidRPr="00AF24D8">
        <w:rPr>
          <w:rFonts w:eastAsia="Calibri" w:cstheme="minorHAnsi"/>
          <w:sz w:val="24"/>
          <w:szCs w:val="24"/>
        </w:rPr>
        <w:t xml:space="preserve">W przypadku gdy wniosek rozliczający zaliczkę, o którym mowa w </w:t>
      </w:r>
      <w:r w:rsidR="009C2CAD" w:rsidRPr="00AF24D8">
        <w:rPr>
          <w:rFonts w:eastAsia="Calibri" w:cstheme="minorHAnsi"/>
          <w:bCs/>
          <w:sz w:val="24"/>
          <w:szCs w:val="24"/>
        </w:rPr>
        <w:t>§ 1</w:t>
      </w:r>
      <w:r w:rsidR="00FD3BAE">
        <w:rPr>
          <w:rFonts w:eastAsia="Calibri" w:cstheme="minorHAnsi"/>
          <w:bCs/>
          <w:sz w:val="24"/>
          <w:szCs w:val="24"/>
        </w:rPr>
        <w:t>2</w:t>
      </w:r>
      <w:r w:rsidR="009C2CAD" w:rsidRPr="00AF24D8">
        <w:rPr>
          <w:rFonts w:eastAsia="Calibri" w:cstheme="minorHAnsi"/>
          <w:bCs/>
          <w:sz w:val="24"/>
          <w:szCs w:val="24"/>
        </w:rPr>
        <w:t xml:space="preserve"> ust. 1 pkt 4) lub pkt 6), jest równocześnie wnioskiem o płatność końcową, o którym mowa </w:t>
      </w:r>
      <w:r w:rsidR="00A43C11">
        <w:rPr>
          <w:rFonts w:eastAsia="Calibri" w:cstheme="minorHAnsi"/>
          <w:bCs/>
          <w:sz w:val="24"/>
          <w:szCs w:val="24"/>
        </w:rPr>
        <w:br/>
      </w:r>
      <w:r w:rsidR="009C2CAD" w:rsidRPr="00AF24D8">
        <w:rPr>
          <w:rFonts w:eastAsia="Calibri" w:cstheme="minorHAnsi"/>
          <w:bCs/>
          <w:sz w:val="24"/>
          <w:szCs w:val="24"/>
        </w:rPr>
        <w:t xml:space="preserve">w </w:t>
      </w:r>
      <w:bookmarkStart w:id="11" w:name="_Hlk146870146"/>
      <w:r w:rsidR="009C2CAD" w:rsidRPr="00AF24D8">
        <w:rPr>
          <w:rFonts w:eastAsia="Calibri" w:cstheme="minorHAnsi"/>
          <w:bCs/>
          <w:sz w:val="24"/>
          <w:szCs w:val="24"/>
        </w:rPr>
        <w:t>§ 1</w:t>
      </w:r>
      <w:r w:rsidR="00FD3BAE">
        <w:rPr>
          <w:rFonts w:eastAsia="Calibri" w:cstheme="minorHAnsi"/>
          <w:bCs/>
          <w:sz w:val="24"/>
          <w:szCs w:val="24"/>
        </w:rPr>
        <w:t>2</w:t>
      </w:r>
      <w:r w:rsidR="009C2CAD" w:rsidRPr="00AF24D8">
        <w:rPr>
          <w:rFonts w:eastAsia="Calibri" w:cstheme="minorHAnsi"/>
          <w:bCs/>
          <w:sz w:val="24"/>
          <w:szCs w:val="24"/>
        </w:rPr>
        <w:t xml:space="preserve"> ust. 1 </w:t>
      </w:r>
      <w:bookmarkEnd w:id="11"/>
      <w:r w:rsidR="009C2CAD" w:rsidRPr="00AF24D8">
        <w:rPr>
          <w:rFonts w:eastAsia="Calibri" w:cstheme="minorHAnsi"/>
          <w:bCs/>
          <w:sz w:val="24"/>
          <w:szCs w:val="24"/>
        </w:rPr>
        <w:t>pkt 8), wówczas Beneficjent ma obowiązek złożyć ten wniosek do Instytucji Zarządzającej w terminie wynikającym z zapisów § 1</w:t>
      </w:r>
      <w:r w:rsidR="00FD3BAE">
        <w:rPr>
          <w:rFonts w:eastAsia="Calibri" w:cstheme="minorHAnsi"/>
          <w:bCs/>
          <w:sz w:val="24"/>
          <w:szCs w:val="24"/>
        </w:rPr>
        <w:t>2</w:t>
      </w:r>
      <w:r w:rsidR="009C2CAD" w:rsidRPr="00AF24D8">
        <w:rPr>
          <w:rFonts w:eastAsia="Calibri" w:cstheme="minorHAnsi"/>
          <w:bCs/>
          <w:sz w:val="24"/>
          <w:szCs w:val="24"/>
        </w:rPr>
        <w:t xml:space="preserve"> ust. 3.</w:t>
      </w:r>
    </w:p>
    <w:p w14:paraId="4102C696" w14:textId="56EECD55" w:rsidR="00B821E3" w:rsidRPr="00AF24D8" w:rsidRDefault="009307A6" w:rsidP="000B2E99">
      <w:pPr>
        <w:numPr>
          <w:ilvl w:val="0"/>
          <w:numId w:val="16"/>
        </w:numPr>
        <w:tabs>
          <w:tab w:val="left" w:pos="397"/>
        </w:tabs>
        <w:suppressAutoHyphens/>
        <w:spacing w:after="0" w:line="360" w:lineRule="auto"/>
        <w:ind w:left="397" w:hanging="397"/>
        <w:rPr>
          <w:rFonts w:eastAsia="Calibri" w:cstheme="minorHAnsi"/>
          <w:sz w:val="24"/>
          <w:szCs w:val="24"/>
        </w:rPr>
      </w:pPr>
      <w:r w:rsidRPr="00AF24D8">
        <w:rPr>
          <w:rFonts w:eastAsia="Calibri" w:cstheme="minorHAnsi"/>
          <w:sz w:val="24"/>
          <w:szCs w:val="24"/>
        </w:rPr>
        <w:t xml:space="preserve">Zaliczka może być przekazana w jednej lub kilku transzach na podstawie prawidłowo złożonych przez Beneficjenta Wniosków o płatność zaliczkową i wniosków rozliczających przyznane transze zaliczki, przy czym wypłata kolejnej transzy dofinansowania jest uzależniona od rozliczenia </w:t>
      </w:r>
      <w:r w:rsidR="00BD51DA" w:rsidRPr="00AF24D8">
        <w:rPr>
          <w:rFonts w:eastAsia="Calibri" w:cstheme="minorHAnsi"/>
          <w:b/>
          <w:sz w:val="24"/>
          <w:szCs w:val="24"/>
        </w:rPr>
        <w:t>10</w:t>
      </w:r>
      <w:r w:rsidRPr="00AF24D8">
        <w:rPr>
          <w:rFonts w:eastAsia="Calibri" w:cstheme="minorHAnsi"/>
          <w:b/>
          <w:sz w:val="24"/>
          <w:szCs w:val="24"/>
        </w:rPr>
        <w:t>0 %</w:t>
      </w:r>
      <w:r w:rsidRPr="00AF24D8">
        <w:rPr>
          <w:rFonts w:eastAsia="Calibri" w:cstheme="minorHAnsi"/>
          <w:sz w:val="24"/>
          <w:szCs w:val="24"/>
        </w:rPr>
        <w:t xml:space="preserve"> dotychczas otrzymanej zaliczki.</w:t>
      </w:r>
    </w:p>
    <w:p w14:paraId="22894E06" w14:textId="1F14830A" w:rsidR="009307A6" w:rsidRPr="00AF24D8" w:rsidRDefault="00B821E3" w:rsidP="000B2E99">
      <w:pPr>
        <w:pStyle w:val="Akapitzlist"/>
        <w:numPr>
          <w:ilvl w:val="0"/>
          <w:numId w:val="16"/>
        </w:numPr>
        <w:spacing w:line="360" w:lineRule="auto"/>
        <w:ind w:left="426"/>
        <w:rPr>
          <w:rFonts w:asciiTheme="minorHAnsi" w:eastAsia="Calibri" w:hAnsiTheme="minorHAnsi" w:cstheme="minorHAnsi"/>
          <w:lang w:eastAsia="en-US"/>
        </w:rPr>
      </w:pPr>
      <w:r w:rsidRPr="00AF24D8">
        <w:rPr>
          <w:rFonts w:asciiTheme="minorHAnsi" w:eastAsia="Calibri" w:hAnsiTheme="minorHAnsi" w:cstheme="minorHAnsi"/>
          <w:lang w:eastAsia="en-US"/>
        </w:rPr>
        <w:t xml:space="preserve">Poprzez rozliczenie zaliczki rozumie się złożenie </w:t>
      </w:r>
      <w:r w:rsidR="00243AF2" w:rsidRPr="00AF24D8">
        <w:rPr>
          <w:rFonts w:asciiTheme="minorHAnsi" w:eastAsia="Calibri" w:hAnsiTheme="minorHAnsi" w:cstheme="minorHAnsi"/>
          <w:lang w:eastAsia="en-US"/>
        </w:rPr>
        <w:t xml:space="preserve">prawidłowego </w:t>
      </w:r>
      <w:r w:rsidRPr="00AF24D8">
        <w:rPr>
          <w:rFonts w:asciiTheme="minorHAnsi" w:eastAsia="Calibri" w:hAnsiTheme="minorHAnsi" w:cstheme="minorHAnsi"/>
          <w:lang w:eastAsia="en-US"/>
        </w:rPr>
        <w:t>wniosku o płatność rozliczającego</w:t>
      </w:r>
      <w:r w:rsidR="00E276DB" w:rsidRPr="00AF24D8">
        <w:rPr>
          <w:rFonts w:asciiTheme="minorHAnsi" w:eastAsia="Calibri" w:hAnsiTheme="minorHAnsi" w:cstheme="minorHAnsi"/>
          <w:lang w:eastAsia="en-US"/>
        </w:rPr>
        <w:t xml:space="preserve"> wydatki kwalifikowalne niezbędne do rozliczenia</w:t>
      </w:r>
      <w:r w:rsidRPr="00AF24D8">
        <w:rPr>
          <w:rFonts w:asciiTheme="minorHAnsi" w:eastAsia="Calibri" w:hAnsiTheme="minorHAnsi" w:cstheme="minorHAnsi"/>
          <w:lang w:eastAsia="en-US"/>
        </w:rPr>
        <w:t xml:space="preserve"> </w:t>
      </w:r>
      <w:r w:rsidRPr="00AF24D8">
        <w:rPr>
          <w:rFonts w:asciiTheme="minorHAnsi" w:eastAsia="Calibri" w:hAnsiTheme="minorHAnsi" w:cstheme="minorHAnsi"/>
          <w:b/>
          <w:lang w:eastAsia="en-US"/>
        </w:rPr>
        <w:t>100 %</w:t>
      </w:r>
      <w:r w:rsidRPr="00AF24D8">
        <w:rPr>
          <w:rFonts w:asciiTheme="minorHAnsi" w:eastAsia="Calibri" w:hAnsiTheme="minorHAnsi" w:cstheme="minorHAnsi"/>
          <w:lang w:eastAsia="en-US"/>
        </w:rPr>
        <w:t xml:space="preserve"> przekazanego </w:t>
      </w:r>
      <w:r w:rsidR="00A43C11">
        <w:rPr>
          <w:rFonts w:asciiTheme="minorHAnsi" w:eastAsia="Calibri" w:hAnsiTheme="minorHAnsi" w:cstheme="minorHAnsi"/>
          <w:lang w:eastAsia="en-US"/>
        </w:rPr>
        <w:br/>
      </w:r>
      <w:r w:rsidRPr="00AF24D8">
        <w:rPr>
          <w:rFonts w:asciiTheme="minorHAnsi" w:eastAsia="Calibri" w:hAnsiTheme="minorHAnsi" w:cstheme="minorHAnsi"/>
          <w:lang w:eastAsia="en-US"/>
        </w:rPr>
        <w:t xml:space="preserve">w formie zaliczki </w:t>
      </w:r>
      <w:r w:rsidR="006D4AD6" w:rsidRPr="00AF24D8">
        <w:rPr>
          <w:rFonts w:asciiTheme="minorHAnsi" w:eastAsia="Calibri" w:hAnsiTheme="minorHAnsi" w:cstheme="minorHAnsi"/>
          <w:lang w:eastAsia="en-US"/>
        </w:rPr>
        <w:t>dofinansowania</w:t>
      </w:r>
      <w:r w:rsidRPr="00AF24D8">
        <w:rPr>
          <w:rFonts w:asciiTheme="minorHAnsi" w:eastAsia="Calibri" w:hAnsiTheme="minorHAnsi" w:cstheme="minorHAnsi"/>
          <w:lang w:eastAsia="en-US"/>
        </w:rPr>
        <w:t xml:space="preserve"> </w:t>
      </w:r>
      <w:r w:rsidRPr="00AF24D8">
        <w:rPr>
          <w:rFonts w:asciiTheme="minorHAnsi" w:eastAsia="Calibri" w:hAnsiTheme="minorHAnsi" w:cstheme="minorHAnsi"/>
          <w:b/>
          <w:lang w:eastAsia="en-US"/>
        </w:rPr>
        <w:t>lub zwrot</w:t>
      </w:r>
      <w:r w:rsidRPr="00AF24D8">
        <w:rPr>
          <w:rFonts w:asciiTheme="minorHAnsi" w:eastAsia="Calibri" w:hAnsiTheme="minorHAnsi" w:cstheme="minorHAnsi"/>
          <w:lang w:eastAsia="en-US"/>
        </w:rPr>
        <w:t xml:space="preserve"> środków zaliczki nierozliczonych w ww. wniosku o płatność.</w:t>
      </w:r>
      <w:r w:rsidR="0034129D" w:rsidRPr="00AF24D8">
        <w:rPr>
          <w:rFonts w:asciiTheme="minorHAnsi" w:eastAsia="Calibri" w:hAnsiTheme="minorHAnsi" w:cstheme="minorHAnsi"/>
          <w:lang w:eastAsia="en-US"/>
        </w:rPr>
        <w:t xml:space="preserve"> Zwrotu środków nierozliczonej zaliczki należy dokonać na rachunek wskazany w </w:t>
      </w:r>
      <w:r w:rsidR="0034129D" w:rsidRPr="00AF24D8">
        <w:rPr>
          <w:rFonts w:asciiTheme="minorHAnsi" w:eastAsia="Calibri" w:hAnsiTheme="minorHAnsi" w:cstheme="minorHAnsi"/>
        </w:rPr>
        <w:t>§</w:t>
      </w:r>
      <w:r w:rsidR="0034129D" w:rsidRPr="00AF24D8">
        <w:rPr>
          <w:rFonts w:asciiTheme="minorHAnsi" w:eastAsia="Calibri" w:hAnsiTheme="minorHAnsi" w:cstheme="minorHAnsi"/>
          <w:lang w:eastAsia="en-US"/>
        </w:rPr>
        <w:t xml:space="preserve"> 1</w:t>
      </w:r>
      <w:r w:rsidR="00FD3BAE">
        <w:rPr>
          <w:rFonts w:asciiTheme="minorHAnsi" w:eastAsia="Calibri" w:hAnsiTheme="minorHAnsi" w:cstheme="minorHAnsi"/>
          <w:lang w:eastAsia="en-US"/>
        </w:rPr>
        <w:t>5</w:t>
      </w:r>
      <w:r w:rsidR="0034129D" w:rsidRPr="00AF24D8">
        <w:rPr>
          <w:rFonts w:asciiTheme="minorHAnsi" w:eastAsia="Calibri" w:hAnsiTheme="minorHAnsi" w:cstheme="minorHAnsi"/>
          <w:lang w:eastAsia="en-US"/>
        </w:rPr>
        <w:t xml:space="preserve"> ust. </w:t>
      </w:r>
      <w:r w:rsidR="00921AE5" w:rsidRPr="00AF24D8">
        <w:rPr>
          <w:rFonts w:asciiTheme="minorHAnsi" w:eastAsia="Calibri" w:hAnsiTheme="minorHAnsi" w:cstheme="minorHAnsi"/>
          <w:lang w:eastAsia="en-US"/>
        </w:rPr>
        <w:t>3</w:t>
      </w:r>
      <w:r w:rsidR="0034129D" w:rsidRPr="00AF24D8">
        <w:rPr>
          <w:rFonts w:asciiTheme="minorHAnsi" w:eastAsia="Calibri" w:hAnsiTheme="minorHAnsi" w:cstheme="minorHAnsi"/>
          <w:lang w:eastAsia="en-US"/>
        </w:rPr>
        <w:t xml:space="preserve"> wraz z opisem, o którym mowa w </w:t>
      </w:r>
      <w:r w:rsidR="0034129D" w:rsidRPr="00AF24D8">
        <w:rPr>
          <w:rFonts w:asciiTheme="minorHAnsi" w:eastAsia="Calibri" w:hAnsiTheme="minorHAnsi" w:cstheme="minorHAnsi"/>
        </w:rPr>
        <w:t>§ 1</w:t>
      </w:r>
      <w:r w:rsidR="00FD3BAE">
        <w:rPr>
          <w:rFonts w:asciiTheme="minorHAnsi" w:eastAsia="Calibri" w:hAnsiTheme="minorHAnsi" w:cstheme="minorHAnsi"/>
        </w:rPr>
        <w:t>5</w:t>
      </w:r>
      <w:r w:rsidR="0034129D" w:rsidRPr="00AF24D8">
        <w:rPr>
          <w:rFonts w:asciiTheme="minorHAnsi" w:eastAsia="Calibri" w:hAnsiTheme="minorHAnsi" w:cstheme="minorHAnsi"/>
        </w:rPr>
        <w:t xml:space="preserve"> ust. 2.</w:t>
      </w:r>
    </w:p>
    <w:p w14:paraId="0882F461" w14:textId="411121BE" w:rsidR="009307A6" w:rsidRPr="00AF24D8" w:rsidRDefault="009307A6" w:rsidP="000B2E99">
      <w:pPr>
        <w:numPr>
          <w:ilvl w:val="0"/>
          <w:numId w:val="16"/>
        </w:numPr>
        <w:tabs>
          <w:tab w:val="left" w:pos="397"/>
        </w:tabs>
        <w:suppressAutoHyphens/>
        <w:spacing w:after="0" w:line="360" w:lineRule="auto"/>
        <w:ind w:left="397" w:hanging="397"/>
        <w:rPr>
          <w:rFonts w:eastAsia="Calibri" w:cstheme="minorHAnsi"/>
          <w:sz w:val="24"/>
          <w:szCs w:val="24"/>
        </w:rPr>
      </w:pPr>
      <w:r w:rsidRPr="00AF24D8">
        <w:rPr>
          <w:rFonts w:eastAsia="Calibri" w:cstheme="minorHAnsi"/>
          <w:sz w:val="24"/>
          <w:szCs w:val="24"/>
        </w:rPr>
        <w:t xml:space="preserve">Dofinansowanie w formie zaliczki przekazywane jest Beneficjentowi przelewem na rachunek bankowy Beneficjenta, wskazany w § 8 ust. </w:t>
      </w:r>
      <w:r w:rsidR="00834E7D" w:rsidRPr="00AF24D8">
        <w:rPr>
          <w:rFonts w:eastAsia="Calibri" w:cstheme="minorHAnsi"/>
          <w:sz w:val="24"/>
          <w:szCs w:val="24"/>
        </w:rPr>
        <w:t>9</w:t>
      </w:r>
    </w:p>
    <w:p w14:paraId="22E5E98F" w14:textId="6AB6147B" w:rsidR="009307A6" w:rsidRPr="00AF24D8" w:rsidRDefault="009307A6" w:rsidP="000B2E99">
      <w:pPr>
        <w:numPr>
          <w:ilvl w:val="0"/>
          <w:numId w:val="16"/>
        </w:numPr>
        <w:tabs>
          <w:tab w:val="left" w:pos="397"/>
        </w:tabs>
        <w:suppressAutoHyphens/>
        <w:spacing w:after="0" w:line="360" w:lineRule="auto"/>
        <w:ind w:left="397" w:hanging="397"/>
        <w:rPr>
          <w:rFonts w:eastAsia="Calibri" w:cstheme="minorHAnsi"/>
          <w:sz w:val="24"/>
          <w:szCs w:val="24"/>
        </w:rPr>
      </w:pPr>
      <w:r w:rsidRPr="00AF24D8">
        <w:rPr>
          <w:rFonts w:eastAsia="Calibri" w:cstheme="minorHAnsi"/>
          <w:sz w:val="24"/>
          <w:szCs w:val="24"/>
        </w:rPr>
        <w:t xml:space="preserve">Środki europejskie są przekazywane na rachunek bankowy Beneficjenta na podstawie Zleceń płatności </w:t>
      </w:r>
      <w:r w:rsidR="00E07A0C" w:rsidRPr="00AF24D8">
        <w:rPr>
          <w:rFonts w:eastAsia="Calibri" w:cstheme="minorHAnsi"/>
          <w:sz w:val="24"/>
          <w:szCs w:val="24"/>
        </w:rPr>
        <w:t xml:space="preserve">kierowanych </w:t>
      </w:r>
      <w:r w:rsidRPr="00AF24D8">
        <w:rPr>
          <w:rFonts w:eastAsia="Calibri" w:cstheme="minorHAnsi"/>
          <w:sz w:val="24"/>
          <w:szCs w:val="24"/>
        </w:rPr>
        <w:t>do BGK. Instytucja Zarządzająca nie ponosi odpowiedzialności za terminowość wypłat środków przez BGK</w:t>
      </w:r>
      <w:r w:rsidR="004179A7" w:rsidRPr="00AF24D8">
        <w:rPr>
          <w:rFonts w:eastAsia="Calibri" w:cstheme="minorHAnsi"/>
          <w:sz w:val="24"/>
          <w:szCs w:val="24"/>
        </w:rPr>
        <w:t>.</w:t>
      </w:r>
      <w:r w:rsidR="00823D28" w:rsidRPr="00AF24D8">
        <w:rPr>
          <w:rFonts w:eastAsia="Calibri" w:cstheme="minorHAnsi"/>
          <w:sz w:val="24"/>
          <w:szCs w:val="24"/>
        </w:rPr>
        <w:t xml:space="preserve"> Jednocześnie Instytucja Zarządzająca zobowiązuje się do przekazania środków dotacji celowej, o których mowa w §2 ust. </w:t>
      </w:r>
      <w:r w:rsidR="009E1BDF" w:rsidRPr="00AF24D8">
        <w:rPr>
          <w:rFonts w:eastAsia="Calibri" w:cstheme="minorHAnsi"/>
          <w:sz w:val="24"/>
          <w:szCs w:val="24"/>
        </w:rPr>
        <w:t>4</w:t>
      </w:r>
      <w:r w:rsidR="00823D28" w:rsidRPr="00AF24D8">
        <w:rPr>
          <w:rFonts w:eastAsia="Calibri" w:cstheme="minorHAnsi"/>
          <w:sz w:val="24"/>
          <w:szCs w:val="24"/>
        </w:rPr>
        <w:t xml:space="preserve">  na rachunek bankowy Beneficjenta wskazany w § 8 ust. 9 na podstawie dyspozycji przelewu środków z rachunku bankowego Instytucji Zarządzającej. </w:t>
      </w:r>
    </w:p>
    <w:p w14:paraId="693DCEE4" w14:textId="77777777" w:rsidR="009307A6" w:rsidRPr="00AF24D8" w:rsidRDefault="009307A6" w:rsidP="000B2E99">
      <w:pPr>
        <w:numPr>
          <w:ilvl w:val="0"/>
          <w:numId w:val="16"/>
        </w:numPr>
        <w:tabs>
          <w:tab w:val="left" w:pos="397"/>
        </w:tabs>
        <w:suppressAutoHyphens/>
        <w:spacing w:after="0" w:line="360" w:lineRule="auto"/>
        <w:ind w:left="397" w:hanging="397"/>
        <w:rPr>
          <w:rFonts w:eastAsia="Calibri" w:cstheme="minorHAnsi"/>
          <w:sz w:val="24"/>
          <w:szCs w:val="24"/>
        </w:rPr>
      </w:pPr>
      <w:r w:rsidRPr="00AF24D8">
        <w:rPr>
          <w:rFonts w:eastAsia="Calibri" w:cstheme="minorHAnsi"/>
          <w:sz w:val="24"/>
          <w:szCs w:val="24"/>
        </w:rPr>
        <w:t xml:space="preserve">Warunkiem przekazania Beneficjentowi </w:t>
      </w:r>
      <w:r w:rsidRPr="00AF24D8">
        <w:rPr>
          <w:rFonts w:eastAsia="Calibri" w:cstheme="minorHAnsi"/>
          <w:b/>
          <w:sz w:val="24"/>
          <w:szCs w:val="24"/>
        </w:rPr>
        <w:t>pierwszej transzy</w:t>
      </w:r>
      <w:r w:rsidRPr="00AF24D8">
        <w:rPr>
          <w:rFonts w:eastAsia="Calibri" w:cstheme="minorHAnsi"/>
          <w:sz w:val="24"/>
          <w:szCs w:val="24"/>
        </w:rPr>
        <w:t xml:space="preserve"> zaliczki, jest:</w:t>
      </w:r>
    </w:p>
    <w:p w14:paraId="0336E6A9" w14:textId="345724E4" w:rsidR="009307A6" w:rsidRPr="00AF24D8" w:rsidRDefault="009307A6" w:rsidP="000B2E99">
      <w:pPr>
        <w:numPr>
          <w:ilvl w:val="0"/>
          <w:numId w:val="18"/>
        </w:numPr>
        <w:tabs>
          <w:tab w:val="left" w:pos="2154"/>
        </w:tabs>
        <w:suppressAutoHyphens/>
        <w:spacing w:after="0" w:line="360" w:lineRule="auto"/>
        <w:rPr>
          <w:rFonts w:eastAsia="Calibri" w:cstheme="minorHAnsi"/>
          <w:sz w:val="24"/>
          <w:szCs w:val="24"/>
        </w:rPr>
      </w:pPr>
      <w:r w:rsidRPr="00AF24D8">
        <w:rPr>
          <w:rFonts w:eastAsia="Calibri" w:cstheme="minorHAnsi"/>
          <w:sz w:val="24"/>
          <w:szCs w:val="24"/>
        </w:rPr>
        <w:lastRenderedPageBreak/>
        <w:t xml:space="preserve">złożenie przez Beneficjenta do Instytucji Zarządzającej prawidłowego Wniosku </w:t>
      </w:r>
      <w:r w:rsidR="001616D7" w:rsidRPr="00AF24D8">
        <w:rPr>
          <w:rFonts w:eastAsia="Calibri" w:cstheme="minorHAnsi"/>
          <w:sz w:val="24"/>
          <w:szCs w:val="24"/>
        </w:rPr>
        <w:br/>
      </w:r>
      <w:r w:rsidRPr="00AF24D8">
        <w:rPr>
          <w:rFonts w:eastAsia="Calibri" w:cstheme="minorHAnsi"/>
          <w:sz w:val="24"/>
          <w:szCs w:val="24"/>
        </w:rPr>
        <w:t>o płatność zaliczkową</w:t>
      </w:r>
      <w:r w:rsidR="003572C2" w:rsidRPr="00AF24D8">
        <w:rPr>
          <w:rFonts w:eastAsia="Calibri" w:cstheme="minorHAnsi"/>
          <w:sz w:val="24"/>
          <w:szCs w:val="24"/>
        </w:rPr>
        <w:t xml:space="preserve"> wraz z prawidłowym</w:t>
      </w:r>
      <w:r w:rsidR="009B3871" w:rsidRPr="00AF24D8">
        <w:rPr>
          <w:rFonts w:eastAsia="Calibri" w:cstheme="minorHAnsi"/>
          <w:sz w:val="24"/>
          <w:szCs w:val="24"/>
        </w:rPr>
        <w:t>i</w:t>
      </w:r>
      <w:r w:rsidR="003572C2" w:rsidRPr="00AF24D8">
        <w:rPr>
          <w:rFonts w:eastAsia="Calibri" w:cstheme="minorHAnsi"/>
          <w:sz w:val="24"/>
          <w:szCs w:val="24"/>
        </w:rPr>
        <w:t xml:space="preserve"> harmonogram</w:t>
      </w:r>
      <w:r w:rsidR="009B3871" w:rsidRPr="00AF24D8">
        <w:rPr>
          <w:rFonts w:eastAsia="Calibri" w:cstheme="minorHAnsi"/>
          <w:sz w:val="24"/>
          <w:szCs w:val="24"/>
        </w:rPr>
        <w:t xml:space="preserve">ami, o których mowa </w:t>
      </w:r>
      <w:r w:rsidR="00A43C11">
        <w:rPr>
          <w:rFonts w:eastAsia="Calibri" w:cstheme="minorHAnsi"/>
          <w:sz w:val="24"/>
          <w:szCs w:val="24"/>
        </w:rPr>
        <w:br/>
      </w:r>
      <w:r w:rsidR="009B3871" w:rsidRPr="00AF24D8">
        <w:rPr>
          <w:rFonts w:eastAsia="Calibri" w:cstheme="minorHAnsi"/>
          <w:sz w:val="24"/>
          <w:szCs w:val="24"/>
        </w:rPr>
        <w:t>w § 8</w:t>
      </w:r>
      <w:r w:rsidRPr="00AF24D8">
        <w:rPr>
          <w:rFonts w:eastAsia="Calibri" w:cstheme="minorHAnsi"/>
          <w:sz w:val="24"/>
          <w:szCs w:val="24"/>
        </w:rPr>
        <w:t>. Zasady oraz terminy składania Wniosków o płatność i przygotowania odpowiednich dokumentów załączanych do Wniosku o płatność określa § 1</w:t>
      </w:r>
      <w:r w:rsidR="00BB23F4">
        <w:rPr>
          <w:rFonts w:eastAsia="Calibri" w:cstheme="minorHAnsi"/>
          <w:sz w:val="24"/>
          <w:szCs w:val="24"/>
        </w:rPr>
        <w:t>2</w:t>
      </w:r>
      <w:r w:rsidRPr="00AF24D8">
        <w:rPr>
          <w:rFonts w:eastAsia="Calibri" w:cstheme="minorHAnsi"/>
          <w:sz w:val="24"/>
          <w:szCs w:val="24"/>
        </w:rPr>
        <w:t>,</w:t>
      </w:r>
    </w:p>
    <w:p w14:paraId="6C3B8F19" w14:textId="70F3C8E8" w:rsidR="009307A6" w:rsidRPr="00AF24D8" w:rsidRDefault="009307A6" w:rsidP="000B2E99">
      <w:pPr>
        <w:numPr>
          <w:ilvl w:val="0"/>
          <w:numId w:val="18"/>
        </w:numPr>
        <w:tabs>
          <w:tab w:val="left" w:pos="2154"/>
        </w:tabs>
        <w:suppressAutoHyphens/>
        <w:spacing w:after="0" w:line="360" w:lineRule="auto"/>
        <w:rPr>
          <w:rFonts w:eastAsia="Calibri" w:cstheme="minorHAnsi"/>
          <w:sz w:val="24"/>
          <w:szCs w:val="24"/>
        </w:rPr>
      </w:pPr>
      <w:r w:rsidRPr="00AF24D8">
        <w:rPr>
          <w:rFonts w:eastAsia="Calibri" w:cstheme="minorHAnsi"/>
          <w:sz w:val="24"/>
          <w:szCs w:val="24"/>
        </w:rPr>
        <w:t xml:space="preserve">prawidłowe wniesienie przez Beneficjenta zabezpieczenia, o którym mowa </w:t>
      </w:r>
      <w:r w:rsidR="001616D7" w:rsidRPr="00AF24D8">
        <w:rPr>
          <w:rFonts w:eastAsia="Calibri" w:cstheme="minorHAnsi"/>
          <w:sz w:val="24"/>
          <w:szCs w:val="24"/>
        </w:rPr>
        <w:br/>
      </w:r>
      <w:r w:rsidRPr="00AF24D8">
        <w:rPr>
          <w:rFonts w:eastAsia="Calibri" w:cstheme="minorHAnsi"/>
          <w:sz w:val="24"/>
          <w:szCs w:val="24"/>
        </w:rPr>
        <w:t>w § 1</w:t>
      </w:r>
      <w:r w:rsidR="00FD3BAE">
        <w:rPr>
          <w:rFonts w:eastAsia="Calibri" w:cstheme="minorHAnsi"/>
          <w:sz w:val="24"/>
          <w:szCs w:val="24"/>
        </w:rPr>
        <w:t>6</w:t>
      </w:r>
      <w:r w:rsidR="005B2C11" w:rsidRPr="00AF24D8">
        <w:rPr>
          <w:rFonts w:eastAsia="Calibri" w:cstheme="minorHAnsi"/>
          <w:sz w:val="24"/>
          <w:szCs w:val="24"/>
        </w:rPr>
        <w:t xml:space="preserve"> – jeśli dot. Beneficjenta.</w:t>
      </w:r>
    </w:p>
    <w:p w14:paraId="06B919EC" w14:textId="1D1C2CDA" w:rsidR="00BF370B" w:rsidRPr="00AF24D8" w:rsidRDefault="00BF370B" w:rsidP="000B2E99">
      <w:pPr>
        <w:numPr>
          <w:ilvl w:val="0"/>
          <w:numId w:val="18"/>
        </w:numPr>
        <w:tabs>
          <w:tab w:val="left" w:pos="2154"/>
        </w:tabs>
        <w:suppressAutoHyphens/>
        <w:spacing w:after="0" w:line="360" w:lineRule="auto"/>
        <w:rPr>
          <w:rFonts w:eastAsia="Calibri" w:cstheme="minorHAnsi"/>
          <w:sz w:val="24"/>
          <w:szCs w:val="24"/>
        </w:rPr>
      </w:pPr>
      <w:r w:rsidRPr="00AF24D8">
        <w:rPr>
          <w:rFonts w:eastAsia="Calibri" w:cstheme="minorHAnsi"/>
          <w:sz w:val="24"/>
          <w:szCs w:val="24"/>
        </w:rPr>
        <w:t>dostępność środków europejskich w limicie określonym przez ministra właściwego ds. rozwoju regionalnego</w:t>
      </w:r>
      <w:r w:rsidR="00823D28" w:rsidRPr="00AF24D8">
        <w:rPr>
          <w:rFonts w:eastAsia="Calibri" w:cstheme="minorHAnsi"/>
          <w:sz w:val="24"/>
          <w:szCs w:val="24"/>
        </w:rPr>
        <w:t>,</w:t>
      </w:r>
    </w:p>
    <w:p w14:paraId="0FB85064" w14:textId="6F7C1F4B" w:rsidR="009307A6" w:rsidRDefault="00823D28" w:rsidP="000B2E99">
      <w:pPr>
        <w:numPr>
          <w:ilvl w:val="0"/>
          <w:numId w:val="18"/>
        </w:numPr>
        <w:tabs>
          <w:tab w:val="left" w:pos="2154"/>
        </w:tabs>
        <w:suppressAutoHyphens/>
        <w:spacing w:after="0" w:line="360" w:lineRule="auto"/>
        <w:rPr>
          <w:rFonts w:eastAsia="Calibri" w:cstheme="minorHAnsi"/>
          <w:sz w:val="24"/>
          <w:szCs w:val="24"/>
        </w:rPr>
      </w:pPr>
      <w:r w:rsidRPr="00AF24D8">
        <w:rPr>
          <w:rFonts w:eastAsia="Calibri" w:cstheme="minorHAnsi"/>
          <w:sz w:val="24"/>
          <w:szCs w:val="24"/>
        </w:rPr>
        <w:t>dostępność środków dotacji celowej na rachunku Instytucji Zarządzającej.</w:t>
      </w:r>
    </w:p>
    <w:p w14:paraId="0040CB54" w14:textId="321F541B" w:rsidR="007054DB" w:rsidRPr="00903F56" w:rsidRDefault="00434D26" w:rsidP="00903F56">
      <w:pPr>
        <w:numPr>
          <w:ilvl w:val="0"/>
          <w:numId w:val="16"/>
        </w:numPr>
        <w:spacing w:line="360" w:lineRule="auto"/>
        <w:ind w:left="284" w:hanging="284"/>
        <w:rPr>
          <w:rFonts w:ascii="Calibri" w:hAnsi="Calibri" w:cs="Calibri"/>
          <w:sz w:val="24"/>
          <w:szCs w:val="24"/>
        </w:rPr>
      </w:pPr>
      <w:r w:rsidRPr="00903F56">
        <w:rPr>
          <w:rFonts w:ascii="Calibri" w:hAnsi="Calibri" w:cs="Calibri"/>
          <w:sz w:val="24"/>
          <w:szCs w:val="24"/>
        </w:rPr>
        <w:t xml:space="preserve"> </w:t>
      </w:r>
      <w:r w:rsidR="007054DB" w:rsidRPr="00903F56">
        <w:rPr>
          <w:rFonts w:ascii="Calibri" w:hAnsi="Calibri" w:cs="Calibri"/>
          <w:sz w:val="24"/>
          <w:szCs w:val="24"/>
        </w:rPr>
        <w:t xml:space="preserve">W przypadku Projektów z programem </w:t>
      </w:r>
      <w:proofErr w:type="spellStart"/>
      <w:r w:rsidR="007054DB" w:rsidRPr="00903F56">
        <w:rPr>
          <w:rFonts w:ascii="Calibri" w:hAnsi="Calibri" w:cs="Calibri"/>
          <w:sz w:val="24"/>
          <w:szCs w:val="24"/>
        </w:rPr>
        <w:t>funkcjonalno</w:t>
      </w:r>
      <w:proofErr w:type="spellEnd"/>
      <w:r w:rsidR="007054DB" w:rsidRPr="00903F56">
        <w:rPr>
          <w:rFonts w:ascii="Calibri" w:hAnsi="Calibri" w:cs="Calibri"/>
          <w:sz w:val="24"/>
          <w:szCs w:val="24"/>
        </w:rPr>
        <w:t xml:space="preserve"> - użytkowym transza zaliczki przekazywana jest Beneficjentowi dodatkowo po spełnieniu wymagań określonych w § 11.</w:t>
      </w:r>
    </w:p>
    <w:p w14:paraId="2CF0B4A4" w14:textId="77777777" w:rsidR="009307A6" w:rsidRPr="00AF24D8" w:rsidRDefault="009307A6" w:rsidP="000B2E99">
      <w:pPr>
        <w:numPr>
          <w:ilvl w:val="0"/>
          <w:numId w:val="16"/>
        </w:numPr>
        <w:tabs>
          <w:tab w:val="left" w:pos="397"/>
        </w:tabs>
        <w:suppressAutoHyphens/>
        <w:spacing w:after="0" w:line="360" w:lineRule="auto"/>
        <w:ind w:left="397" w:hanging="397"/>
        <w:rPr>
          <w:rFonts w:eastAsia="Calibri" w:cstheme="minorHAnsi"/>
          <w:sz w:val="24"/>
          <w:szCs w:val="24"/>
        </w:rPr>
      </w:pPr>
      <w:r w:rsidRPr="00AF24D8">
        <w:rPr>
          <w:rFonts w:eastAsia="Calibri" w:cstheme="minorHAnsi"/>
          <w:sz w:val="24"/>
          <w:szCs w:val="24"/>
        </w:rPr>
        <w:t xml:space="preserve">Warunkiem przekazania Beneficjentowi </w:t>
      </w:r>
      <w:r w:rsidRPr="00AF24D8">
        <w:rPr>
          <w:rFonts w:eastAsia="Calibri" w:cstheme="minorHAnsi"/>
          <w:b/>
          <w:sz w:val="24"/>
          <w:szCs w:val="24"/>
        </w:rPr>
        <w:t>drugiej i kolejnych transz</w:t>
      </w:r>
      <w:r w:rsidRPr="00AF24D8">
        <w:rPr>
          <w:rFonts w:eastAsia="Calibri" w:cstheme="minorHAnsi"/>
          <w:sz w:val="24"/>
          <w:szCs w:val="24"/>
        </w:rPr>
        <w:t xml:space="preserve"> zaliczki jest:</w:t>
      </w:r>
    </w:p>
    <w:p w14:paraId="294EC6C7" w14:textId="536F67E9" w:rsidR="00B821E3" w:rsidRPr="00AF24D8" w:rsidRDefault="009307A6" w:rsidP="000B2E99">
      <w:pPr>
        <w:numPr>
          <w:ilvl w:val="0"/>
          <w:numId w:val="17"/>
        </w:numPr>
        <w:tabs>
          <w:tab w:val="left" w:pos="2151"/>
          <w:tab w:val="left" w:pos="2154"/>
        </w:tabs>
        <w:suppressAutoHyphens/>
        <w:spacing w:after="0" w:line="360" w:lineRule="auto"/>
        <w:ind w:left="717"/>
        <w:rPr>
          <w:rFonts w:eastAsia="Times New Roman" w:cstheme="minorHAnsi"/>
          <w:sz w:val="24"/>
          <w:szCs w:val="24"/>
          <w:lang w:eastAsia="pl-PL"/>
        </w:rPr>
      </w:pPr>
      <w:r w:rsidRPr="00AF24D8">
        <w:rPr>
          <w:rFonts w:eastAsia="Times New Roman" w:cstheme="minorHAnsi"/>
          <w:sz w:val="24"/>
          <w:szCs w:val="24"/>
          <w:lang w:eastAsia="pl-PL"/>
        </w:rPr>
        <w:t xml:space="preserve">złożenie przez Beneficjenta do Instytucji Zarządzającej </w:t>
      </w:r>
      <w:r w:rsidR="004E7D64" w:rsidRPr="00AF24D8">
        <w:rPr>
          <w:rFonts w:eastAsia="Times New Roman" w:cstheme="minorHAnsi"/>
          <w:sz w:val="24"/>
          <w:szCs w:val="24"/>
          <w:lang w:eastAsia="pl-PL"/>
        </w:rPr>
        <w:t xml:space="preserve">prawidłowych Wniosków </w:t>
      </w:r>
      <w:r w:rsidR="00A43C11">
        <w:rPr>
          <w:rFonts w:eastAsia="Times New Roman" w:cstheme="minorHAnsi"/>
          <w:sz w:val="24"/>
          <w:szCs w:val="24"/>
          <w:lang w:eastAsia="pl-PL"/>
        </w:rPr>
        <w:br/>
      </w:r>
      <w:r w:rsidR="004E7D64" w:rsidRPr="00AF24D8">
        <w:rPr>
          <w:rFonts w:eastAsia="Times New Roman" w:cstheme="minorHAnsi"/>
          <w:sz w:val="24"/>
          <w:szCs w:val="24"/>
          <w:lang w:eastAsia="pl-PL"/>
        </w:rPr>
        <w:t>o płatność wraz z prawidłowym</w:t>
      </w:r>
      <w:r w:rsidR="009B3871" w:rsidRPr="00AF24D8">
        <w:rPr>
          <w:rFonts w:eastAsia="Times New Roman" w:cstheme="minorHAnsi"/>
          <w:sz w:val="24"/>
          <w:szCs w:val="24"/>
          <w:lang w:eastAsia="pl-PL"/>
        </w:rPr>
        <w:t>i</w:t>
      </w:r>
      <w:r w:rsidR="004E7D64" w:rsidRPr="00AF24D8">
        <w:rPr>
          <w:rFonts w:eastAsia="Times New Roman" w:cstheme="minorHAnsi"/>
          <w:sz w:val="24"/>
          <w:szCs w:val="24"/>
          <w:lang w:eastAsia="pl-PL"/>
        </w:rPr>
        <w:t xml:space="preserve"> </w:t>
      </w:r>
      <w:r w:rsidR="009B3871" w:rsidRPr="00AF24D8">
        <w:rPr>
          <w:rFonts w:eastAsia="Times New Roman" w:cstheme="minorHAnsi"/>
          <w:sz w:val="24"/>
          <w:szCs w:val="24"/>
          <w:lang w:eastAsia="pl-PL"/>
        </w:rPr>
        <w:t xml:space="preserve">harmonogramami, o których mowa w </w:t>
      </w:r>
      <w:r w:rsidR="009B3871" w:rsidRPr="00AF24D8">
        <w:rPr>
          <w:rFonts w:eastAsia="Calibri" w:cstheme="minorHAnsi"/>
          <w:sz w:val="24"/>
          <w:szCs w:val="24"/>
        </w:rPr>
        <w:t>§ 8</w:t>
      </w:r>
      <w:r w:rsidR="004E7D64" w:rsidRPr="00AF24D8">
        <w:rPr>
          <w:rFonts w:eastAsia="Times New Roman" w:cstheme="minorHAnsi"/>
          <w:sz w:val="24"/>
          <w:szCs w:val="24"/>
          <w:lang w:eastAsia="pl-PL"/>
        </w:rPr>
        <w:t xml:space="preserve">, </w:t>
      </w:r>
      <w:r w:rsidR="00A617C7" w:rsidRPr="00AF24D8">
        <w:rPr>
          <w:rFonts w:eastAsia="Times New Roman" w:cstheme="minorHAnsi"/>
          <w:sz w:val="24"/>
          <w:szCs w:val="24"/>
          <w:lang w:eastAsia="pl-PL"/>
        </w:rPr>
        <w:t xml:space="preserve">rozliczających </w:t>
      </w:r>
      <w:r w:rsidR="00BD51DA" w:rsidRPr="00AF24D8">
        <w:rPr>
          <w:rFonts w:eastAsia="Times New Roman" w:cstheme="minorHAnsi"/>
          <w:b/>
          <w:sz w:val="24"/>
          <w:szCs w:val="24"/>
          <w:lang w:eastAsia="pl-PL"/>
        </w:rPr>
        <w:t>10</w:t>
      </w:r>
      <w:r w:rsidRPr="00AF24D8">
        <w:rPr>
          <w:rFonts w:eastAsia="Times New Roman" w:cstheme="minorHAnsi"/>
          <w:b/>
          <w:sz w:val="24"/>
          <w:szCs w:val="24"/>
          <w:lang w:eastAsia="pl-PL"/>
        </w:rPr>
        <w:t>0 %</w:t>
      </w:r>
      <w:r w:rsidRPr="00AF24D8">
        <w:rPr>
          <w:rFonts w:eastAsia="Times New Roman" w:cstheme="minorHAnsi"/>
          <w:sz w:val="24"/>
          <w:szCs w:val="24"/>
          <w:lang w:eastAsia="pl-PL"/>
        </w:rPr>
        <w:t xml:space="preserve"> otrzymanej transzy zaliczki. Zasady oraz terminy składania Wniosków o płatność oraz przygotowania odpowiednich dokumentów załączanych do Wniosku o płatność określa § 1</w:t>
      </w:r>
      <w:r w:rsidR="00FD3BAE">
        <w:rPr>
          <w:rFonts w:eastAsia="Times New Roman" w:cstheme="minorHAnsi"/>
          <w:sz w:val="24"/>
          <w:szCs w:val="24"/>
          <w:lang w:eastAsia="pl-PL"/>
        </w:rPr>
        <w:t>2</w:t>
      </w:r>
      <w:r w:rsidR="00B821E3" w:rsidRPr="00AF24D8">
        <w:rPr>
          <w:rFonts w:eastAsia="Times New Roman" w:cstheme="minorHAnsi"/>
          <w:sz w:val="24"/>
          <w:szCs w:val="24"/>
          <w:lang w:eastAsia="pl-PL"/>
        </w:rPr>
        <w:t>.</w:t>
      </w:r>
    </w:p>
    <w:p w14:paraId="4E2C99E8" w14:textId="73F24AC1" w:rsidR="009307A6" w:rsidRPr="00AF24D8" w:rsidRDefault="004743B3" w:rsidP="000B2E99">
      <w:pPr>
        <w:numPr>
          <w:ilvl w:val="0"/>
          <w:numId w:val="17"/>
        </w:numPr>
        <w:tabs>
          <w:tab w:val="left" w:pos="2151"/>
          <w:tab w:val="left" w:pos="2154"/>
        </w:tabs>
        <w:suppressAutoHyphens/>
        <w:spacing w:after="0" w:line="360" w:lineRule="auto"/>
        <w:ind w:left="717"/>
        <w:rPr>
          <w:rFonts w:eastAsia="Times New Roman" w:cstheme="minorHAnsi"/>
          <w:bCs/>
          <w:sz w:val="24"/>
          <w:szCs w:val="24"/>
          <w:lang w:eastAsia="pl-PL"/>
        </w:rPr>
      </w:pPr>
      <w:r w:rsidRPr="00AF24D8">
        <w:rPr>
          <w:rFonts w:eastAsia="Times New Roman" w:cstheme="minorHAnsi"/>
          <w:sz w:val="24"/>
          <w:szCs w:val="24"/>
          <w:lang w:eastAsia="pl-PL"/>
        </w:rPr>
        <w:t xml:space="preserve">potwierdzenie </w:t>
      </w:r>
      <w:r w:rsidR="009307A6" w:rsidRPr="00AF24D8">
        <w:rPr>
          <w:rFonts w:eastAsia="Times New Roman" w:cstheme="minorHAnsi"/>
          <w:sz w:val="24"/>
          <w:szCs w:val="24"/>
          <w:lang w:eastAsia="pl-PL"/>
        </w:rPr>
        <w:t>przez Instytucję Zarządzającą prawidłowości wydatkowania przez Beneficjenta przekazanej wcześniej transzy zaliczki, tj. poniesienia wyd</w:t>
      </w:r>
      <w:r w:rsidR="00CB3CFD" w:rsidRPr="00AF24D8">
        <w:rPr>
          <w:rFonts w:eastAsia="Times New Roman" w:cstheme="minorHAnsi"/>
          <w:sz w:val="24"/>
          <w:szCs w:val="24"/>
          <w:lang w:eastAsia="pl-PL"/>
        </w:rPr>
        <w:t xml:space="preserve">atków objętych </w:t>
      </w:r>
      <w:r w:rsidR="00922D46" w:rsidRPr="00AF24D8">
        <w:rPr>
          <w:rFonts w:eastAsia="Times New Roman" w:cstheme="minorHAnsi"/>
          <w:sz w:val="24"/>
          <w:szCs w:val="24"/>
          <w:lang w:eastAsia="pl-PL"/>
        </w:rPr>
        <w:t xml:space="preserve">Umową </w:t>
      </w:r>
      <w:r w:rsidR="00CB3CFD" w:rsidRPr="00AF24D8">
        <w:rPr>
          <w:rFonts w:eastAsia="Times New Roman" w:cstheme="minorHAnsi"/>
          <w:sz w:val="24"/>
          <w:szCs w:val="24"/>
          <w:lang w:eastAsia="pl-PL"/>
        </w:rPr>
        <w:t xml:space="preserve">i zgodnie </w:t>
      </w:r>
      <w:r w:rsidR="009307A6" w:rsidRPr="00AF24D8">
        <w:rPr>
          <w:rFonts w:eastAsia="Times New Roman" w:cstheme="minorHAnsi"/>
          <w:sz w:val="24"/>
          <w:szCs w:val="24"/>
          <w:lang w:eastAsia="pl-PL"/>
        </w:rPr>
        <w:t xml:space="preserve">z jej zapisami oraz ich kwalifikowalności. </w:t>
      </w:r>
      <w:r w:rsidR="009307A6" w:rsidRPr="00AF24D8">
        <w:rPr>
          <w:rFonts w:eastAsia="Times New Roman" w:cstheme="minorHAnsi"/>
          <w:bCs/>
          <w:sz w:val="24"/>
          <w:szCs w:val="24"/>
          <w:lang w:eastAsia="pl-PL"/>
        </w:rPr>
        <w:t>W przypadku stwierdzenia nieprawidłowości podczas weryfikacji Wniosku o płatność rozliczającego przekazane transze zastosowanie mają zapisy § 1</w:t>
      </w:r>
      <w:r w:rsidR="00FD3BAE">
        <w:rPr>
          <w:rFonts w:eastAsia="Times New Roman" w:cstheme="minorHAnsi"/>
          <w:bCs/>
          <w:sz w:val="24"/>
          <w:szCs w:val="24"/>
          <w:lang w:eastAsia="pl-PL"/>
        </w:rPr>
        <w:t>3</w:t>
      </w:r>
      <w:r w:rsidR="009307A6" w:rsidRPr="00AF24D8">
        <w:rPr>
          <w:rFonts w:eastAsia="Times New Roman" w:cstheme="minorHAnsi"/>
          <w:bCs/>
          <w:sz w:val="24"/>
          <w:szCs w:val="24"/>
          <w:lang w:eastAsia="pl-PL"/>
        </w:rPr>
        <w:t>,</w:t>
      </w:r>
    </w:p>
    <w:p w14:paraId="0C7D0A89" w14:textId="167E1E51" w:rsidR="00BF370B" w:rsidRPr="00AF24D8" w:rsidRDefault="009307A6" w:rsidP="000B2E99">
      <w:pPr>
        <w:numPr>
          <w:ilvl w:val="0"/>
          <w:numId w:val="17"/>
        </w:numPr>
        <w:tabs>
          <w:tab w:val="left" w:pos="2151"/>
          <w:tab w:val="left" w:pos="2154"/>
        </w:tabs>
        <w:suppressAutoHyphens/>
        <w:spacing w:after="0" w:line="360" w:lineRule="auto"/>
        <w:ind w:left="717"/>
        <w:rPr>
          <w:rFonts w:eastAsia="Times New Roman" w:cstheme="minorHAnsi"/>
          <w:sz w:val="24"/>
          <w:szCs w:val="24"/>
          <w:lang w:eastAsia="pl-PL"/>
        </w:rPr>
      </w:pPr>
      <w:r w:rsidRPr="00AF24D8">
        <w:rPr>
          <w:rFonts w:eastAsia="Times New Roman" w:cstheme="minorHAnsi"/>
          <w:sz w:val="24"/>
          <w:szCs w:val="24"/>
          <w:lang w:eastAsia="pl-PL"/>
        </w:rPr>
        <w:t xml:space="preserve">dostępność środków europejskich w limicie określonym przez </w:t>
      </w:r>
      <w:r w:rsidR="004C4C6C" w:rsidRPr="00AF24D8">
        <w:rPr>
          <w:rFonts w:eastAsia="Times New Roman" w:cstheme="minorHAnsi"/>
          <w:sz w:val="24"/>
          <w:szCs w:val="24"/>
          <w:lang w:eastAsia="pl-PL"/>
        </w:rPr>
        <w:t xml:space="preserve">ministra właściwego </w:t>
      </w:r>
      <w:r w:rsidR="00AE1AF8" w:rsidRPr="00AF24D8">
        <w:rPr>
          <w:rFonts w:eastAsia="Times New Roman" w:cstheme="minorHAnsi"/>
          <w:sz w:val="24"/>
          <w:szCs w:val="24"/>
          <w:lang w:eastAsia="pl-PL"/>
        </w:rPr>
        <w:t>ds.</w:t>
      </w:r>
      <w:r w:rsidR="004C4C6C" w:rsidRPr="00AF24D8">
        <w:rPr>
          <w:rFonts w:eastAsia="Times New Roman" w:cstheme="minorHAnsi"/>
          <w:sz w:val="24"/>
          <w:szCs w:val="24"/>
          <w:lang w:eastAsia="pl-PL"/>
        </w:rPr>
        <w:t xml:space="preserve"> </w:t>
      </w:r>
      <w:r w:rsidR="00E70D4E" w:rsidRPr="00AF24D8">
        <w:rPr>
          <w:rFonts w:eastAsia="Times New Roman" w:cstheme="minorHAnsi"/>
          <w:sz w:val="24"/>
          <w:szCs w:val="24"/>
          <w:lang w:eastAsia="pl-PL"/>
        </w:rPr>
        <w:t>rozwoju regionalnego</w:t>
      </w:r>
      <w:r w:rsidR="00922D46" w:rsidRPr="00AF24D8">
        <w:rPr>
          <w:rFonts w:eastAsia="Times New Roman" w:cstheme="minorHAnsi"/>
          <w:sz w:val="24"/>
          <w:szCs w:val="24"/>
          <w:lang w:eastAsia="pl-PL"/>
        </w:rPr>
        <w:t xml:space="preserve">, </w:t>
      </w:r>
    </w:p>
    <w:p w14:paraId="18D1D58E" w14:textId="52783C2F" w:rsidR="00922D46" w:rsidRPr="00AF24D8" w:rsidRDefault="00922D46" w:rsidP="000B2E99">
      <w:pPr>
        <w:numPr>
          <w:ilvl w:val="0"/>
          <w:numId w:val="17"/>
        </w:numPr>
        <w:tabs>
          <w:tab w:val="left" w:pos="2151"/>
          <w:tab w:val="left" w:pos="2154"/>
        </w:tabs>
        <w:suppressAutoHyphens/>
        <w:spacing w:after="0" w:line="360" w:lineRule="auto"/>
        <w:ind w:left="717"/>
        <w:rPr>
          <w:rFonts w:eastAsia="Times New Roman" w:cstheme="minorHAnsi"/>
          <w:sz w:val="24"/>
          <w:szCs w:val="24"/>
          <w:lang w:eastAsia="pl-PL"/>
        </w:rPr>
      </w:pPr>
      <w:bookmarkStart w:id="12" w:name="_Hlk178337518"/>
      <w:r w:rsidRPr="00AF24D8">
        <w:rPr>
          <w:rFonts w:eastAsia="Calibri" w:cstheme="minorHAnsi"/>
          <w:sz w:val="24"/>
          <w:szCs w:val="24"/>
        </w:rPr>
        <w:t>dostępność środków dotacji celowej na rachunku Instytucji Zarządzającej,</w:t>
      </w:r>
    </w:p>
    <w:bookmarkEnd w:id="12"/>
    <w:p w14:paraId="4B6B2B53" w14:textId="312ACAA5" w:rsidR="00886C6A" w:rsidRPr="00AF24D8" w:rsidRDefault="009307A6" w:rsidP="000B2E99">
      <w:pPr>
        <w:numPr>
          <w:ilvl w:val="0"/>
          <w:numId w:val="17"/>
        </w:numPr>
        <w:tabs>
          <w:tab w:val="left" w:pos="2151"/>
          <w:tab w:val="left" w:pos="2154"/>
        </w:tabs>
        <w:suppressAutoHyphens/>
        <w:spacing w:after="0" w:line="360" w:lineRule="auto"/>
        <w:ind w:left="717"/>
        <w:rPr>
          <w:rFonts w:eastAsia="Times New Roman" w:cstheme="minorHAnsi"/>
          <w:sz w:val="24"/>
          <w:szCs w:val="24"/>
          <w:lang w:eastAsia="pl-PL"/>
        </w:rPr>
      </w:pPr>
      <w:r w:rsidRPr="00AF24D8">
        <w:rPr>
          <w:rFonts w:eastAsia="Times New Roman" w:cstheme="minorHAnsi"/>
          <w:sz w:val="24"/>
          <w:szCs w:val="24"/>
          <w:lang w:eastAsia="pl-PL"/>
        </w:rPr>
        <w:t xml:space="preserve">Wniosek rozliczający otrzymaną transzę zaliczki jest weryfikowany zgodnie </w:t>
      </w:r>
      <w:r w:rsidR="00A43C11">
        <w:rPr>
          <w:rFonts w:eastAsia="Times New Roman" w:cstheme="minorHAnsi"/>
          <w:sz w:val="24"/>
          <w:szCs w:val="24"/>
          <w:lang w:eastAsia="pl-PL"/>
        </w:rPr>
        <w:br/>
      </w:r>
      <w:r w:rsidRPr="00AF24D8">
        <w:rPr>
          <w:rFonts w:eastAsia="Times New Roman" w:cstheme="minorHAnsi"/>
          <w:sz w:val="24"/>
          <w:szCs w:val="24"/>
          <w:lang w:eastAsia="pl-PL"/>
        </w:rPr>
        <w:t>z zasadami określonymi w § 1</w:t>
      </w:r>
      <w:r w:rsidR="00FD3BAE">
        <w:rPr>
          <w:rFonts w:eastAsia="Times New Roman" w:cstheme="minorHAnsi"/>
          <w:sz w:val="24"/>
          <w:szCs w:val="24"/>
          <w:lang w:eastAsia="pl-PL"/>
        </w:rPr>
        <w:t>3</w:t>
      </w:r>
      <w:r w:rsidRPr="00AF24D8">
        <w:rPr>
          <w:rFonts w:eastAsia="Times New Roman" w:cstheme="minorHAnsi"/>
          <w:sz w:val="24"/>
          <w:szCs w:val="24"/>
          <w:lang w:eastAsia="pl-PL"/>
        </w:rPr>
        <w:t>.</w:t>
      </w:r>
    </w:p>
    <w:p w14:paraId="4D97DDA8" w14:textId="7478409A" w:rsidR="009307A6" w:rsidRPr="00AF24D8" w:rsidRDefault="009307A6" w:rsidP="000B2E99">
      <w:pPr>
        <w:numPr>
          <w:ilvl w:val="0"/>
          <w:numId w:val="16"/>
        </w:numPr>
        <w:tabs>
          <w:tab w:val="left" w:pos="397"/>
        </w:tabs>
        <w:suppressAutoHyphens/>
        <w:spacing w:after="0" w:line="360" w:lineRule="auto"/>
        <w:ind w:left="397" w:hanging="397"/>
        <w:rPr>
          <w:rFonts w:eastAsia="Calibri" w:cstheme="minorHAnsi"/>
          <w:sz w:val="24"/>
          <w:szCs w:val="24"/>
        </w:rPr>
      </w:pPr>
      <w:r w:rsidRPr="00AF24D8">
        <w:rPr>
          <w:rFonts w:eastAsia="Calibri" w:cstheme="minorHAnsi"/>
          <w:sz w:val="24"/>
          <w:szCs w:val="24"/>
        </w:rPr>
        <w:t xml:space="preserve">Warunkiem końcowego rozliczenia Projektu jest złożenie przez Beneficjenta </w:t>
      </w:r>
      <w:r w:rsidR="00250B1E" w:rsidRPr="00AF24D8">
        <w:rPr>
          <w:rFonts w:eastAsia="Calibri" w:cstheme="minorHAnsi"/>
          <w:sz w:val="24"/>
          <w:szCs w:val="24"/>
        </w:rPr>
        <w:t xml:space="preserve">prawidłowego </w:t>
      </w:r>
      <w:r w:rsidRPr="00AF24D8">
        <w:rPr>
          <w:rFonts w:eastAsia="Calibri" w:cstheme="minorHAnsi"/>
          <w:sz w:val="24"/>
          <w:szCs w:val="24"/>
        </w:rPr>
        <w:t>wniosku o płatność końcową.</w:t>
      </w:r>
    </w:p>
    <w:p w14:paraId="561F4C5A" w14:textId="51ACF195" w:rsidR="009307A6" w:rsidRPr="00AF24D8" w:rsidRDefault="004743B3" w:rsidP="000B2E99">
      <w:pPr>
        <w:numPr>
          <w:ilvl w:val="0"/>
          <w:numId w:val="16"/>
        </w:numPr>
        <w:tabs>
          <w:tab w:val="left" w:pos="397"/>
        </w:tabs>
        <w:suppressAutoHyphens/>
        <w:spacing w:after="0" w:line="360" w:lineRule="auto"/>
        <w:ind w:left="397" w:hanging="397"/>
        <w:rPr>
          <w:rFonts w:eastAsia="Calibri" w:cstheme="minorHAnsi"/>
          <w:sz w:val="24"/>
          <w:szCs w:val="24"/>
        </w:rPr>
      </w:pPr>
      <w:r w:rsidRPr="00AF24D8">
        <w:rPr>
          <w:rFonts w:eastAsia="Calibri" w:cstheme="minorHAnsi"/>
          <w:sz w:val="24"/>
          <w:szCs w:val="24"/>
        </w:rPr>
        <w:lastRenderedPageBreak/>
        <w:t xml:space="preserve">Potwierdzenie </w:t>
      </w:r>
      <w:r w:rsidR="009307A6" w:rsidRPr="00AF24D8">
        <w:rPr>
          <w:rFonts w:eastAsia="Calibri" w:cstheme="minorHAnsi"/>
          <w:sz w:val="24"/>
          <w:szCs w:val="24"/>
        </w:rPr>
        <w:t xml:space="preserve">prawidłowości wydatków przez Instytucję Zarządzającą, o którym mowa w ust. </w:t>
      </w:r>
      <w:r w:rsidR="00832EFD" w:rsidRPr="00AF24D8">
        <w:rPr>
          <w:rFonts w:eastAsia="Calibri" w:cstheme="minorHAnsi"/>
          <w:sz w:val="24"/>
          <w:szCs w:val="24"/>
        </w:rPr>
        <w:t>1</w:t>
      </w:r>
      <w:r w:rsidR="00A42606" w:rsidRPr="00AF24D8">
        <w:rPr>
          <w:rFonts w:eastAsia="Calibri" w:cstheme="minorHAnsi"/>
          <w:sz w:val="24"/>
          <w:szCs w:val="24"/>
        </w:rPr>
        <w:t>0</w:t>
      </w:r>
      <w:r w:rsidR="009307A6" w:rsidRPr="00AF24D8">
        <w:rPr>
          <w:rFonts w:eastAsia="Calibri" w:cstheme="minorHAnsi"/>
          <w:sz w:val="24"/>
          <w:szCs w:val="24"/>
        </w:rPr>
        <w:t xml:space="preserve"> pkt 2) </w:t>
      </w:r>
      <w:r w:rsidR="009307A6" w:rsidRPr="00AF24D8">
        <w:rPr>
          <w:rFonts w:eastAsia="Calibri" w:cstheme="minorHAnsi"/>
          <w:b/>
          <w:sz w:val="24"/>
          <w:szCs w:val="24"/>
        </w:rPr>
        <w:t xml:space="preserve">podlega </w:t>
      </w:r>
      <w:r w:rsidRPr="00AF24D8">
        <w:rPr>
          <w:rFonts w:eastAsia="Calibri" w:cstheme="minorHAnsi"/>
          <w:b/>
          <w:sz w:val="24"/>
          <w:szCs w:val="24"/>
        </w:rPr>
        <w:t xml:space="preserve">przedłożeniu </w:t>
      </w:r>
      <w:r w:rsidR="004608D1" w:rsidRPr="00AF24D8">
        <w:rPr>
          <w:rFonts w:eastAsia="Calibri" w:cstheme="minorHAnsi"/>
          <w:b/>
          <w:sz w:val="24"/>
          <w:szCs w:val="24"/>
        </w:rPr>
        <w:t xml:space="preserve">do Komisji Europejskiej </w:t>
      </w:r>
      <w:r w:rsidR="009307A6" w:rsidRPr="00AF24D8">
        <w:rPr>
          <w:rFonts w:eastAsia="Calibri" w:cstheme="minorHAnsi"/>
          <w:b/>
          <w:sz w:val="24"/>
          <w:szCs w:val="24"/>
        </w:rPr>
        <w:t xml:space="preserve">przez </w:t>
      </w:r>
      <w:r w:rsidR="00E07A0C" w:rsidRPr="00AF24D8">
        <w:rPr>
          <w:rFonts w:eastAsia="Calibri" w:cstheme="minorHAnsi"/>
          <w:b/>
          <w:sz w:val="24"/>
          <w:szCs w:val="24"/>
        </w:rPr>
        <w:t xml:space="preserve">Instytucję </w:t>
      </w:r>
      <w:r w:rsidR="004608D1" w:rsidRPr="00AF24D8">
        <w:rPr>
          <w:rFonts w:eastAsia="Calibri" w:cstheme="minorHAnsi"/>
          <w:b/>
          <w:sz w:val="24"/>
          <w:szCs w:val="24"/>
        </w:rPr>
        <w:t>odpowiedzialną za księgowanie wydatków</w:t>
      </w:r>
      <w:r w:rsidR="009307A6" w:rsidRPr="00AF24D8">
        <w:rPr>
          <w:rFonts w:eastAsia="Calibri" w:cstheme="minorHAnsi"/>
          <w:sz w:val="24"/>
          <w:szCs w:val="24"/>
        </w:rPr>
        <w:t xml:space="preserve">. Stwierdzenie przez tę Instytucję nieprawidłowości wydatków poniesionych przez Beneficjenta obciąża Beneficjenta. </w:t>
      </w:r>
      <w:r w:rsidR="00A43C11">
        <w:rPr>
          <w:rFonts w:eastAsia="Calibri" w:cstheme="minorHAnsi"/>
          <w:sz w:val="24"/>
          <w:szCs w:val="24"/>
        </w:rPr>
        <w:br/>
      </w:r>
      <w:r w:rsidR="009307A6" w:rsidRPr="00AF24D8">
        <w:rPr>
          <w:rFonts w:eastAsia="Calibri" w:cstheme="minorHAnsi"/>
          <w:sz w:val="24"/>
          <w:szCs w:val="24"/>
        </w:rPr>
        <w:t xml:space="preserve">W takim przypadku </w:t>
      </w:r>
      <w:r w:rsidR="009307A6" w:rsidRPr="00AF24D8">
        <w:rPr>
          <w:rFonts w:eastAsia="Calibri" w:cstheme="minorHAnsi"/>
          <w:bCs/>
          <w:sz w:val="24"/>
          <w:szCs w:val="24"/>
        </w:rPr>
        <w:t>zastosowanie mają zapisy § 1</w:t>
      </w:r>
      <w:r w:rsidR="00BE45B3">
        <w:rPr>
          <w:rFonts w:eastAsia="Calibri" w:cstheme="minorHAnsi"/>
          <w:bCs/>
          <w:sz w:val="24"/>
          <w:szCs w:val="24"/>
        </w:rPr>
        <w:t>5</w:t>
      </w:r>
      <w:r w:rsidR="009307A6" w:rsidRPr="00AF24D8">
        <w:rPr>
          <w:rFonts w:eastAsia="Calibri" w:cstheme="minorHAnsi"/>
          <w:sz w:val="24"/>
          <w:szCs w:val="24"/>
        </w:rPr>
        <w:t>.</w:t>
      </w:r>
    </w:p>
    <w:p w14:paraId="09C0ECC5" w14:textId="0E2EFD19" w:rsidR="009307A6" w:rsidRPr="00AF24D8" w:rsidRDefault="00250B1E" w:rsidP="000B2E99">
      <w:pPr>
        <w:numPr>
          <w:ilvl w:val="0"/>
          <w:numId w:val="16"/>
        </w:numPr>
        <w:tabs>
          <w:tab w:val="left" w:pos="364"/>
        </w:tabs>
        <w:suppressAutoHyphens/>
        <w:spacing w:after="0" w:line="360" w:lineRule="auto"/>
        <w:ind w:left="426" w:hanging="426"/>
        <w:rPr>
          <w:rFonts w:cstheme="minorHAnsi"/>
          <w:sz w:val="24"/>
          <w:szCs w:val="24"/>
        </w:rPr>
      </w:pPr>
      <w:r w:rsidRPr="00AF24D8">
        <w:rPr>
          <w:rFonts w:cstheme="minorHAnsi"/>
          <w:sz w:val="24"/>
          <w:szCs w:val="24"/>
        </w:rPr>
        <w:t xml:space="preserve">Zgodnie z art. 189 ust. 3 </w:t>
      </w:r>
      <w:proofErr w:type="spellStart"/>
      <w:r w:rsidR="00BE45B3">
        <w:rPr>
          <w:rFonts w:cstheme="minorHAnsi"/>
          <w:sz w:val="24"/>
          <w:szCs w:val="24"/>
        </w:rPr>
        <w:t>U</w:t>
      </w:r>
      <w:r w:rsidR="005B18C4" w:rsidRPr="00AF24D8">
        <w:rPr>
          <w:rFonts w:cstheme="minorHAnsi"/>
          <w:sz w:val="24"/>
          <w:szCs w:val="24"/>
        </w:rPr>
        <w:t>fp</w:t>
      </w:r>
      <w:proofErr w:type="spellEnd"/>
      <w:r w:rsidRPr="00AF24D8">
        <w:rPr>
          <w:rFonts w:cstheme="minorHAnsi"/>
          <w:sz w:val="24"/>
          <w:szCs w:val="24"/>
        </w:rPr>
        <w:t xml:space="preserve"> w</w:t>
      </w:r>
      <w:r w:rsidR="009307A6" w:rsidRPr="00AF24D8">
        <w:rPr>
          <w:rFonts w:cstheme="minorHAnsi"/>
          <w:sz w:val="24"/>
          <w:szCs w:val="24"/>
        </w:rPr>
        <w:t xml:space="preserve"> przypadku niezłożenia wniosku o płatność na kwotę </w:t>
      </w:r>
      <w:r w:rsidRPr="00AF24D8">
        <w:rPr>
          <w:rFonts w:cstheme="minorHAnsi"/>
          <w:sz w:val="24"/>
          <w:szCs w:val="24"/>
        </w:rPr>
        <w:t xml:space="preserve">wydatków kwalifikowalnych niezbędną do rozliczenia </w:t>
      </w:r>
      <w:r w:rsidR="009307A6" w:rsidRPr="00AF24D8">
        <w:rPr>
          <w:rFonts w:cstheme="minorHAnsi"/>
          <w:sz w:val="24"/>
          <w:szCs w:val="24"/>
        </w:rPr>
        <w:t xml:space="preserve">100% kwoty przekazanych wcześniej transz </w:t>
      </w:r>
      <w:r w:rsidR="0036157F" w:rsidRPr="00AF24D8">
        <w:rPr>
          <w:rFonts w:cstheme="minorHAnsi"/>
          <w:sz w:val="24"/>
          <w:szCs w:val="24"/>
        </w:rPr>
        <w:t xml:space="preserve">zaliczki </w:t>
      </w:r>
      <w:r w:rsidR="009307A6" w:rsidRPr="00AF24D8">
        <w:rPr>
          <w:rFonts w:cstheme="minorHAnsi"/>
          <w:sz w:val="24"/>
          <w:szCs w:val="24"/>
        </w:rPr>
        <w:t xml:space="preserve">lub </w:t>
      </w:r>
      <w:r w:rsidR="0036157F" w:rsidRPr="00AF24D8">
        <w:rPr>
          <w:rFonts w:cstheme="minorHAnsi"/>
          <w:sz w:val="24"/>
          <w:szCs w:val="24"/>
        </w:rPr>
        <w:t xml:space="preserve">niezwrócenia niewykorzystanej części zaliczki </w:t>
      </w:r>
      <w:r w:rsidR="009307A6" w:rsidRPr="00AF24D8">
        <w:rPr>
          <w:rFonts w:cstheme="minorHAnsi"/>
          <w:sz w:val="24"/>
          <w:szCs w:val="24"/>
        </w:rPr>
        <w:t xml:space="preserve">w terminie </w:t>
      </w:r>
      <w:r w:rsidR="00A43C11">
        <w:rPr>
          <w:rFonts w:cstheme="minorHAnsi"/>
          <w:sz w:val="24"/>
          <w:szCs w:val="24"/>
        </w:rPr>
        <w:br/>
      </w:r>
      <w:r w:rsidR="009307A6" w:rsidRPr="00AF24D8">
        <w:rPr>
          <w:rFonts w:cstheme="minorHAnsi"/>
          <w:sz w:val="24"/>
          <w:szCs w:val="24"/>
        </w:rPr>
        <w:t xml:space="preserve">14 dni od dnia upływu terminu określonego </w:t>
      </w:r>
      <w:r w:rsidR="0036157F" w:rsidRPr="00AF24D8">
        <w:rPr>
          <w:rFonts w:cstheme="minorHAnsi"/>
          <w:sz w:val="24"/>
          <w:szCs w:val="24"/>
        </w:rPr>
        <w:t>w ust.</w:t>
      </w:r>
      <w:r w:rsidR="0011072B" w:rsidRPr="00AF24D8">
        <w:rPr>
          <w:rFonts w:cstheme="minorHAnsi"/>
          <w:sz w:val="24"/>
          <w:szCs w:val="24"/>
        </w:rPr>
        <w:t xml:space="preserve"> 3</w:t>
      </w:r>
      <w:r w:rsidR="009307A6" w:rsidRPr="00AF24D8">
        <w:rPr>
          <w:rFonts w:cstheme="minorHAnsi"/>
          <w:sz w:val="24"/>
          <w:szCs w:val="24"/>
        </w:rPr>
        <w:t xml:space="preserve">, od środków pozostałych do rozliczenia, przekazanych w </w:t>
      </w:r>
      <w:r w:rsidR="0036157F" w:rsidRPr="00AF24D8">
        <w:rPr>
          <w:rFonts w:cstheme="minorHAnsi"/>
          <w:sz w:val="24"/>
          <w:szCs w:val="24"/>
        </w:rPr>
        <w:t xml:space="preserve">ramach </w:t>
      </w:r>
      <w:r w:rsidR="009307A6" w:rsidRPr="00AF24D8">
        <w:rPr>
          <w:rFonts w:cstheme="minorHAnsi"/>
          <w:sz w:val="24"/>
          <w:szCs w:val="24"/>
        </w:rPr>
        <w:t xml:space="preserve">zaliczki </w:t>
      </w:r>
      <w:r w:rsidR="009307A6" w:rsidRPr="00AF24D8">
        <w:rPr>
          <w:rFonts w:cstheme="minorHAnsi"/>
          <w:b/>
          <w:sz w:val="24"/>
          <w:szCs w:val="24"/>
        </w:rPr>
        <w:t>nalicza się odsetki</w:t>
      </w:r>
      <w:r w:rsidR="0036157F" w:rsidRPr="00AF24D8">
        <w:rPr>
          <w:rFonts w:cstheme="minorHAnsi"/>
          <w:sz w:val="24"/>
          <w:szCs w:val="24"/>
        </w:rPr>
        <w:t xml:space="preserve"> w wysokości określonej</w:t>
      </w:r>
      <w:r w:rsidR="009307A6" w:rsidRPr="00AF24D8">
        <w:rPr>
          <w:rFonts w:cstheme="minorHAnsi"/>
          <w:sz w:val="24"/>
          <w:szCs w:val="24"/>
        </w:rPr>
        <w:t xml:space="preserve"> jak dla zaległości podatkowych, liczone od dnia przekazania środków zaliczki do dnia złożenia</w:t>
      </w:r>
      <w:r w:rsidR="0027509F" w:rsidRPr="00AF24D8">
        <w:rPr>
          <w:rFonts w:cstheme="minorHAnsi"/>
          <w:sz w:val="24"/>
          <w:szCs w:val="24"/>
        </w:rPr>
        <w:t xml:space="preserve"> prawidłowo sporządzonego i kompletnego</w:t>
      </w:r>
      <w:r w:rsidR="009307A6" w:rsidRPr="00AF24D8">
        <w:rPr>
          <w:rFonts w:cstheme="minorHAnsi"/>
          <w:sz w:val="24"/>
          <w:szCs w:val="24"/>
        </w:rPr>
        <w:t xml:space="preserve"> wniosku o płatność</w:t>
      </w:r>
      <w:r w:rsidR="0036157F" w:rsidRPr="00AF24D8">
        <w:rPr>
          <w:rFonts w:cstheme="minorHAnsi"/>
          <w:sz w:val="24"/>
          <w:szCs w:val="24"/>
        </w:rPr>
        <w:t xml:space="preserve"> lub do dnia zwrócenia niewykorzystanej części zaliczki.</w:t>
      </w:r>
    </w:p>
    <w:p w14:paraId="4947ED66" w14:textId="3BB05963" w:rsidR="009307A6" w:rsidRPr="00AF24D8" w:rsidRDefault="00BF370B" w:rsidP="000B2E99">
      <w:pPr>
        <w:numPr>
          <w:ilvl w:val="0"/>
          <w:numId w:val="16"/>
        </w:numPr>
        <w:tabs>
          <w:tab w:val="left" w:pos="397"/>
        </w:tabs>
        <w:suppressAutoHyphens/>
        <w:spacing w:after="0" w:line="360" w:lineRule="auto"/>
        <w:ind w:left="397" w:hanging="397"/>
        <w:rPr>
          <w:rFonts w:eastAsia="Calibri" w:cstheme="minorHAnsi"/>
          <w:sz w:val="24"/>
          <w:szCs w:val="24"/>
        </w:rPr>
      </w:pPr>
      <w:r w:rsidRPr="00AF24D8">
        <w:rPr>
          <w:rFonts w:eastAsia="Calibri" w:cstheme="minorHAnsi"/>
          <w:b/>
          <w:sz w:val="24"/>
          <w:szCs w:val="24"/>
        </w:rPr>
        <w:t>Odsetki bankowe</w:t>
      </w:r>
      <w:r w:rsidRPr="00AF24D8">
        <w:rPr>
          <w:rFonts w:eastAsia="Calibri" w:cstheme="minorHAnsi"/>
          <w:sz w:val="24"/>
          <w:szCs w:val="24"/>
        </w:rPr>
        <w:t xml:space="preserve"> naliczone na rachunku bankowym Beneficjenta, o którym mowa </w:t>
      </w:r>
      <w:r w:rsidR="00A43C11">
        <w:rPr>
          <w:rFonts w:eastAsia="Calibri" w:cstheme="minorHAnsi"/>
          <w:sz w:val="24"/>
          <w:szCs w:val="24"/>
        </w:rPr>
        <w:br/>
      </w:r>
      <w:r w:rsidRPr="00AF24D8">
        <w:rPr>
          <w:rFonts w:eastAsia="Calibri" w:cstheme="minorHAnsi"/>
          <w:sz w:val="24"/>
          <w:szCs w:val="24"/>
        </w:rPr>
        <w:t>w § 8 ust. 9 od przekazanych Beneficjentowi w formie zaliczki transz dofinansowania podlegają zwrotowi, o ile przepisy odrębne nie stanowią inaczej. W przypadku realizowania Projektu przez Beneficjenta działającego w formie partnerstwa, kwestie zwrotu odsetek bankowych naliczonych na rachunkach projektowych Partnera/Partnerów reguluje umowa/porozumienie o partnerstwie. Beneficjent przekazuje informację o odsetkach i dokonuje ich zwrotu, w terminie do 10 stycznia następnego roku lub w przypadku Projektów, których realizacja kończy się w trakcie danego roku, w terminie zakończenia realizacji Projektu.</w:t>
      </w:r>
    </w:p>
    <w:p w14:paraId="1CED955B" w14:textId="49B8BD3A" w:rsidR="00BF370B" w:rsidRPr="00AF24D8" w:rsidRDefault="00BF370B" w:rsidP="000B2E99">
      <w:pPr>
        <w:numPr>
          <w:ilvl w:val="0"/>
          <w:numId w:val="16"/>
        </w:numPr>
        <w:tabs>
          <w:tab w:val="left" w:pos="397"/>
        </w:tabs>
        <w:suppressAutoHyphens/>
        <w:spacing w:after="0" w:line="360" w:lineRule="auto"/>
        <w:ind w:left="397" w:hanging="397"/>
        <w:rPr>
          <w:rFonts w:eastAsia="Calibri" w:cstheme="minorHAnsi"/>
          <w:sz w:val="24"/>
          <w:szCs w:val="24"/>
        </w:rPr>
      </w:pPr>
      <w:r w:rsidRPr="00AF24D8">
        <w:rPr>
          <w:rFonts w:eastAsia="Calibri" w:cstheme="minorHAnsi"/>
          <w:sz w:val="24"/>
          <w:szCs w:val="24"/>
        </w:rPr>
        <w:t>W przypadku niedokonania zapłaty odsetek, o których mowa w ust. 1</w:t>
      </w:r>
      <w:r w:rsidR="00A42606" w:rsidRPr="00AF24D8">
        <w:rPr>
          <w:rFonts w:eastAsia="Calibri" w:cstheme="minorHAnsi"/>
          <w:sz w:val="24"/>
          <w:szCs w:val="24"/>
        </w:rPr>
        <w:t>3</w:t>
      </w:r>
      <w:r w:rsidRPr="00AF24D8">
        <w:rPr>
          <w:rFonts w:eastAsia="Calibri" w:cstheme="minorHAnsi"/>
          <w:sz w:val="24"/>
          <w:szCs w:val="24"/>
        </w:rPr>
        <w:t xml:space="preserve">, </w:t>
      </w:r>
      <w:r w:rsidR="00A42606" w:rsidRPr="00AF24D8">
        <w:rPr>
          <w:rFonts w:eastAsia="Calibri" w:cstheme="minorHAnsi"/>
          <w:sz w:val="24"/>
          <w:szCs w:val="24"/>
        </w:rPr>
        <w:t>I</w:t>
      </w:r>
      <w:r w:rsidRPr="00AF24D8">
        <w:rPr>
          <w:rFonts w:eastAsia="Calibri" w:cstheme="minorHAnsi"/>
          <w:sz w:val="24"/>
          <w:szCs w:val="24"/>
        </w:rPr>
        <w:t>nstytucja Zarządzająca odzyskuje środki w trybie określonym w § 1</w:t>
      </w:r>
      <w:r w:rsidR="00BE45B3">
        <w:rPr>
          <w:rFonts w:eastAsia="Calibri" w:cstheme="minorHAnsi"/>
          <w:sz w:val="24"/>
          <w:szCs w:val="24"/>
        </w:rPr>
        <w:t>5</w:t>
      </w:r>
      <w:r w:rsidRPr="00AF24D8">
        <w:rPr>
          <w:rFonts w:eastAsia="Calibri" w:cstheme="minorHAnsi"/>
          <w:sz w:val="24"/>
          <w:szCs w:val="24"/>
        </w:rPr>
        <w:t>.</w:t>
      </w:r>
    </w:p>
    <w:p w14:paraId="1963E0AA" w14:textId="7D220382" w:rsidR="009307A6" w:rsidRPr="00AF24D8" w:rsidRDefault="009307A6" w:rsidP="000B2E99">
      <w:pPr>
        <w:numPr>
          <w:ilvl w:val="0"/>
          <w:numId w:val="16"/>
        </w:numPr>
        <w:tabs>
          <w:tab w:val="left" w:pos="397"/>
        </w:tabs>
        <w:suppressAutoHyphens/>
        <w:spacing w:after="0" w:line="360" w:lineRule="auto"/>
        <w:ind w:left="397" w:hanging="397"/>
        <w:rPr>
          <w:rFonts w:eastAsia="Calibri" w:cstheme="minorHAnsi"/>
          <w:sz w:val="24"/>
          <w:szCs w:val="24"/>
        </w:rPr>
      </w:pPr>
      <w:r w:rsidRPr="00AF24D8">
        <w:rPr>
          <w:rFonts w:eastAsia="Calibri" w:cstheme="minorHAnsi"/>
          <w:sz w:val="24"/>
          <w:szCs w:val="24"/>
        </w:rPr>
        <w:t>Instytucja Zarządzająca może zawiesić wypłatę dofinansowania, w przypadku, gdy zachodzi uzasadnione podejrzenie, że w związku z realizacją Projektu doszło do powstania rażących nieprawidłowości, w szczególności oszustwa. Instytucja Zarząd</w:t>
      </w:r>
      <w:r w:rsidR="00CB3CFD" w:rsidRPr="00AF24D8">
        <w:rPr>
          <w:rFonts w:eastAsia="Calibri" w:cstheme="minorHAnsi"/>
          <w:sz w:val="24"/>
          <w:szCs w:val="24"/>
        </w:rPr>
        <w:t xml:space="preserve">zająca informuje Beneficjenta, </w:t>
      </w:r>
      <w:r w:rsidRPr="00AF24D8">
        <w:rPr>
          <w:rFonts w:eastAsia="Calibri" w:cstheme="minorHAnsi"/>
          <w:sz w:val="24"/>
          <w:szCs w:val="24"/>
        </w:rPr>
        <w:t xml:space="preserve">o zawieszeniu biegu terminu wypłaty transzy dofinansowania </w:t>
      </w:r>
      <w:r w:rsidR="004C4667" w:rsidRPr="00AF24D8">
        <w:rPr>
          <w:rFonts w:eastAsia="Calibri" w:cstheme="minorHAnsi"/>
          <w:sz w:val="24"/>
          <w:szCs w:val="24"/>
        </w:rPr>
        <w:br/>
      </w:r>
      <w:r w:rsidRPr="00AF24D8">
        <w:rPr>
          <w:rFonts w:eastAsia="Calibri" w:cstheme="minorHAnsi"/>
          <w:sz w:val="24"/>
          <w:szCs w:val="24"/>
        </w:rPr>
        <w:t>i jego przyczynach.</w:t>
      </w:r>
    </w:p>
    <w:p w14:paraId="27AEA822" w14:textId="300F1202" w:rsidR="009307A6" w:rsidRPr="00AF24D8" w:rsidRDefault="00BF370B" w:rsidP="000B2E99">
      <w:pPr>
        <w:numPr>
          <w:ilvl w:val="0"/>
          <w:numId w:val="16"/>
        </w:numPr>
        <w:tabs>
          <w:tab w:val="left" w:pos="397"/>
        </w:tabs>
        <w:suppressAutoHyphens/>
        <w:spacing w:after="0" w:line="360" w:lineRule="auto"/>
        <w:ind w:left="397" w:hanging="397"/>
        <w:rPr>
          <w:rFonts w:eastAsia="Calibri" w:cstheme="minorHAnsi"/>
          <w:sz w:val="24"/>
          <w:szCs w:val="24"/>
        </w:rPr>
      </w:pPr>
      <w:r w:rsidRPr="00AF24D8">
        <w:rPr>
          <w:rFonts w:eastAsia="Calibri" w:cstheme="minorHAnsi"/>
          <w:sz w:val="24"/>
          <w:szCs w:val="24"/>
        </w:rPr>
        <w:t xml:space="preserve">Kwota dofinansowania, o której mowa w § 2 ust. 4, niewydatkowana z końcem roku budżetowego, pozostaje na rachunku bankowym wyodrębnionym do obsługi projektu, </w:t>
      </w:r>
      <w:r w:rsidRPr="00AF24D8">
        <w:rPr>
          <w:rFonts w:eastAsia="Calibri" w:cstheme="minorHAnsi"/>
          <w:sz w:val="24"/>
          <w:szCs w:val="24"/>
        </w:rPr>
        <w:lastRenderedPageBreak/>
        <w:t>o którym mowa w § 8 ust. 9, do dyspozycji Beneficjenta w następnym roku budżetowym, o ile realizacja projektu przewidziana jest w kolejnym roku budżetowym</w:t>
      </w:r>
      <w:r w:rsidR="00D93377" w:rsidRPr="00AF24D8">
        <w:rPr>
          <w:rFonts w:eastAsia="Calibri" w:cstheme="minorHAnsi"/>
          <w:sz w:val="24"/>
          <w:szCs w:val="24"/>
        </w:rPr>
        <w:t>.</w:t>
      </w:r>
      <w:r w:rsidR="0019603A" w:rsidRPr="00AF24D8">
        <w:rPr>
          <w:rFonts w:eastAsia="Calibri" w:cstheme="minorHAnsi"/>
          <w:sz w:val="24"/>
          <w:szCs w:val="24"/>
        </w:rPr>
        <w:t xml:space="preserve"> </w:t>
      </w:r>
    </w:p>
    <w:p w14:paraId="6748C1BC" w14:textId="77777777" w:rsidR="001C6D0D" w:rsidRDefault="001C6D0D" w:rsidP="000B2E99">
      <w:pPr>
        <w:tabs>
          <w:tab w:val="left" w:pos="397"/>
          <w:tab w:val="left" w:pos="540"/>
        </w:tabs>
        <w:spacing w:after="0" w:line="360" w:lineRule="auto"/>
        <w:rPr>
          <w:rFonts w:eastAsia="Calibri" w:cstheme="minorHAnsi"/>
          <w:b/>
          <w:sz w:val="24"/>
          <w:szCs w:val="24"/>
        </w:rPr>
      </w:pPr>
    </w:p>
    <w:p w14:paraId="0CA93BBC" w14:textId="60097E8D" w:rsidR="009307A6" w:rsidRPr="00AF24D8" w:rsidRDefault="009307A6" w:rsidP="000B2E99">
      <w:pPr>
        <w:tabs>
          <w:tab w:val="left" w:pos="397"/>
          <w:tab w:val="left" w:pos="540"/>
        </w:tabs>
        <w:spacing w:after="0" w:line="360" w:lineRule="auto"/>
        <w:rPr>
          <w:rFonts w:eastAsia="Calibri" w:cstheme="minorHAnsi"/>
          <w:b/>
          <w:sz w:val="24"/>
          <w:szCs w:val="24"/>
        </w:rPr>
      </w:pPr>
      <w:r w:rsidRPr="00AF24D8">
        <w:rPr>
          <w:rFonts w:eastAsia="Calibri" w:cstheme="minorHAnsi"/>
          <w:b/>
          <w:sz w:val="24"/>
          <w:szCs w:val="24"/>
        </w:rPr>
        <w:t>Przekazanie Beneficjentowi Dofinansowania w formie refundacji</w:t>
      </w:r>
    </w:p>
    <w:p w14:paraId="53655690" w14:textId="77777777"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 10</w:t>
      </w:r>
    </w:p>
    <w:p w14:paraId="71B6C626" w14:textId="77777777" w:rsidR="009307A6" w:rsidRPr="00AF24D8" w:rsidRDefault="009307A6" w:rsidP="000B2E99">
      <w:pPr>
        <w:numPr>
          <w:ilvl w:val="0"/>
          <w:numId w:val="19"/>
        </w:numPr>
        <w:tabs>
          <w:tab w:val="left" w:pos="397"/>
        </w:tabs>
        <w:suppressAutoHyphens/>
        <w:spacing w:after="0" w:line="360" w:lineRule="auto"/>
        <w:ind w:left="360"/>
        <w:rPr>
          <w:rFonts w:eastAsia="Calibri" w:cstheme="minorHAnsi"/>
          <w:sz w:val="24"/>
          <w:szCs w:val="24"/>
        </w:rPr>
      </w:pPr>
      <w:r w:rsidRPr="00AF24D8">
        <w:rPr>
          <w:rFonts w:eastAsia="Calibri" w:cstheme="minorHAnsi"/>
          <w:sz w:val="24"/>
          <w:szCs w:val="24"/>
        </w:rPr>
        <w:t xml:space="preserve">Dofinansowanie w formie refundacji przekazywane jest Beneficjentowi przelewem na rachunek bankowy Beneficjenta, o którym mowa w § 8 ust. </w:t>
      </w:r>
      <w:r w:rsidR="00834E7D" w:rsidRPr="00AF24D8">
        <w:rPr>
          <w:rFonts w:eastAsia="Calibri" w:cstheme="minorHAnsi"/>
          <w:sz w:val="24"/>
          <w:szCs w:val="24"/>
        </w:rPr>
        <w:t>9</w:t>
      </w:r>
      <w:r w:rsidRPr="00AF24D8">
        <w:rPr>
          <w:rFonts w:eastAsia="Calibri" w:cstheme="minorHAnsi"/>
          <w:sz w:val="24"/>
          <w:szCs w:val="24"/>
        </w:rPr>
        <w:t>, w postaci płatności pośrednich i płatności końcowej</w:t>
      </w:r>
      <w:r w:rsidR="003104F8" w:rsidRPr="00AF24D8">
        <w:rPr>
          <w:rFonts w:eastAsia="Calibri" w:cstheme="minorHAnsi"/>
          <w:sz w:val="24"/>
          <w:szCs w:val="24"/>
        </w:rPr>
        <w:t>.</w:t>
      </w:r>
    </w:p>
    <w:p w14:paraId="0BDC98F8" w14:textId="77777777" w:rsidR="009307A6" w:rsidRPr="00AF24D8" w:rsidRDefault="009307A6" w:rsidP="000B2E99">
      <w:pPr>
        <w:numPr>
          <w:ilvl w:val="0"/>
          <w:numId w:val="19"/>
        </w:numPr>
        <w:tabs>
          <w:tab w:val="left" w:pos="397"/>
        </w:tabs>
        <w:suppressAutoHyphens/>
        <w:spacing w:after="0" w:line="360" w:lineRule="auto"/>
        <w:ind w:left="360"/>
        <w:rPr>
          <w:rFonts w:eastAsia="Calibri" w:cstheme="minorHAnsi"/>
          <w:sz w:val="24"/>
          <w:szCs w:val="24"/>
        </w:rPr>
      </w:pPr>
      <w:r w:rsidRPr="00AF24D8">
        <w:rPr>
          <w:rFonts w:eastAsia="Calibri" w:cstheme="minorHAnsi"/>
          <w:sz w:val="24"/>
          <w:szCs w:val="24"/>
        </w:rPr>
        <w:t>Płatność końcowa, przekazana zostanie Beneficjentowi po zł</w:t>
      </w:r>
      <w:r w:rsidR="00A90E3D" w:rsidRPr="00AF24D8">
        <w:rPr>
          <w:rFonts w:eastAsia="Calibri" w:cstheme="minorHAnsi"/>
          <w:sz w:val="24"/>
          <w:szCs w:val="24"/>
        </w:rPr>
        <w:t xml:space="preserve">ożeniu i zatwierdzeniu wniosku </w:t>
      </w:r>
      <w:r w:rsidRPr="00AF24D8">
        <w:rPr>
          <w:rFonts w:eastAsia="Calibri" w:cstheme="minorHAnsi"/>
          <w:sz w:val="24"/>
          <w:szCs w:val="24"/>
        </w:rPr>
        <w:t>o płatność końcową.</w:t>
      </w:r>
    </w:p>
    <w:p w14:paraId="1587C3CB" w14:textId="43E53A26" w:rsidR="00D863DC" w:rsidRPr="00AF24D8" w:rsidRDefault="009307A6" w:rsidP="000B2E99">
      <w:pPr>
        <w:numPr>
          <w:ilvl w:val="0"/>
          <w:numId w:val="19"/>
        </w:numPr>
        <w:tabs>
          <w:tab w:val="left" w:pos="397"/>
        </w:tabs>
        <w:suppressAutoHyphens/>
        <w:spacing w:after="0" w:line="360" w:lineRule="auto"/>
        <w:ind w:left="360"/>
        <w:rPr>
          <w:rFonts w:eastAsia="Calibri" w:cstheme="minorHAnsi"/>
          <w:sz w:val="24"/>
          <w:szCs w:val="24"/>
        </w:rPr>
      </w:pPr>
      <w:r w:rsidRPr="00AF24D8">
        <w:rPr>
          <w:rFonts w:eastAsia="Calibri" w:cstheme="minorHAnsi"/>
          <w:sz w:val="24"/>
          <w:szCs w:val="24"/>
        </w:rPr>
        <w:t>Środki europejskie są przekazywane na rachunek bankowy Beneficjenta na podstawie Zleceń płatności do BGK.</w:t>
      </w:r>
      <w:r w:rsidR="00676AED" w:rsidRPr="00AF24D8">
        <w:rPr>
          <w:rFonts w:eastAsia="Calibri" w:cstheme="minorHAnsi"/>
          <w:sz w:val="24"/>
          <w:szCs w:val="24"/>
        </w:rPr>
        <w:t xml:space="preserve"> Instytucja Zarządzająca nie ponosi odpowiedzialności za terminowość wypłat środków przez BGK</w:t>
      </w:r>
      <w:r w:rsidR="00EC7631" w:rsidRPr="00AF24D8">
        <w:rPr>
          <w:rFonts w:eastAsia="Calibri" w:cstheme="minorHAnsi"/>
          <w:sz w:val="24"/>
          <w:szCs w:val="24"/>
        </w:rPr>
        <w:t>. Jednocześnie Instytucja Zarządzająca zobowiązuje się do przekazania środków dotacji celowej, o których mowa w §2 ust. 4  na rachunek bankowy Beneficjenta wskazany w § 8 ust. 9 na podstawie dyspozycji przelewu środków z rachunku bankowego Instytucji Zarządzającej.</w:t>
      </w:r>
    </w:p>
    <w:p w14:paraId="2064E279" w14:textId="77777777" w:rsidR="009307A6" w:rsidRPr="00AF24D8" w:rsidRDefault="009307A6" w:rsidP="000B2E99">
      <w:pPr>
        <w:numPr>
          <w:ilvl w:val="0"/>
          <w:numId w:val="19"/>
        </w:numPr>
        <w:tabs>
          <w:tab w:val="left" w:pos="397"/>
        </w:tabs>
        <w:suppressAutoHyphens/>
        <w:spacing w:after="0" w:line="360" w:lineRule="auto"/>
        <w:ind w:left="360"/>
        <w:rPr>
          <w:rFonts w:eastAsia="Calibri" w:cstheme="minorHAnsi"/>
          <w:sz w:val="24"/>
          <w:szCs w:val="24"/>
        </w:rPr>
      </w:pPr>
      <w:r w:rsidRPr="00AF24D8">
        <w:rPr>
          <w:rFonts w:eastAsia="Calibri" w:cstheme="minorHAnsi"/>
          <w:sz w:val="24"/>
          <w:szCs w:val="24"/>
        </w:rPr>
        <w:t>Warunkiem przekazania Beneficjentowi dofinansowania</w:t>
      </w:r>
      <w:r w:rsidR="004B7102" w:rsidRPr="00AF24D8">
        <w:rPr>
          <w:rFonts w:eastAsia="Calibri" w:cstheme="minorHAnsi"/>
          <w:sz w:val="24"/>
          <w:szCs w:val="24"/>
        </w:rPr>
        <w:t xml:space="preserve"> w formie refundacji</w:t>
      </w:r>
      <w:r w:rsidRPr="00AF24D8">
        <w:rPr>
          <w:rFonts w:eastAsia="Calibri" w:cstheme="minorHAnsi"/>
          <w:sz w:val="24"/>
          <w:szCs w:val="24"/>
        </w:rPr>
        <w:t xml:space="preserve"> jest:</w:t>
      </w:r>
    </w:p>
    <w:p w14:paraId="5950F9EC" w14:textId="4F40322F" w:rsidR="009307A6" w:rsidRPr="00AF24D8" w:rsidRDefault="009307A6" w:rsidP="000B2E99">
      <w:pPr>
        <w:numPr>
          <w:ilvl w:val="0"/>
          <w:numId w:val="15"/>
        </w:numPr>
        <w:tabs>
          <w:tab w:val="left" w:pos="720"/>
        </w:tabs>
        <w:suppressAutoHyphens/>
        <w:spacing w:after="0" w:line="360" w:lineRule="auto"/>
        <w:ind w:left="717"/>
        <w:rPr>
          <w:rFonts w:eastAsia="Times New Roman" w:cstheme="minorHAnsi"/>
          <w:sz w:val="24"/>
          <w:szCs w:val="24"/>
          <w:lang w:eastAsia="pl-PL"/>
        </w:rPr>
      </w:pPr>
      <w:r w:rsidRPr="00AF24D8">
        <w:rPr>
          <w:rFonts w:eastAsia="Times New Roman" w:cstheme="minorHAnsi"/>
          <w:sz w:val="24"/>
          <w:szCs w:val="24"/>
          <w:lang w:eastAsia="pl-PL"/>
        </w:rPr>
        <w:t xml:space="preserve">złożenie przez Beneficjenta do Instytucji Zarządzającej </w:t>
      </w:r>
      <w:r w:rsidR="004B7102" w:rsidRPr="00AF24D8">
        <w:rPr>
          <w:rFonts w:eastAsia="Times New Roman" w:cstheme="minorHAnsi"/>
          <w:sz w:val="24"/>
          <w:szCs w:val="24"/>
          <w:lang w:eastAsia="pl-PL"/>
        </w:rPr>
        <w:t>prawidłowego w</w:t>
      </w:r>
      <w:r w:rsidRPr="00AF24D8">
        <w:rPr>
          <w:rFonts w:eastAsia="Times New Roman" w:cstheme="minorHAnsi"/>
          <w:sz w:val="24"/>
          <w:szCs w:val="24"/>
          <w:lang w:eastAsia="pl-PL"/>
        </w:rPr>
        <w:t xml:space="preserve">niosku </w:t>
      </w:r>
      <w:r w:rsidR="004B7102" w:rsidRPr="00AF24D8">
        <w:rPr>
          <w:rFonts w:eastAsia="Times New Roman" w:cstheme="minorHAnsi"/>
          <w:sz w:val="24"/>
          <w:szCs w:val="24"/>
          <w:lang w:eastAsia="pl-PL"/>
        </w:rPr>
        <w:br/>
      </w:r>
      <w:r w:rsidRPr="00AF24D8">
        <w:rPr>
          <w:rFonts w:eastAsia="Times New Roman" w:cstheme="minorHAnsi"/>
          <w:sz w:val="24"/>
          <w:szCs w:val="24"/>
          <w:lang w:eastAsia="pl-PL"/>
        </w:rPr>
        <w:t>o płatność pośrednią lub końcową</w:t>
      </w:r>
      <w:r w:rsidR="004B7102" w:rsidRPr="00AF24D8">
        <w:rPr>
          <w:rFonts w:eastAsia="Times New Roman" w:cstheme="minorHAnsi"/>
          <w:sz w:val="24"/>
          <w:szCs w:val="24"/>
          <w:lang w:eastAsia="pl-PL"/>
        </w:rPr>
        <w:t xml:space="preserve"> </w:t>
      </w:r>
      <w:r w:rsidR="004B7102" w:rsidRPr="00AF24D8">
        <w:rPr>
          <w:rFonts w:eastAsia="Calibri" w:cstheme="minorHAnsi"/>
          <w:sz w:val="24"/>
          <w:szCs w:val="24"/>
        </w:rPr>
        <w:t>wraz z prawidłowym</w:t>
      </w:r>
      <w:r w:rsidR="009B3871" w:rsidRPr="00AF24D8">
        <w:rPr>
          <w:rFonts w:eastAsia="Calibri" w:cstheme="minorHAnsi"/>
          <w:sz w:val="24"/>
          <w:szCs w:val="24"/>
        </w:rPr>
        <w:t>i</w:t>
      </w:r>
      <w:r w:rsidR="004B7102" w:rsidRPr="00AF24D8">
        <w:rPr>
          <w:rFonts w:eastAsia="Calibri" w:cstheme="minorHAnsi"/>
          <w:sz w:val="24"/>
          <w:szCs w:val="24"/>
        </w:rPr>
        <w:t xml:space="preserve"> </w:t>
      </w:r>
      <w:r w:rsidR="009B3871" w:rsidRPr="00AF24D8">
        <w:rPr>
          <w:rFonts w:eastAsia="Calibri" w:cstheme="minorHAnsi"/>
          <w:sz w:val="24"/>
          <w:szCs w:val="24"/>
        </w:rPr>
        <w:t>harmonogramami, o których mowa w § 8</w:t>
      </w:r>
      <w:r w:rsidR="004B7102" w:rsidRPr="00AF24D8">
        <w:rPr>
          <w:rFonts w:eastAsia="Calibri" w:cstheme="minorHAnsi"/>
          <w:sz w:val="24"/>
          <w:szCs w:val="24"/>
        </w:rPr>
        <w:t>.</w:t>
      </w:r>
      <w:r w:rsidRPr="00AF24D8">
        <w:rPr>
          <w:rFonts w:eastAsia="Times New Roman" w:cstheme="minorHAnsi"/>
          <w:sz w:val="24"/>
          <w:szCs w:val="24"/>
          <w:lang w:eastAsia="pl-PL"/>
        </w:rPr>
        <w:t xml:space="preserve"> Zasady, oraz terminy składania Wniosków o płatność oraz przygotowania odpowiednich dokumentów załączanych do </w:t>
      </w:r>
      <w:r w:rsidR="004B7102" w:rsidRPr="00AF24D8">
        <w:rPr>
          <w:rFonts w:eastAsia="Times New Roman" w:cstheme="minorHAnsi"/>
          <w:sz w:val="24"/>
          <w:szCs w:val="24"/>
          <w:lang w:eastAsia="pl-PL"/>
        </w:rPr>
        <w:t>w</w:t>
      </w:r>
      <w:r w:rsidRPr="00AF24D8">
        <w:rPr>
          <w:rFonts w:eastAsia="Times New Roman" w:cstheme="minorHAnsi"/>
          <w:sz w:val="24"/>
          <w:szCs w:val="24"/>
          <w:lang w:eastAsia="pl-PL"/>
        </w:rPr>
        <w:t>niosku o płatność określa § 1</w:t>
      </w:r>
      <w:r w:rsidR="00B45C11">
        <w:rPr>
          <w:rFonts w:eastAsia="Times New Roman" w:cstheme="minorHAnsi"/>
          <w:sz w:val="24"/>
          <w:szCs w:val="24"/>
          <w:lang w:eastAsia="pl-PL"/>
        </w:rPr>
        <w:t>2</w:t>
      </w:r>
      <w:r w:rsidRPr="00AF24D8">
        <w:rPr>
          <w:rFonts w:eastAsia="Times New Roman" w:cstheme="minorHAnsi"/>
          <w:sz w:val="24"/>
          <w:szCs w:val="24"/>
          <w:lang w:eastAsia="pl-PL"/>
        </w:rPr>
        <w:t>,</w:t>
      </w:r>
    </w:p>
    <w:p w14:paraId="1290B4E5" w14:textId="6CD2264A" w:rsidR="009307A6" w:rsidRPr="00AF24D8" w:rsidRDefault="00D86AC6" w:rsidP="000B2E99">
      <w:pPr>
        <w:numPr>
          <w:ilvl w:val="0"/>
          <w:numId w:val="15"/>
        </w:numPr>
        <w:tabs>
          <w:tab w:val="left" w:pos="720"/>
        </w:tabs>
        <w:suppressAutoHyphens/>
        <w:spacing w:after="0" w:line="360" w:lineRule="auto"/>
        <w:ind w:left="717"/>
        <w:rPr>
          <w:rFonts w:eastAsia="Times New Roman" w:cstheme="minorHAnsi"/>
          <w:sz w:val="24"/>
          <w:szCs w:val="24"/>
          <w:lang w:eastAsia="pl-PL"/>
        </w:rPr>
      </w:pPr>
      <w:r w:rsidRPr="00AF24D8">
        <w:rPr>
          <w:rFonts w:eastAsia="Times New Roman" w:cstheme="minorHAnsi"/>
          <w:sz w:val="24"/>
          <w:szCs w:val="24"/>
          <w:lang w:eastAsia="pl-PL"/>
        </w:rPr>
        <w:t xml:space="preserve">potwierdzenie </w:t>
      </w:r>
      <w:r w:rsidR="009307A6" w:rsidRPr="00AF24D8">
        <w:rPr>
          <w:rFonts w:eastAsia="Times New Roman" w:cstheme="minorHAnsi"/>
          <w:sz w:val="24"/>
          <w:szCs w:val="24"/>
          <w:lang w:eastAsia="pl-PL"/>
        </w:rPr>
        <w:t xml:space="preserve">przez Instytucję Zarządzającą prawidłowości wydatków przedstawionych przez Beneficjenta, tj. poniesienia wydatków objętych </w:t>
      </w:r>
      <w:r w:rsidR="002B41E5" w:rsidRPr="00AF24D8">
        <w:rPr>
          <w:rFonts w:eastAsia="Times New Roman" w:cstheme="minorHAnsi"/>
          <w:sz w:val="24"/>
          <w:szCs w:val="24"/>
          <w:lang w:eastAsia="pl-PL"/>
        </w:rPr>
        <w:t>Umową</w:t>
      </w:r>
      <w:r w:rsidR="009307A6" w:rsidRPr="00AF24D8">
        <w:rPr>
          <w:rFonts w:eastAsia="Times New Roman" w:cstheme="minorHAnsi"/>
          <w:sz w:val="24"/>
          <w:szCs w:val="24"/>
          <w:lang w:eastAsia="pl-PL"/>
        </w:rPr>
        <w:t xml:space="preserve"> </w:t>
      </w:r>
      <w:r w:rsidR="00AB637C">
        <w:rPr>
          <w:rFonts w:eastAsia="Times New Roman" w:cstheme="minorHAnsi"/>
          <w:sz w:val="24"/>
          <w:szCs w:val="24"/>
          <w:lang w:eastAsia="pl-PL"/>
        </w:rPr>
        <w:br/>
      </w:r>
      <w:r w:rsidR="009307A6" w:rsidRPr="00AF24D8">
        <w:rPr>
          <w:rFonts w:eastAsia="Times New Roman" w:cstheme="minorHAnsi"/>
          <w:sz w:val="24"/>
          <w:szCs w:val="24"/>
          <w:lang w:eastAsia="pl-PL"/>
        </w:rPr>
        <w:t>i zgodnie z jej zapisami oraz ich kwalifikowalności z zastrzeżeniem zapisów § 1</w:t>
      </w:r>
      <w:r w:rsidR="00450342">
        <w:rPr>
          <w:rFonts w:eastAsia="Times New Roman" w:cstheme="minorHAnsi"/>
          <w:sz w:val="24"/>
          <w:szCs w:val="24"/>
          <w:lang w:eastAsia="pl-PL"/>
        </w:rPr>
        <w:t>4</w:t>
      </w:r>
      <w:r w:rsidR="009307A6" w:rsidRPr="00AF24D8">
        <w:rPr>
          <w:rFonts w:eastAsia="Times New Roman" w:cstheme="minorHAnsi"/>
          <w:sz w:val="24"/>
          <w:szCs w:val="24"/>
          <w:lang w:eastAsia="pl-PL"/>
        </w:rPr>
        <w:t xml:space="preserve"> ust. 1-</w:t>
      </w:r>
      <w:r w:rsidR="00834E7D" w:rsidRPr="00AF24D8">
        <w:rPr>
          <w:rFonts w:eastAsia="Times New Roman" w:cstheme="minorHAnsi"/>
          <w:sz w:val="24"/>
          <w:szCs w:val="24"/>
          <w:lang w:eastAsia="pl-PL"/>
        </w:rPr>
        <w:t>1</w:t>
      </w:r>
      <w:r w:rsidR="009307A6" w:rsidRPr="00AF24D8">
        <w:rPr>
          <w:rFonts w:eastAsia="Times New Roman" w:cstheme="minorHAnsi"/>
          <w:sz w:val="24"/>
          <w:szCs w:val="24"/>
          <w:lang w:eastAsia="pl-PL"/>
        </w:rPr>
        <w:t>2,</w:t>
      </w:r>
    </w:p>
    <w:p w14:paraId="381DC060" w14:textId="77777777" w:rsidR="00676AED" w:rsidRPr="00AF24D8" w:rsidRDefault="009307A6" w:rsidP="000B2E99">
      <w:pPr>
        <w:numPr>
          <w:ilvl w:val="0"/>
          <w:numId w:val="15"/>
        </w:numPr>
        <w:tabs>
          <w:tab w:val="left" w:pos="1069"/>
        </w:tabs>
        <w:suppressAutoHyphens/>
        <w:spacing w:after="0" w:line="360" w:lineRule="auto"/>
        <w:rPr>
          <w:rFonts w:eastAsia="Calibri" w:cstheme="minorHAnsi"/>
          <w:bCs/>
          <w:sz w:val="24"/>
          <w:szCs w:val="24"/>
        </w:rPr>
      </w:pPr>
      <w:r w:rsidRPr="00AF24D8">
        <w:rPr>
          <w:rFonts w:eastAsia="Calibri" w:cstheme="minorHAnsi"/>
          <w:sz w:val="24"/>
          <w:szCs w:val="24"/>
        </w:rPr>
        <w:t xml:space="preserve">dostępność środków europejskich w limicie określonym przez </w:t>
      </w:r>
      <w:r w:rsidR="008A0481" w:rsidRPr="00AF24D8">
        <w:rPr>
          <w:rFonts w:eastAsia="Calibri" w:cstheme="minorHAnsi"/>
          <w:sz w:val="24"/>
          <w:szCs w:val="24"/>
        </w:rPr>
        <w:t xml:space="preserve">ministra właściwego ds. </w:t>
      </w:r>
      <w:r w:rsidR="00E51837" w:rsidRPr="00AF24D8">
        <w:rPr>
          <w:rFonts w:eastAsia="Calibri" w:cstheme="minorHAnsi"/>
          <w:sz w:val="24"/>
          <w:szCs w:val="24"/>
        </w:rPr>
        <w:t>rozwoju regionalnego</w:t>
      </w:r>
      <w:r w:rsidR="00676AED" w:rsidRPr="00AF24D8">
        <w:rPr>
          <w:rFonts w:eastAsia="Calibri" w:cstheme="minorHAnsi"/>
          <w:sz w:val="24"/>
          <w:szCs w:val="24"/>
        </w:rPr>
        <w:t>,</w:t>
      </w:r>
    </w:p>
    <w:p w14:paraId="3D44987C" w14:textId="6D2CD277" w:rsidR="00284401" w:rsidRPr="00AF24D8" w:rsidRDefault="00284401" w:rsidP="000B2E99">
      <w:pPr>
        <w:numPr>
          <w:ilvl w:val="0"/>
          <w:numId w:val="15"/>
        </w:numPr>
        <w:tabs>
          <w:tab w:val="left" w:pos="2151"/>
          <w:tab w:val="left" w:pos="2154"/>
        </w:tabs>
        <w:suppressAutoHyphens/>
        <w:spacing w:after="0" w:line="360" w:lineRule="auto"/>
        <w:rPr>
          <w:rFonts w:eastAsia="Times New Roman" w:cstheme="minorHAnsi"/>
          <w:sz w:val="24"/>
          <w:szCs w:val="24"/>
          <w:lang w:eastAsia="pl-PL"/>
        </w:rPr>
      </w:pPr>
      <w:r w:rsidRPr="00AF24D8">
        <w:rPr>
          <w:rFonts w:eastAsia="Calibri" w:cstheme="minorHAnsi"/>
          <w:sz w:val="24"/>
          <w:szCs w:val="24"/>
        </w:rPr>
        <w:t>dostępność środków dotacji celowej na rachunku Instytucji Zarządzającej,</w:t>
      </w:r>
    </w:p>
    <w:p w14:paraId="56B3A886" w14:textId="5513D054" w:rsidR="00886C6A" w:rsidRPr="00AF24D8" w:rsidRDefault="009307A6" w:rsidP="000B2E99">
      <w:pPr>
        <w:numPr>
          <w:ilvl w:val="0"/>
          <w:numId w:val="15"/>
        </w:numPr>
        <w:suppressAutoHyphens/>
        <w:spacing w:after="0" w:line="360" w:lineRule="auto"/>
        <w:rPr>
          <w:rFonts w:eastAsia="Calibri" w:cstheme="minorHAnsi"/>
          <w:sz w:val="24"/>
          <w:szCs w:val="24"/>
        </w:rPr>
      </w:pPr>
      <w:r w:rsidRPr="00AF24D8">
        <w:rPr>
          <w:rFonts w:eastAsia="Calibri" w:cstheme="minorHAnsi"/>
          <w:sz w:val="24"/>
          <w:szCs w:val="24"/>
        </w:rPr>
        <w:t>wniesienie przez Beneficjenta zabezpieczenia, o którym mowa w § 1</w:t>
      </w:r>
      <w:r w:rsidR="00450342">
        <w:rPr>
          <w:rFonts w:eastAsia="Calibri" w:cstheme="minorHAnsi"/>
          <w:sz w:val="24"/>
          <w:szCs w:val="24"/>
        </w:rPr>
        <w:t>6</w:t>
      </w:r>
      <w:r w:rsidR="005B2C11" w:rsidRPr="00AF24D8">
        <w:rPr>
          <w:rFonts w:eastAsia="Calibri" w:cstheme="minorHAnsi"/>
          <w:sz w:val="24"/>
          <w:szCs w:val="24"/>
        </w:rPr>
        <w:t xml:space="preserve"> – jeśli dotyczy Beneficjenta</w:t>
      </w:r>
    </w:p>
    <w:p w14:paraId="107C6501" w14:textId="1B9ACE4B" w:rsidR="00BD5BD0" w:rsidRPr="00903F56" w:rsidRDefault="00BD5BD0" w:rsidP="00903F56">
      <w:pPr>
        <w:numPr>
          <w:ilvl w:val="0"/>
          <w:numId w:val="19"/>
        </w:numPr>
        <w:tabs>
          <w:tab w:val="clear" w:pos="3060"/>
        </w:tabs>
        <w:spacing w:line="360" w:lineRule="auto"/>
        <w:ind w:left="284"/>
        <w:rPr>
          <w:rFonts w:ascii="Calibri" w:hAnsi="Calibri" w:cs="Calibri"/>
        </w:rPr>
      </w:pPr>
      <w:r w:rsidRPr="001C3E61">
        <w:rPr>
          <w:rFonts w:ascii="Calibri" w:hAnsi="Calibri" w:cs="Calibri"/>
        </w:rPr>
        <w:lastRenderedPageBreak/>
        <w:t xml:space="preserve">W przypadku Projektów z programem </w:t>
      </w:r>
      <w:proofErr w:type="spellStart"/>
      <w:r w:rsidRPr="001C3E61">
        <w:rPr>
          <w:rFonts w:ascii="Calibri" w:hAnsi="Calibri" w:cs="Calibri"/>
        </w:rPr>
        <w:t>funkcjonalno</w:t>
      </w:r>
      <w:proofErr w:type="spellEnd"/>
      <w:r w:rsidRPr="001C3E61">
        <w:rPr>
          <w:rFonts w:ascii="Calibri" w:hAnsi="Calibri" w:cs="Calibri"/>
        </w:rPr>
        <w:t xml:space="preserve"> - użytkowym </w:t>
      </w:r>
      <w:r w:rsidR="00903F56">
        <w:rPr>
          <w:rFonts w:ascii="Calibri" w:hAnsi="Calibri" w:cs="Calibri"/>
        </w:rPr>
        <w:t>d</w:t>
      </w:r>
      <w:r w:rsidRPr="001C3E61">
        <w:rPr>
          <w:rFonts w:ascii="Calibri" w:hAnsi="Calibri" w:cs="Calibri"/>
        </w:rPr>
        <w:t>ofinansowanie przekazywane jest Beneficjentowi dodatkowo po spełnieniu wymagań określonych w § 11.</w:t>
      </w:r>
    </w:p>
    <w:p w14:paraId="017DB9AC" w14:textId="4F83DB2E" w:rsidR="009307A6" w:rsidRPr="00AF24D8" w:rsidRDefault="009307A6" w:rsidP="000B2E99">
      <w:pPr>
        <w:numPr>
          <w:ilvl w:val="0"/>
          <w:numId w:val="19"/>
        </w:numPr>
        <w:tabs>
          <w:tab w:val="left" w:pos="360"/>
        </w:tabs>
        <w:suppressAutoHyphens/>
        <w:spacing w:after="0" w:line="360" w:lineRule="auto"/>
        <w:ind w:left="360"/>
        <w:rPr>
          <w:rFonts w:eastAsia="Calibri" w:cstheme="minorHAnsi"/>
          <w:sz w:val="24"/>
          <w:szCs w:val="24"/>
        </w:rPr>
      </w:pPr>
      <w:r w:rsidRPr="00AF24D8">
        <w:rPr>
          <w:rFonts w:eastAsia="Calibri" w:cstheme="minorHAnsi"/>
          <w:sz w:val="24"/>
          <w:szCs w:val="24"/>
        </w:rPr>
        <w:t xml:space="preserve">Warunkiem końcowego rozliczenia Projektu jest złożenie przez Beneficjenta </w:t>
      </w:r>
      <w:r w:rsidR="00631475" w:rsidRPr="00AF24D8">
        <w:rPr>
          <w:rFonts w:eastAsia="Calibri" w:cstheme="minorHAnsi"/>
          <w:sz w:val="24"/>
          <w:szCs w:val="24"/>
        </w:rPr>
        <w:t xml:space="preserve">prawidłowego </w:t>
      </w:r>
      <w:r w:rsidRPr="00AF24D8">
        <w:rPr>
          <w:rFonts w:eastAsia="Calibri" w:cstheme="minorHAnsi"/>
          <w:sz w:val="24"/>
          <w:szCs w:val="24"/>
        </w:rPr>
        <w:t>wniosku o płatność końcową</w:t>
      </w:r>
      <w:r w:rsidR="00631475" w:rsidRPr="00AF24D8">
        <w:rPr>
          <w:rFonts w:eastAsia="Calibri" w:cstheme="minorHAnsi"/>
          <w:sz w:val="24"/>
          <w:szCs w:val="24"/>
        </w:rPr>
        <w:t>, wraz z prawidłowym</w:t>
      </w:r>
      <w:r w:rsidR="001F5C6C" w:rsidRPr="00AF24D8">
        <w:rPr>
          <w:rFonts w:eastAsia="Calibri" w:cstheme="minorHAnsi"/>
          <w:sz w:val="24"/>
          <w:szCs w:val="24"/>
        </w:rPr>
        <w:t>i</w:t>
      </w:r>
      <w:r w:rsidR="00631475" w:rsidRPr="00AF24D8">
        <w:rPr>
          <w:rFonts w:eastAsia="Calibri" w:cstheme="minorHAnsi"/>
          <w:sz w:val="24"/>
          <w:szCs w:val="24"/>
        </w:rPr>
        <w:t xml:space="preserve"> </w:t>
      </w:r>
      <w:r w:rsidR="001F5C6C" w:rsidRPr="00AF24D8">
        <w:rPr>
          <w:rFonts w:eastAsia="Calibri" w:cstheme="minorHAnsi"/>
          <w:sz w:val="24"/>
          <w:szCs w:val="24"/>
        </w:rPr>
        <w:t xml:space="preserve">harmonogramami, </w:t>
      </w:r>
      <w:r w:rsidR="00AB637C">
        <w:rPr>
          <w:rFonts w:eastAsia="Calibri" w:cstheme="minorHAnsi"/>
          <w:sz w:val="24"/>
          <w:szCs w:val="24"/>
        </w:rPr>
        <w:br/>
      </w:r>
      <w:r w:rsidR="001F5C6C" w:rsidRPr="00AF24D8">
        <w:rPr>
          <w:rFonts w:eastAsia="Calibri" w:cstheme="minorHAnsi"/>
          <w:sz w:val="24"/>
          <w:szCs w:val="24"/>
        </w:rPr>
        <w:t xml:space="preserve">o których mowa w § </w:t>
      </w:r>
      <w:r w:rsidR="006D4AD6" w:rsidRPr="00AF24D8">
        <w:rPr>
          <w:rFonts w:eastAsia="Calibri" w:cstheme="minorHAnsi"/>
          <w:sz w:val="24"/>
          <w:szCs w:val="24"/>
        </w:rPr>
        <w:t>8.</w:t>
      </w:r>
    </w:p>
    <w:p w14:paraId="4ACA097E" w14:textId="742C12A2" w:rsidR="00D71FEB" w:rsidRPr="00AF24D8" w:rsidRDefault="0003249E" w:rsidP="000B2E99">
      <w:pPr>
        <w:numPr>
          <w:ilvl w:val="0"/>
          <w:numId w:val="19"/>
        </w:numPr>
        <w:tabs>
          <w:tab w:val="left" w:pos="360"/>
        </w:tabs>
        <w:suppressAutoHyphens/>
        <w:spacing w:after="0" w:line="360" w:lineRule="auto"/>
        <w:ind w:left="360"/>
        <w:rPr>
          <w:rFonts w:eastAsia="Calibri" w:cstheme="minorHAnsi"/>
          <w:sz w:val="24"/>
          <w:szCs w:val="24"/>
        </w:rPr>
      </w:pPr>
      <w:r w:rsidRPr="00AF24D8">
        <w:rPr>
          <w:rFonts w:cstheme="minorHAnsi"/>
          <w:sz w:val="24"/>
          <w:szCs w:val="24"/>
        </w:rPr>
        <w:t xml:space="preserve">Beneficjent zobowiązuje się do rozliczenia całkowitej wartości dofinansowania, </w:t>
      </w:r>
      <w:r w:rsidRPr="00AF24D8">
        <w:rPr>
          <w:rFonts w:cstheme="minorHAnsi"/>
          <w:sz w:val="24"/>
          <w:szCs w:val="24"/>
        </w:rPr>
        <w:br/>
        <w:t>w ramach projektu, przedstawionego we wniosku o płatność końcową, obliczonego jako iloraz kwoty dofinansowania oraz kwoty wydatków kwalifikowalnych wskazanych we wniosku o dofinansowanie aktualnym na dzień składania wniosku o płatność końcową.</w:t>
      </w:r>
      <w:r w:rsidR="00D71FEB" w:rsidRPr="00AF24D8">
        <w:rPr>
          <w:rFonts w:cstheme="minorHAnsi"/>
          <w:sz w:val="24"/>
          <w:szCs w:val="24"/>
        </w:rPr>
        <w:t xml:space="preserve"> </w:t>
      </w:r>
      <w:r w:rsidR="00AB637C">
        <w:rPr>
          <w:rFonts w:cstheme="minorHAnsi"/>
          <w:sz w:val="24"/>
          <w:szCs w:val="24"/>
        </w:rPr>
        <w:br/>
      </w:r>
      <w:r w:rsidR="00D71FEB" w:rsidRPr="00AF24D8">
        <w:rPr>
          <w:rFonts w:cstheme="minorHAnsi"/>
          <w:sz w:val="24"/>
          <w:szCs w:val="24"/>
        </w:rPr>
        <w:t xml:space="preserve">W przypadku wykazania przez Beneficjenta we wniosku o płatność końcową wydatków kwalifikowalnych w wysokości mniejszej niż wynikające z aktualnego Wniosku, Instytucja Zarządzająca ma możliwość pomniejszenia kwoty dofinansowania w projekcie na zasadach określonych w zdaniu pierwszym. Powyższe może wiązać się </w:t>
      </w:r>
      <w:r w:rsidR="00D71FEB" w:rsidRPr="00AF24D8">
        <w:rPr>
          <w:rFonts w:cstheme="minorHAnsi"/>
          <w:sz w:val="24"/>
          <w:szCs w:val="24"/>
        </w:rPr>
        <w:br/>
        <w:t xml:space="preserve">z pomniejszeniem kwoty dofinansowania do wypłaty lub z koniecznością dokonania zwrotu dofinansowania przez Beneficjenta. W przypadku konieczności dokonania zwrotu dofinansowania przez Beneficjenta zastosowanie mają zapisy </w:t>
      </w:r>
      <w:r w:rsidR="00D71FEB" w:rsidRPr="00AF24D8">
        <w:rPr>
          <w:rFonts w:eastAsia="Calibri" w:cstheme="minorHAnsi"/>
          <w:sz w:val="24"/>
          <w:szCs w:val="24"/>
        </w:rPr>
        <w:t>§</w:t>
      </w:r>
      <w:r w:rsidR="00D71FEB" w:rsidRPr="00AF24D8">
        <w:rPr>
          <w:rFonts w:cstheme="minorHAnsi"/>
          <w:sz w:val="24"/>
          <w:szCs w:val="24"/>
        </w:rPr>
        <w:t xml:space="preserve"> 1</w:t>
      </w:r>
      <w:r w:rsidR="00450342">
        <w:rPr>
          <w:rFonts w:cstheme="minorHAnsi"/>
          <w:sz w:val="24"/>
          <w:szCs w:val="24"/>
        </w:rPr>
        <w:t>5</w:t>
      </w:r>
      <w:r w:rsidR="00D71FEB" w:rsidRPr="00AF24D8">
        <w:rPr>
          <w:rFonts w:cstheme="minorHAnsi"/>
          <w:sz w:val="24"/>
          <w:szCs w:val="24"/>
        </w:rPr>
        <w:t>.</w:t>
      </w:r>
    </w:p>
    <w:p w14:paraId="3289A3C0" w14:textId="0C4F7A3F" w:rsidR="009307A6" w:rsidRPr="00AF24D8" w:rsidRDefault="00D86AC6" w:rsidP="000B2E99">
      <w:pPr>
        <w:numPr>
          <w:ilvl w:val="0"/>
          <w:numId w:val="19"/>
        </w:numPr>
        <w:tabs>
          <w:tab w:val="left" w:pos="360"/>
        </w:tabs>
        <w:suppressAutoHyphens/>
        <w:spacing w:after="0" w:line="360" w:lineRule="auto"/>
        <w:ind w:left="360"/>
        <w:rPr>
          <w:rFonts w:eastAsia="Calibri" w:cstheme="minorHAnsi"/>
          <w:sz w:val="24"/>
          <w:szCs w:val="24"/>
        </w:rPr>
      </w:pPr>
      <w:r w:rsidRPr="00AF24D8">
        <w:rPr>
          <w:rFonts w:eastAsia="Calibri" w:cstheme="minorHAnsi"/>
          <w:sz w:val="24"/>
          <w:szCs w:val="24"/>
        </w:rPr>
        <w:t xml:space="preserve">Potwierdzenie </w:t>
      </w:r>
      <w:r w:rsidR="009307A6" w:rsidRPr="00AF24D8">
        <w:rPr>
          <w:rFonts w:eastAsia="Calibri" w:cstheme="minorHAnsi"/>
          <w:sz w:val="24"/>
          <w:szCs w:val="24"/>
        </w:rPr>
        <w:t xml:space="preserve">prawidłowości wydatków przez Instytucję Zarządzającą, o którym mowa </w:t>
      </w:r>
      <w:r w:rsidR="00AB637C">
        <w:rPr>
          <w:rFonts w:eastAsia="Calibri" w:cstheme="minorHAnsi"/>
          <w:sz w:val="24"/>
          <w:szCs w:val="24"/>
        </w:rPr>
        <w:br/>
      </w:r>
      <w:r w:rsidR="009307A6" w:rsidRPr="00AF24D8">
        <w:rPr>
          <w:rFonts w:eastAsia="Calibri" w:cstheme="minorHAnsi"/>
          <w:sz w:val="24"/>
          <w:szCs w:val="24"/>
        </w:rPr>
        <w:t xml:space="preserve">w ust. </w:t>
      </w:r>
      <w:r w:rsidR="006C686F" w:rsidRPr="00AF24D8">
        <w:rPr>
          <w:rFonts w:eastAsia="Calibri" w:cstheme="minorHAnsi"/>
          <w:sz w:val="24"/>
          <w:szCs w:val="24"/>
        </w:rPr>
        <w:t>4</w:t>
      </w:r>
      <w:r w:rsidR="009307A6" w:rsidRPr="00AF24D8">
        <w:rPr>
          <w:rFonts w:eastAsia="Calibri" w:cstheme="minorHAnsi"/>
          <w:sz w:val="24"/>
          <w:szCs w:val="24"/>
        </w:rPr>
        <w:t xml:space="preserve"> pkt 2) </w:t>
      </w:r>
      <w:r w:rsidR="009307A6" w:rsidRPr="00AF24D8">
        <w:rPr>
          <w:rFonts w:eastAsia="Calibri" w:cstheme="minorHAnsi"/>
          <w:b/>
          <w:bCs/>
          <w:sz w:val="24"/>
          <w:szCs w:val="24"/>
        </w:rPr>
        <w:t xml:space="preserve">podlega </w:t>
      </w:r>
      <w:r w:rsidRPr="00AF24D8">
        <w:rPr>
          <w:rFonts w:eastAsia="Calibri" w:cstheme="minorHAnsi"/>
          <w:b/>
          <w:bCs/>
          <w:sz w:val="24"/>
          <w:szCs w:val="24"/>
        </w:rPr>
        <w:t>przedłożeniu do Komisji Europejskiej przez Instytucję odpowiedzialną za księgowanie wydatków</w:t>
      </w:r>
      <w:r w:rsidR="009307A6" w:rsidRPr="00AF24D8">
        <w:rPr>
          <w:rFonts w:eastAsia="Calibri" w:cstheme="minorHAnsi"/>
          <w:sz w:val="24"/>
          <w:szCs w:val="24"/>
        </w:rPr>
        <w:t>. Stwierdzenie przez tę Instytucję nieprawidłowości wydatków poniesionych przez Beneficjenta obciąża Beneficjenta.</w:t>
      </w:r>
    </w:p>
    <w:p w14:paraId="655BB864" w14:textId="7761F25E" w:rsidR="009307A6" w:rsidRPr="00AF24D8" w:rsidRDefault="009307A6" w:rsidP="000B2E99">
      <w:pPr>
        <w:numPr>
          <w:ilvl w:val="0"/>
          <w:numId w:val="19"/>
        </w:numPr>
        <w:tabs>
          <w:tab w:val="left" w:pos="360"/>
        </w:tabs>
        <w:suppressAutoHyphens/>
        <w:spacing w:after="0" w:line="360" w:lineRule="auto"/>
        <w:ind w:left="360"/>
        <w:rPr>
          <w:rFonts w:eastAsia="Calibri" w:cstheme="minorHAnsi"/>
          <w:sz w:val="24"/>
          <w:szCs w:val="24"/>
        </w:rPr>
      </w:pPr>
      <w:r w:rsidRPr="00AF24D8">
        <w:rPr>
          <w:rFonts w:eastAsia="Calibri" w:cstheme="minorHAnsi"/>
          <w:bCs/>
          <w:sz w:val="24"/>
          <w:szCs w:val="24"/>
        </w:rPr>
        <w:t xml:space="preserve">W przypadku stwierdzenia </w:t>
      </w:r>
      <w:r w:rsidRPr="00AF24D8">
        <w:rPr>
          <w:rFonts w:eastAsia="Calibri" w:cstheme="minorHAnsi"/>
          <w:sz w:val="24"/>
          <w:szCs w:val="24"/>
        </w:rPr>
        <w:t xml:space="preserve">nieprawidłowości </w:t>
      </w:r>
      <w:r w:rsidRPr="00AF24D8">
        <w:rPr>
          <w:rFonts w:eastAsia="Calibri" w:cstheme="minorHAnsi"/>
          <w:bCs/>
          <w:sz w:val="24"/>
          <w:szCs w:val="24"/>
        </w:rPr>
        <w:t xml:space="preserve">wydatków, o których mowa w ust. </w:t>
      </w:r>
      <w:r w:rsidR="00FF17F8">
        <w:rPr>
          <w:rFonts w:eastAsia="Calibri" w:cstheme="minorHAnsi"/>
          <w:bCs/>
          <w:sz w:val="24"/>
          <w:szCs w:val="24"/>
        </w:rPr>
        <w:t>7</w:t>
      </w:r>
      <w:r w:rsidRPr="00AF24D8">
        <w:rPr>
          <w:rFonts w:eastAsia="Calibri" w:cstheme="minorHAnsi"/>
          <w:bCs/>
          <w:sz w:val="24"/>
          <w:szCs w:val="24"/>
        </w:rPr>
        <w:t xml:space="preserve">, po </w:t>
      </w:r>
      <w:r w:rsidR="0051221A" w:rsidRPr="00AF24D8">
        <w:rPr>
          <w:rFonts w:eastAsia="Calibri" w:cstheme="minorHAnsi"/>
          <w:bCs/>
          <w:sz w:val="24"/>
          <w:szCs w:val="24"/>
        </w:rPr>
        <w:t>przedłożeniu do Komisji Europejskiej</w:t>
      </w:r>
      <w:r w:rsidRPr="00AF24D8">
        <w:rPr>
          <w:rFonts w:eastAsia="Calibri" w:cstheme="minorHAnsi"/>
          <w:bCs/>
          <w:sz w:val="24"/>
          <w:szCs w:val="24"/>
        </w:rPr>
        <w:t xml:space="preserve"> kwot ujętych przez Beneficjenta we wniosku </w:t>
      </w:r>
      <w:r w:rsidR="00AB637C">
        <w:rPr>
          <w:rFonts w:eastAsia="Calibri" w:cstheme="minorHAnsi"/>
          <w:bCs/>
          <w:sz w:val="24"/>
          <w:szCs w:val="24"/>
        </w:rPr>
        <w:br/>
      </w:r>
      <w:r w:rsidRPr="00AF24D8">
        <w:rPr>
          <w:rFonts w:eastAsia="Calibri" w:cstheme="minorHAnsi"/>
          <w:bCs/>
          <w:sz w:val="24"/>
          <w:szCs w:val="24"/>
        </w:rPr>
        <w:t xml:space="preserve">o płatność, </w:t>
      </w:r>
      <w:r w:rsidRPr="00AF24D8">
        <w:rPr>
          <w:rFonts w:eastAsia="Calibri" w:cstheme="minorHAnsi"/>
          <w:sz w:val="24"/>
          <w:szCs w:val="24"/>
        </w:rPr>
        <w:t xml:space="preserve">Instytucja Zarządzająca </w:t>
      </w:r>
      <w:r w:rsidRPr="00AF24D8">
        <w:rPr>
          <w:rFonts w:eastAsia="Calibri" w:cstheme="minorHAnsi"/>
          <w:bCs/>
          <w:sz w:val="24"/>
          <w:szCs w:val="24"/>
        </w:rPr>
        <w:t>odzyskuje środki w trybie określonym w § 1</w:t>
      </w:r>
      <w:r w:rsidR="006922E1">
        <w:rPr>
          <w:rFonts w:eastAsia="Calibri" w:cstheme="minorHAnsi"/>
          <w:bCs/>
          <w:sz w:val="24"/>
          <w:szCs w:val="24"/>
        </w:rPr>
        <w:t>5</w:t>
      </w:r>
      <w:r w:rsidRPr="00AF24D8">
        <w:rPr>
          <w:rFonts w:eastAsia="Calibri" w:cstheme="minorHAnsi"/>
          <w:sz w:val="24"/>
          <w:szCs w:val="24"/>
        </w:rPr>
        <w:t>.</w:t>
      </w:r>
    </w:p>
    <w:p w14:paraId="0ABDC4A6" w14:textId="16EE56DE" w:rsidR="006965B8" w:rsidRPr="00AF24D8" w:rsidRDefault="009307A6" w:rsidP="000B2E99">
      <w:pPr>
        <w:numPr>
          <w:ilvl w:val="0"/>
          <w:numId w:val="19"/>
        </w:numPr>
        <w:tabs>
          <w:tab w:val="left" w:pos="360"/>
        </w:tabs>
        <w:suppressAutoHyphens/>
        <w:spacing w:after="0" w:line="360" w:lineRule="auto"/>
        <w:ind w:left="360"/>
        <w:rPr>
          <w:rFonts w:eastAsia="Calibri" w:cstheme="minorHAnsi"/>
          <w:sz w:val="24"/>
          <w:szCs w:val="24"/>
        </w:rPr>
      </w:pPr>
      <w:r w:rsidRPr="00AF24D8">
        <w:rPr>
          <w:rFonts w:eastAsia="Calibri" w:cstheme="minorHAnsi"/>
          <w:sz w:val="24"/>
          <w:szCs w:val="24"/>
        </w:rPr>
        <w:t>Instytucja Zarządzająca może zawiesić wypłatę dofinansowania, w przypadku, gdy zachodzi uzasadnione podejrzenie, że w związku z realizacją Projektu doszło do powstania rażących nieprawidłowości, w szczególności oszustwa. Instytucja Zarząd</w:t>
      </w:r>
      <w:r w:rsidR="00A46DE1" w:rsidRPr="00AF24D8">
        <w:rPr>
          <w:rFonts w:eastAsia="Calibri" w:cstheme="minorHAnsi"/>
          <w:sz w:val="24"/>
          <w:szCs w:val="24"/>
        </w:rPr>
        <w:t xml:space="preserve">zająca informuje Beneficjenta, </w:t>
      </w:r>
      <w:r w:rsidRPr="00AF24D8">
        <w:rPr>
          <w:rFonts w:eastAsia="Calibri" w:cstheme="minorHAnsi"/>
          <w:sz w:val="24"/>
          <w:szCs w:val="24"/>
        </w:rPr>
        <w:t xml:space="preserve">o zawieszeniu biegu terminu wypłaty transzy dofinansowania </w:t>
      </w:r>
      <w:r w:rsidR="00AB637C">
        <w:rPr>
          <w:rFonts w:eastAsia="Calibri" w:cstheme="minorHAnsi"/>
          <w:sz w:val="24"/>
          <w:szCs w:val="24"/>
        </w:rPr>
        <w:br/>
      </w:r>
      <w:r w:rsidRPr="00AF24D8">
        <w:rPr>
          <w:rFonts w:eastAsia="Calibri" w:cstheme="minorHAnsi"/>
          <w:sz w:val="24"/>
          <w:szCs w:val="24"/>
        </w:rPr>
        <w:t>i jego przyczynach.</w:t>
      </w:r>
    </w:p>
    <w:p w14:paraId="2D2DD27F" w14:textId="022C5335" w:rsidR="006965B8" w:rsidRDefault="006965B8" w:rsidP="000B2E99">
      <w:pPr>
        <w:numPr>
          <w:ilvl w:val="0"/>
          <w:numId w:val="19"/>
        </w:numPr>
        <w:tabs>
          <w:tab w:val="left" w:pos="360"/>
        </w:tabs>
        <w:suppressAutoHyphens/>
        <w:spacing w:after="0" w:line="360" w:lineRule="auto"/>
        <w:ind w:left="360"/>
        <w:rPr>
          <w:rFonts w:eastAsia="Calibri" w:cstheme="minorHAnsi"/>
          <w:sz w:val="24"/>
          <w:szCs w:val="24"/>
        </w:rPr>
      </w:pPr>
      <w:r w:rsidRPr="00AF24D8">
        <w:rPr>
          <w:rFonts w:eastAsia="Calibri" w:cstheme="minorHAnsi"/>
          <w:sz w:val="24"/>
          <w:szCs w:val="24"/>
        </w:rPr>
        <w:t>Instytucja Zarządzająca podejmuje decyzję o wypłacie kwoty</w:t>
      </w:r>
      <w:r w:rsidR="009714F4" w:rsidRPr="00AF24D8">
        <w:rPr>
          <w:rFonts w:eastAsia="Calibri" w:cstheme="minorHAnsi"/>
          <w:sz w:val="24"/>
          <w:szCs w:val="24"/>
        </w:rPr>
        <w:t xml:space="preserve"> </w:t>
      </w:r>
      <w:r w:rsidRPr="00AF24D8">
        <w:rPr>
          <w:rFonts w:eastAsia="Calibri" w:cstheme="minorHAnsi"/>
          <w:sz w:val="24"/>
          <w:szCs w:val="24"/>
        </w:rPr>
        <w:t>dofinansowania niezwłocznie po ustaniu przyczyny zawieszenia biegu terminu wypłaty transzy.</w:t>
      </w:r>
    </w:p>
    <w:p w14:paraId="27917210" w14:textId="77777777" w:rsidR="00434D26" w:rsidRDefault="00434D26" w:rsidP="00434D26">
      <w:pPr>
        <w:tabs>
          <w:tab w:val="left" w:pos="360"/>
        </w:tabs>
        <w:suppressAutoHyphens/>
        <w:spacing w:after="0" w:line="360" w:lineRule="auto"/>
        <w:rPr>
          <w:rFonts w:eastAsia="Calibri" w:cstheme="minorHAnsi"/>
          <w:sz w:val="24"/>
          <w:szCs w:val="24"/>
        </w:rPr>
      </w:pPr>
    </w:p>
    <w:p w14:paraId="419739A6" w14:textId="77777777" w:rsidR="00434D26" w:rsidRPr="00903F56" w:rsidRDefault="00434D26" w:rsidP="00434D26">
      <w:pPr>
        <w:spacing w:line="360" w:lineRule="auto"/>
        <w:rPr>
          <w:rFonts w:ascii="Calibri" w:hAnsi="Calibri" w:cs="Calibri"/>
          <w:b/>
          <w:sz w:val="24"/>
          <w:szCs w:val="24"/>
        </w:rPr>
      </w:pPr>
      <w:r w:rsidRPr="00903F56">
        <w:rPr>
          <w:rFonts w:ascii="Calibri" w:hAnsi="Calibri" w:cs="Calibri"/>
          <w:b/>
          <w:sz w:val="24"/>
          <w:szCs w:val="24"/>
        </w:rPr>
        <w:t>Przekazanie dofinansowania dla Projektów realizowanych w formule zaprojektuj i wybuduj na podstawie programu funkcjonalno-użytkowego</w:t>
      </w:r>
    </w:p>
    <w:p w14:paraId="618B6D45" w14:textId="77777777" w:rsidR="00434D26" w:rsidRPr="00903F56" w:rsidRDefault="00434D26" w:rsidP="00434D26">
      <w:pPr>
        <w:spacing w:line="360" w:lineRule="auto"/>
        <w:rPr>
          <w:rFonts w:ascii="Calibri" w:hAnsi="Calibri" w:cs="Calibri"/>
          <w:b/>
          <w:sz w:val="24"/>
          <w:szCs w:val="24"/>
        </w:rPr>
      </w:pPr>
      <w:r w:rsidRPr="00903F56">
        <w:rPr>
          <w:rFonts w:ascii="Calibri" w:hAnsi="Calibri" w:cs="Calibri"/>
          <w:b/>
          <w:sz w:val="24"/>
          <w:szCs w:val="24"/>
        </w:rPr>
        <w:t>§ 11</w:t>
      </w:r>
    </w:p>
    <w:p w14:paraId="3CEBD359" w14:textId="77777777" w:rsidR="00434D26" w:rsidRPr="00903F56" w:rsidRDefault="00434D26" w:rsidP="00434D26">
      <w:pPr>
        <w:numPr>
          <w:ilvl w:val="0"/>
          <w:numId w:val="44"/>
        </w:numPr>
        <w:spacing w:line="360" w:lineRule="auto"/>
        <w:ind w:left="567"/>
        <w:rPr>
          <w:rFonts w:ascii="Calibri" w:hAnsi="Calibri" w:cs="Calibri"/>
          <w:sz w:val="24"/>
          <w:szCs w:val="24"/>
        </w:rPr>
      </w:pPr>
      <w:bookmarkStart w:id="13" w:name="_Hlk169768078"/>
      <w:r w:rsidRPr="00903F56">
        <w:rPr>
          <w:rFonts w:ascii="Calibri" w:hAnsi="Calibri" w:cs="Calibri"/>
          <w:sz w:val="24"/>
          <w:szCs w:val="24"/>
        </w:rPr>
        <w:t>Zgodnie z art. 103 ustawy z dnia 11 września 2019 r. Prawo zamówień publicznych (</w:t>
      </w:r>
      <w:proofErr w:type="spellStart"/>
      <w:r w:rsidRPr="00903F56">
        <w:rPr>
          <w:rFonts w:ascii="Calibri" w:hAnsi="Calibri" w:cs="Calibri"/>
          <w:sz w:val="24"/>
          <w:szCs w:val="24"/>
        </w:rPr>
        <w:t>t.j</w:t>
      </w:r>
      <w:proofErr w:type="spellEnd"/>
      <w:r w:rsidRPr="00903F56">
        <w:rPr>
          <w:rFonts w:ascii="Calibri" w:hAnsi="Calibri" w:cs="Calibri"/>
          <w:sz w:val="24"/>
          <w:szCs w:val="24"/>
        </w:rPr>
        <w:t xml:space="preserve">. Dz. U. z 2024 r., poz. 1320.), jeżeli </w:t>
      </w:r>
      <w:r w:rsidRPr="00903F56">
        <w:rPr>
          <w:rFonts w:ascii="Calibri" w:hAnsi="Calibri" w:cs="Calibri"/>
          <w:sz w:val="24"/>
          <w:szCs w:val="24"/>
          <w:u w:val="single"/>
        </w:rPr>
        <w:t>przedmiotem zamówienia jest zaprojektowanie i wykonanie robót budowlanych</w:t>
      </w:r>
      <w:r w:rsidRPr="00903F56">
        <w:rPr>
          <w:rFonts w:ascii="Calibri" w:hAnsi="Calibri" w:cs="Calibri"/>
          <w:sz w:val="24"/>
          <w:szCs w:val="24"/>
        </w:rPr>
        <w:t xml:space="preserve"> w rozumieniu Ustawy z dnia 7 lipca 1994 r. Prawo budowlane (</w:t>
      </w:r>
      <w:proofErr w:type="spellStart"/>
      <w:r w:rsidRPr="00903F56">
        <w:rPr>
          <w:rFonts w:ascii="Calibri" w:hAnsi="Calibri" w:cs="Calibri"/>
          <w:sz w:val="24"/>
          <w:szCs w:val="24"/>
        </w:rPr>
        <w:t>t.j</w:t>
      </w:r>
      <w:proofErr w:type="spellEnd"/>
      <w:r w:rsidRPr="00903F56">
        <w:rPr>
          <w:rFonts w:ascii="Calibri" w:hAnsi="Calibri" w:cs="Calibri"/>
          <w:sz w:val="24"/>
          <w:szCs w:val="24"/>
        </w:rPr>
        <w:t xml:space="preserve">. Dz. U. z 2024 r. poz. 725 z </w:t>
      </w:r>
      <w:proofErr w:type="spellStart"/>
      <w:r w:rsidRPr="00903F56">
        <w:rPr>
          <w:rFonts w:ascii="Calibri" w:hAnsi="Calibri" w:cs="Calibri"/>
          <w:sz w:val="24"/>
          <w:szCs w:val="24"/>
        </w:rPr>
        <w:t>późn</w:t>
      </w:r>
      <w:proofErr w:type="spellEnd"/>
      <w:r w:rsidRPr="00903F56">
        <w:rPr>
          <w:rFonts w:ascii="Calibri" w:hAnsi="Calibri" w:cs="Calibri"/>
          <w:sz w:val="24"/>
          <w:szCs w:val="24"/>
        </w:rPr>
        <w:t>. zm.), zamawiający opisuje przedmiot zamówienia za pomocą programu funkcjonalno-użytkowego, który stanowi załącznik do wniosku o dofinansowanie.</w:t>
      </w:r>
    </w:p>
    <w:bookmarkEnd w:id="13"/>
    <w:p w14:paraId="3E17CAA9" w14:textId="77777777" w:rsidR="00434D26" w:rsidRPr="00903F56" w:rsidRDefault="00434D26" w:rsidP="00434D26">
      <w:pPr>
        <w:numPr>
          <w:ilvl w:val="0"/>
          <w:numId w:val="44"/>
        </w:numPr>
        <w:spacing w:line="360" w:lineRule="auto"/>
        <w:ind w:left="567"/>
        <w:rPr>
          <w:rFonts w:ascii="Calibri" w:hAnsi="Calibri" w:cs="Calibri"/>
          <w:sz w:val="24"/>
          <w:szCs w:val="24"/>
        </w:rPr>
      </w:pPr>
      <w:r w:rsidRPr="00903F56">
        <w:rPr>
          <w:rFonts w:ascii="Calibri" w:hAnsi="Calibri" w:cs="Calibri"/>
          <w:sz w:val="24"/>
          <w:szCs w:val="24"/>
        </w:rPr>
        <w:t xml:space="preserve">Dla projektów typu zaprojektuj i wybuduj nie jest koniecznym przedstawienie kopii pozwolenia na budowę lub zgłoszenia budowy na etapie oceny. Jednakże należy pamiętać, iż dokumenty te jeśli będą wymagane prawem będą musiały zostać dostarczone do Instytucji Zarządzającej po ich uzyskaniu przez wnioskodawcę, już po podpisaniu Umowy o dofinansowanie. Przekazanie dofinansowania na zasadach określonych w § 9 i § 10 dla Projektów z programem funkcjonalno-użytkowym możliwe będzie po ocenie przez Instytucję Zarządzającą, czy projekt spełnia Kryteria Środowiskowe dla wszystkich działań FEO 2021-2027, stanowiące załącznik do Regulaminu wyboru projektów obowiązującego w naborze… </w:t>
      </w:r>
      <w:r w:rsidRPr="00903F56">
        <w:rPr>
          <w:rFonts w:ascii="Calibri" w:hAnsi="Calibri" w:cs="Calibri"/>
          <w:b/>
          <w:bCs/>
          <w:sz w:val="24"/>
          <w:szCs w:val="24"/>
        </w:rPr>
        <w:t>[należy wpisać nr naboru].</w:t>
      </w:r>
    </w:p>
    <w:p w14:paraId="31C67A41" w14:textId="77777777" w:rsidR="00434D26" w:rsidRPr="00903F56" w:rsidRDefault="00434D26" w:rsidP="00434D26">
      <w:pPr>
        <w:numPr>
          <w:ilvl w:val="0"/>
          <w:numId w:val="44"/>
        </w:numPr>
        <w:spacing w:line="360" w:lineRule="auto"/>
        <w:ind w:left="567"/>
        <w:rPr>
          <w:rFonts w:ascii="Calibri" w:hAnsi="Calibri" w:cs="Calibri"/>
          <w:sz w:val="24"/>
          <w:szCs w:val="24"/>
        </w:rPr>
      </w:pPr>
      <w:r w:rsidRPr="00903F56">
        <w:rPr>
          <w:rFonts w:ascii="Calibri" w:hAnsi="Calibri" w:cs="Calibri"/>
          <w:sz w:val="24"/>
          <w:szCs w:val="24"/>
        </w:rPr>
        <w:t>W przypadku, gdy wnioskodawca zdecyduje się realizować projekt w formule zaprojektuj i wybuduj na podstawie programu funkcjonalno-użytkowego, obowiązek przygotowania projektów wykonawczych, zgłoszenia prac i uzyskania prawomocnych pozwoleń dla takich projektów spoczywa na wykonawcy wyłonionym do realizacji zadania w ramach projektu (jeśli będą wymagane).</w:t>
      </w:r>
    </w:p>
    <w:p w14:paraId="264CE6AF" w14:textId="77777777" w:rsidR="00434D26" w:rsidRPr="00903F56" w:rsidRDefault="00434D26" w:rsidP="00434D26">
      <w:pPr>
        <w:numPr>
          <w:ilvl w:val="0"/>
          <w:numId w:val="44"/>
        </w:numPr>
        <w:spacing w:line="360" w:lineRule="auto"/>
        <w:ind w:left="567"/>
        <w:rPr>
          <w:rFonts w:ascii="Calibri" w:hAnsi="Calibri" w:cs="Calibri"/>
          <w:bCs/>
          <w:sz w:val="24"/>
          <w:szCs w:val="24"/>
        </w:rPr>
      </w:pPr>
      <w:r w:rsidRPr="00903F56">
        <w:rPr>
          <w:rFonts w:ascii="Calibri" w:hAnsi="Calibri" w:cs="Calibri"/>
          <w:sz w:val="24"/>
          <w:szCs w:val="24"/>
        </w:rPr>
        <w:t xml:space="preserve">Beneficjent zobowiązuje się przekazać wyciąg z dokumentacji technicznej lub dokumentację techniczną Projektu, oraz wszelkie wymagane prawem pozwolenia na realizację Projektu, niezbędne do oceny przez Instytucję Zarządzającą spełnienia </w:t>
      </w:r>
      <w:r w:rsidRPr="00903F56">
        <w:rPr>
          <w:rFonts w:ascii="Calibri" w:hAnsi="Calibri" w:cs="Calibri"/>
          <w:sz w:val="24"/>
          <w:szCs w:val="24"/>
        </w:rPr>
        <w:lastRenderedPageBreak/>
        <w:t>kryteriów o których mowa w ust. 2, w terminie 7 dni od daty otrzymania ostatniego z ww. dokumentów.</w:t>
      </w:r>
    </w:p>
    <w:p w14:paraId="6F3A7D98" w14:textId="77777777" w:rsidR="00434D26" w:rsidRPr="00903F56" w:rsidRDefault="00434D26" w:rsidP="00434D26">
      <w:pPr>
        <w:numPr>
          <w:ilvl w:val="0"/>
          <w:numId w:val="44"/>
        </w:numPr>
        <w:spacing w:line="360" w:lineRule="auto"/>
        <w:ind w:left="567"/>
        <w:rPr>
          <w:rFonts w:ascii="Calibri" w:hAnsi="Calibri" w:cs="Calibri"/>
          <w:bCs/>
          <w:sz w:val="24"/>
          <w:szCs w:val="24"/>
        </w:rPr>
      </w:pPr>
      <w:r w:rsidRPr="00903F56">
        <w:rPr>
          <w:rFonts w:ascii="Calibri" w:hAnsi="Calibri" w:cs="Calibri"/>
          <w:sz w:val="24"/>
          <w:szCs w:val="24"/>
        </w:rPr>
        <w:t xml:space="preserve">Instytucja Zarządzająca, po weryfikacji otrzymanych dokumentów, o których mowa </w:t>
      </w:r>
      <w:r w:rsidRPr="00903F56">
        <w:rPr>
          <w:rFonts w:ascii="Calibri" w:hAnsi="Calibri" w:cs="Calibri"/>
          <w:sz w:val="24"/>
          <w:szCs w:val="24"/>
        </w:rPr>
        <w:br/>
        <w:t>w ust. 4, w przypadku, gdy jest to wymagane dokonuje ponownej oceny środowiskowej w terminie 20 dni roboczych od dnia otrzymania kompletnej dokumentacji, lub wzywa Beneficjenta do uzupełnienia dokumentów. W przypadku konieczności wezwania Beneficjenta do uzupełnienia braków bieg terminu oceny zostaje przerwany.</w:t>
      </w:r>
    </w:p>
    <w:p w14:paraId="31F12F00" w14:textId="77777777" w:rsidR="00434D26" w:rsidRPr="00903F56" w:rsidRDefault="00434D26" w:rsidP="00434D26">
      <w:pPr>
        <w:numPr>
          <w:ilvl w:val="0"/>
          <w:numId w:val="44"/>
        </w:numPr>
        <w:spacing w:line="360" w:lineRule="auto"/>
        <w:ind w:left="567"/>
        <w:rPr>
          <w:rFonts w:ascii="Calibri" w:hAnsi="Calibri" w:cs="Calibri"/>
          <w:bCs/>
          <w:sz w:val="24"/>
          <w:szCs w:val="24"/>
        </w:rPr>
      </w:pPr>
      <w:r w:rsidRPr="00903F56">
        <w:rPr>
          <w:rFonts w:ascii="Calibri" w:hAnsi="Calibri" w:cs="Calibri"/>
          <w:sz w:val="24"/>
          <w:szCs w:val="24"/>
        </w:rPr>
        <w:t>Instytucja Zarządzająca może wydać rekomendacje dotyczące poprawy dokumentów lub przeprowadzonych procedur, w celu osiągnięcia zgodności z kryteriami o których mowa w ust. 2.</w:t>
      </w:r>
    </w:p>
    <w:p w14:paraId="0CA4D35E" w14:textId="77777777" w:rsidR="00434D26" w:rsidRPr="00903F56" w:rsidRDefault="00434D26" w:rsidP="00434D26">
      <w:pPr>
        <w:numPr>
          <w:ilvl w:val="0"/>
          <w:numId w:val="44"/>
        </w:numPr>
        <w:spacing w:line="360" w:lineRule="auto"/>
        <w:ind w:left="567"/>
        <w:rPr>
          <w:rFonts w:ascii="Calibri" w:hAnsi="Calibri" w:cs="Calibri"/>
          <w:bCs/>
          <w:sz w:val="24"/>
          <w:szCs w:val="24"/>
        </w:rPr>
      </w:pPr>
      <w:r w:rsidRPr="00903F56">
        <w:rPr>
          <w:rFonts w:ascii="Calibri" w:hAnsi="Calibri" w:cs="Calibri"/>
          <w:sz w:val="24"/>
          <w:szCs w:val="24"/>
        </w:rPr>
        <w:t xml:space="preserve">Po wdrożeniu zaleceń Beneficjent przekazuje dokumenty, na zasadach określonych </w:t>
      </w:r>
      <w:r w:rsidRPr="00903F56">
        <w:rPr>
          <w:rFonts w:ascii="Calibri" w:hAnsi="Calibri" w:cs="Calibri"/>
          <w:sz w:val="24"/>
          <w:szCs w:val="24"/>
        </w:rPr>
        <w:br/>
        <w:t xml:space="preserve">w ust. 2, a Instytucja Zarządzająca dokonuje ponownie oceny, na zasadach określonych </w:t>
      </w:r>
      <w:r w:rsidRPr="00903F56">
        <w:rPr>
          <w:rFonts w:ascii="Calibri" w:hAnsi="Calibri" w:cs="Calibri"/>
          <w:sz w:val="24"/>
          <w:szCs w:val="24"/>
        </w:rPr>
        <w:br/>
        <w:t>w ust. 5.</w:t>
      </w:r>
    </w:p>
    <w:p w14:paraId="2A4D71C0" w14:textId="77777777" w:rsidR="00434D26" w:rsidRPr="00903F56" w:rsidRDefault="00434D26" w:rsidP="00434D26">
      <w:pPr>
        <w:numPr>
          <w:ilvl w:val="0"/>
          <w:numId w:val="44"/>
        </w:numPr>
        <w:spacing w:line="360" w:lineRule="auto"/>
        <w:ind w:left="567"/>
        <w:rPr>
          <w:rFonts w:ascii="Calibri" w:hAnsi="Calibri" w:cs="Calibri"/>
          <w:bCs/>
          <w:sz w:val="24"/>
          <w:szCs w:val="24"/>
        </w:rPr>
      </w:pPr>
      <w:r w:rsidRPr="00903F56">
        <w:rPr>
          <w:rFonts w:ascii="Calibri" w:hAnsi="Calibri" w:cs="Calibri"/>
          <w:sz w:val="24"/>
          <w:szCs w:val="24"/>
        </w:rPr>
        <w:t xml:space="preserve">Stwierdzenie przez Instytucję Zarządzającą zgodności z kryteriami, o których mowa </w:t>
      </w:r>
      <w:r w:rsidRPr="00903F56">
        <w:rPr>
          <w:rFonts w:ascii="Calibri" w:hAnsi="Calibri" w:cs="Calibri"/>
          <w:sz w:val="24"/>
          <w:szCs w:val="24"/>
        </w:rPr>
        <w:br/>
        <w:t>w ust. 2 Beneficjent otrzymuje na piśmie.</w:t>
      </w:r>
    </w:p>
    <w:p w14:paraId="781199DB" w14:textId="77777777" w:rsidR="00434D26" w:rsidRPr="00903F56" w:rsidRDefault="00434D26" w:rsidP="00434D26">
      <w:pPr>
        <w:numPr>
          <w:ilvl w:val="0"/>
          <w:numId w:val="44"/>
        </w:numPr>
        <w:spacing w:line="360" w:lineRule="auto"/>
        <w:ind w:left="567"/>
        <w:rPr>
          <w:rFonts w:ascii="Calibri" w:hAnsi="Calibri" w:cs="Calibri"/>
          <w:bCs/>
          <w:sz w:val="24"/>
          <w:szCs w:val="24"/>
        </w:rPr>
      </w:pPr>
      <w:r w:rsidRPr="00903F56">
        <w:rPr>
          <w:rFonts w:ascii="Calibri" w:hAnsi="Calibri" w:cs="Calibri"/>
          <w:sz w:val="24"/>
          <w:szCs w:val="24"/>
        </w:rPr>
        <w:t>Wszelkie skutki wynikające ze stwierdzenia przez Instytucję Zarządzającą niespełnienia przez Projekt kryteriów, o których mowa w ust. 2, obciążają Beneficjenta.</w:t>
      </w:r>
    </w:p>
    <w:p w14:paraId="56484EDC" w14:textId="77777777" w:rsidR="00434D26" w:rsidRPr="00903F56" w:rsidRDefault="00434D26" w:rsidP="00434D26">
      <w:pPr>
        <w:numPr>
          <w:ilvl w:val="0"/>
          <w:numId w:val="44"/>
        </w:numPr>
        <w:spacing w:line="360" w:lineRule="auto"/>
        <w:ind w:left="567"/>
        <w:rPr>
          <w:rFonts w:ascii="Calibri" w:hAnsi="Calibri" w:cs="Calibri"/>
          <w:bCs/>
          <w:sz w:val="24"/>
          <w:szCs w:val="24"/>
        </w:rPr>
      </w:pPr>
      <w:r w:rsidRPr="00903F56">
        <w:rPr>
          <w:rFonts w:ascii="Calibri" w:hAnsi="Calibri" w:cs="Calibri"/>
          <w:sz w:val="24"/>
          <w:szCs w:val="24"/>
        </w:rPr>
        <w:t>Stwierdzenie przez Instytucję Zarządzającą niezgodności Projektu z kryteriami, o których mowa w ust. 2, a także niemożliwość wdrożenia rekomendacji w celu osiągnięcia zgodności z kryteriami o których mowa w ust. 2, może spowodować rozwiązaniem Umowy, na zasadach określonych w § 27.</w:t>
      </w:r>
    </w:p>
    <w:p w14:paraId="2F0621C5" w14:textId="77777777" w:rsidR="00434D26" w:rsidRPr="00903F56" w:rsidRDefault="00434D26" w:rsidP="00434D26">
      <w:pPr>
        <w:numPr>
          <w:ilvl w:val="0"/>
          <w:numId w:val="44"/>
        </w:numPr>
        <w:spacing w:line="360" w:lineRule="auto"/>
        <w:ind w:left="567"/>
        <w:rPr>
          <w:rFonts w:ascii="Calibri" w:hAnsi="Calibri" w:cs="Calibri"/>
          <w:b/>
          <w:bCs/>
          <w:sz w:val="24"/>
          <w:szCs w:val="24"/>
        </w:rPr>
      </w:pPr>
      <w:r w:rsidRPr="00903F56">
        <w:rPr>
          <w:rFonts w:ascii="Calibri" w:hAnsi="Calibri" w:cs="Calibri"/>
          <w:bCs/>
          <w:sz w:val="24"/>
          <w:szCs w:val="24"/>
        </w:rPr>
        <w:t xml:space="preserve">IZ zastrzega sobie prawo do dokonania ponownej oceny w zakresie spełnienia przez projekt wskazanych w załączniku do Regulaminu wyboru projektów kryteriów formalnych i merytorycznych w przypadku stwierdzenia wprowadzenia zmian do zaplanowanego przedsięwzięcia w odniesieniu do przedłożonego wcześniej PFU. Przepisy </w:t>
      </w:r>
      <w:r w:rsidRPr="00903F56">
        <w:rPr>
          <w:rFonts w:ascii="Calibri" w:hAnsi="Calibri" w:cs="Calibri"/>
          <w:sz w:val="24"/>
          <w:szCs w:val="24"/>
        </w:rPr>
        <w:t>§ 25 stosuje się odpowiednio.</w:t>
      </w:r>
    </w:p>
    <w:p w14:paraId="194A3FDC" w14:textId="77777777" w:rsidR="00434D26" w:rsidRPr="00903F56" w:rsidRDefault="00434D26" w:rsidP="00434D26">
      <w:pPr>
        <w:numPr>
          <w:ilvl w:val="0"/>
          <w:numId w:val="44"/>
        </w:numPr>
        <w:spacing w:line="360" w:lineRule="auto"/>
        <w:ind w:left="567"/>
        <w:rPr>
          <w:rFonts w:ascii="Calibri" w:hAnsi="Calibri" w:cs="Calibri"/>
          <w:b/>
          <w:bCs/>
          <w:sz w:val="24"/>
          <w:szCs w:val="24"/>
        </w:rPr>
      </w:pPr>
      <w:r w:rsidRPr="00903F56">
        <w:rPr>
          <w:rFonts w:ascii="Calibri" w:hAnsi="Calibri" w:cs="Calibri"/>
          <w:sz w:val="24"/>
          <w:szCs w:val="24"/>
        </w:rPr>
        <w:lastRenderedPageBreak/>
        <w:t xml:space="preserve">Złożenie przez Beneficjenta wniosku o płatność, w którym wnioskuje o wypłatę dofinansowania na wydatki objęte programem </w:t>
      </w:r>
      <w:proofErr w:type="spellStart"/>
      <w:r w:rsidRPr="00903F56">
        <w:rPr>
          <w:rFonts w:ascii="Calibri" w:hAnsi="Calibri" w:cs="Calibri"/>
          <w:sz w:val="24"/>
          <w:szCs w:val="24"/>
        </w:rPr>
        <w:t>funkcjonalno</w:t>
      </w:r>
      <w:proofErr w:type="spellEnd"/>
      <w:r w:rsidRPr="00903F56">
        <w:rPr>
          <w:rFonts w:ascii="Calibri" w:hAnsi="Calibri" w:cs="Calibri"/>
          <w:sz w:val="24"/>
          <w:szCs w:val="24"/>
        </w:rPr>
        <w:t xml:space="preserve"> – użytkowym, jest możliwe po spełnieniu warunku wynikającego z ust. 8.</w:t>
      </w:r>
    </w:p>
    <w:p w14:paraId="0C887D6B" w14:textId="77777777" w:rsidR="00F72241" w:rsidRDefault="00F72241" w:rsidP="000B2E99">
      <w:pPr>
        <w:spacing w:after="0" w:line="360" w:lineRule="auto"/>
        <w:rPr>
          <w:rFonts w:eastAsia="Calibri" w:cstheme="minorHAnsi"/>
          <w:sz w:val="24"/>
          <w:szCs w:val="24"/>
        </w:rPr>
      </w:pPr>
    </w:p>
    <w:p w14:paraId="45DB231C" w14:textId="434A1806"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Zasady i terminy składania wniosków o płatność</w:t>
      </w:r>
    </w:p>
    <w:p w14:paraId="02DED11A" w14:textId="0A9DFBEA" w:rsidR="009307A6" w:rsidRPr="00AF24D8" w:rsidRDefault="009307A6" w:rsidP="000B2E99">
      <w:pPr>
        <w:spacing w:after="0" w:line="360" w:lineRule="auto"/>
        <w:rPr>
          <w:rFonts w:eastAsia="Calibri" w:cstheme="minorHAnsi"/>
          <w:b/>
          <w:sz w:val="24"/>
          <w:szCs w:val="24"/>
        </w:rPr>
      </w:pPr>
      <w:bookmarkStart w:id="14" w:name="_Hlk146804319"/>
      <w:r w:rsidRPr="00AF24D8">
        <w:rPr>
          <w:rFonts w:eastAsia="Calibri" w:cstheme="minorHAnsi"/>
          <w:b/>
          <w:sz w:val="24"/>
          <w:szCs w:val="24"/>
        </w:rPr>
        <w:t>§ 1</w:t>
      </w:r>
      <w:r w:rsidR="00536A5D">
        <w:rPr>
          <w:rFonts w:eastAsia="Calibri" w:cstheme="minorHAnsi"/>
          <w:b/>
          <w:sz w:val="24"/>
          <w:szCs w:val="24"/>
        </w:rPr>
        <w:t>2</w:t>
      </w:r>
    </w:p>
    <w:bookmarkEnd w:id="14"/>
    <w:p w14:paraId="39088373" w14:textId="77777777" w:rsidR="009307A6" w:rsidRPr="00AF24D8" w:rsidRDefault="009307A6" w:rsidP="000B2E99">
      <w:pPr>
        <w:numPr>
          <w:ilvl w:val="0"/>
          <w:numId w:val="20"/>
        </w:numPr>
        <w:tabs>
          <w:tab w:val="left" w:pos="360"/>
        </w:tabs>
        <w:spacing w:after="0" w:line="360" w:lineRule="auto"/>
        <w:ind w:left="360"/>
        <w:rPr>
          <w:rFonts w:eastAsia="Times New Roman" w:cstheme="minorHAnsi"/>
          <w:sz w:val="24"/>
          <w:szCs w:val="24"/>
          <w:lang w:eastAsia="pl-PL"/>
        </w:rPr>
      </w:pPr>
      <w:r w:rsidRPr="00AF24D8">
        <w:rPr>
          <w:rFonts w:eastAsia="Times New Roman" w:cstheme="minorHAnsi"/>
          <w:sz w:val="24"/>
          <w:szCs w:val="24"/>
          <w:lang w:eastAsia="pl-PL"/>
        </w:rPr>
        <w:t>Beneficjent składa wniosek o płatność w jednej z następujących form:</w:t>
      </w:r>
    </w:p>
    <w:p w14:paraId="16A7A4AE" w14:textId="2377905D" w:rsidR="009307A6" w:rsidRPr="00AF24D8" w:rsidRDefault="009307A6" w:rsidP="000B2E99">
      <w:pPr>
        <w:numPr>
          <w:ilvl w:val="1"/>
          <w:numId w:val="20"/>
        </w:numPr>
        <w:tabs>
          <w:tab w:val="left" w:pos="900"/>
        </w:tabs>
        <w:spacing w:after="0" w:line="360" w:lineRule="auto"/>
        <w:ind w:left="720"/>
        <w:rPr>
          <w:rFonts w:eastAsia="Times New Roman" w:cstheme="minorHAnsi"/>
          <w:sz w:val="24"/>
          <w:szCs w:val="24"/>
          <w:lang w:eastAsia="pl-PL"/>
        </w:rPr>
      </w:pPr>
      <w:r w:rsidRPr="00AF24D8">
        <w:rPr>
          <w:rFonts w:eastAsia="Times New Roman" w:cstheme="minorHAnsi"/>
          <w:b/>
          <w:sz w:val="24"/>
          <w:szCs w:val="24"/>
          <w:lang w:eastAsia="pl-PL"/>
        </w:rPr>
        <w:t>refundacyjny</w:t>
      </w:r>
      <w:r w:rsidRPr="00AF24D8">
        <w:rPr>
          <w:rFonts w:eastAsia="Times New Roman" w:cstheme="minorHAnsi"/>
          <w:sz w:val="24"/>
          <w:szCs w:val="24"/>
          <w:lang w:eastAsia="pl-PL"/>
        </w:rPr>
        <w:t xml:space="preserve"> – w którym wnioskuje o </w:t>
      </w:r>
      <w:r w:rsidR="006D4AD6" w:rsidRPr="00AF24D8">
        <w:rPr>
          <w:rFonts w:eastAsia="Times New Roman" w:cstheme="minorHAnsi"/>
          <w:sz w:val="24"/>
          <w:szCs w:val="24"/>
          <w:lang w:eastAsia="pl-PL"/>
        </w:rPr>
        <w:t>refundację na</w:t>
      </w:r>
      <w:r w:rsidR="00D50539" w:rsidRPr="00AF24D8">
        <w:rPr>
          <w:rFonts w:eastAsia="Times New Roman" w:cstheme="minorHAnsi"/>
          <w:sz w:val="24"/>
          <w:szCs w:val="24"/>
          <w:lang w:eastAsia="pl-PL"/>
        </w:rPr>
        <w:t xml:space="preserve"> podstawie wykazanych we wniosku </w:t>
      </w:r>
      <w:r w:rsidR="00C87435" w:rsidRPr="00AF24D8">
        <w:rPr>
          <w:rFonts w:eastAsia="Times New Roman" w:cstheme="minorHAnsi"/>
          <w:sz w:val="24"/>
          <w:szCs w:val="24"/>
          <w:lang w:eastAsia="pl-PL"/>
        </w:rPr>
        <w:t xml:space="preserve">o płatność </w:t>
      </w:r>
      <w:r w:rsidR="00D50539" w:rsidRPr="00AF24D8">
        <w:rPr>
          <w:rFonts w:eastAsia="Times New Roman" w:cstheme="minorHAnsi"/>
          <w:sz w:val="24"/>
          <w:szCs w:val="24"/>
          <w:lang w:eastAsia="pl-PL"/>
        </w:rPr>
        <w:t xml:space="preserve">zapłaconych faktur, lub innych dokumentów </w:t>
      </w:r>
      <w:r w:rsidR="00C87435" w:rsidRPr="00AF24D8">
        <w:rPr>
          <w:rFonts w:eastAsia="Times New Roman" w:cstheme="minorHAnsi"/>
          <w:sz w:val="24"/>
          <w:szCs w:val="24"/>
          <w:lang w:eastAsia="pl-PL"/>
        </w:rPr>
        <w:t>o równoważnej wartości dowodowej</w:t>
      </w:r>
      <w:r w:rsidRPr="00AF24D8">
        <w:rPr>
          <w:rFonts w:eastAsia="Times New Roman" w:cstheme="minorHAnsi"/>
          <w:sz w:val="24"/>
          <w:szCs w:val="24"/>
          <w:lang w:eastAsia="pl-PL"/>
        </w:rPr>
        <w:t>,</w:t>
      </w:r>
    </w:p>
    <w:p w14:paraId="38655FC8" w14:textId="68722819" w:rsidR="009307A6" w:rsidRPr="00AF24D8" w:rsidRDefault="009307A6" w:rsidP="000B2E99">
      <w:pPr>
        <w:numPr>
          <w:ilvl w:val="1"/>
          <w:numId w:val="20"/>
        </w:numPr>
        <w:tabs>
          <w:tab w:val="left" w:pos="900"/>
        </w:tabs>
        <w:spacing w:after="0" w:line="360" w:lineRule="auto"/>
        <w:ind w:left="720"/>
        <w:rPr>
          <w:rFonts w:eastAsia="Times New Roman" w:cstheme="minorHAnsi"/>
          <w:sz w:val="24"/>
          <w:szCs w:val="24"/>
          <w:lang w:eastAsia="pl-PL"/>
        </w:rPr>
      </w:pPr>
      <w:r w:rsidRPr="00AF24D8">
        <w:rPr>
          <w:rFonts w:eastAsia="Times New Roman" w:cstheme="minorHAnsi"/>
          <w:b/>
          <w:sz w:val="24"/>
          <w:szCs w:val="24"/>
          <w:lang w:eastAsia="pl-PL"/>
        </w:rPr>
        <w:t>zaliczkowy</w:t>
      </w:r>
      <w:r w:rsidRPr="00AF24D8">
        <w:rPr>
          <w:rFonts w:eastAsia="Times New Roman" w:cstheme="minorHAnsi"/>
          <w:sz w:val="24"/>
          <w:szCs w:val="24"/>
          <w:lang w:eastAsia="pl-PL"/>
        </w:rPr>
        <w:t xml:space="preserve"> – w którym wnioskuje o </w:t>
      </w:r>
      <w:r w:rsidR="00C87435" w:rsidRPr="00AF24D8">
        <w:rPr>
          <w:rFonts w:eastAsia="Times New Roman" w:cstheme="minorHAnsi"/>
          <w:sz w:val="24"/>
          <w:szCs w:val="24"/>
          <w:lang w:eastAsia="pl-PL"/>
        </w:rPr>
        <w:t>wypłatę dofinansowania bez wykazywania we wniosku o płatność faktur, lub innych dokumentów o równoważnej wartości dowodowej,</w:t>
      </w:r>
    </w:p>
    <w:p w14:paraId="24185AD1" w14:textId="77777777" w:rsidR="009307A6" w:rsidRPr="00AF24D8" w:rsidRDefault="009307A6" w:rsidP="000B2E99">
      <w:pPr>
        <w:numPr>
          <w:ilvl w:val="1"/>
          <w:numId w:val="20"/>
        </w:numPr>
        <w:tabs>
          <w:tab w:val="left" w:pos="900"/>
        </w:tabs>
        <w:spacing w:after="0" w:line="360" w:lineRule="auto"/>
        <w:ind w:left="720"/>
        <w:rPr>
          <w:rFonts w:eastAsia="Times New Roman" w:cstheme="minorHAnsi"/>
          <w:sz w:val="24"/>
          <w:szCs w:val="24"/>
          <w:lang w:eastAsia="pl-PL"/>
        </w:rPr>
      </w:pPr>
      <w:r w:rsidRPr="00AF24D8">
        <w:rPr>
          <w:rFonts w:eastAsia="Times New Roman" w:cstheme="minorHAnsi"/>
          <w:b/>
          <w:sz w:val="24"/>
          <w:szCs w:val="24"/>
          <w:lang w:eastAsia="pl-PL"/>
        </w:rPr>
        <w:t>refundacyjno-zaliczkowy</w:t>
      </w:r>
      <w:r w:rsidRPr="00AF24D8">
        <w:rPr>
          <w:rFonts w:eastAsia="Times New Roman" w:cstheme="minorHAnsi"/>
          <w:sz w:val="24"/>
          <w:szCs w:val="24"/>
          <w:lang w:eastAsia="pl-PL"/>
        </w:rPr>
        <w:t xml:space="preserve"> – w którym Beneficjent wnios</w:t>
      </w:r>
      <w:r w:rsidR="000F754B" w:rsidRPr="00AF24D8">
        <w:rPr>
          <w:rFonts w:eastAsia="Times New Roman" w:cstheme="minorHAnsi"/>
          <w:sz w:val="24"/>
          <w:szCs w:val="24"/>
          <w:lang w:eastAsia="pl-PL"/>
        </w:rPr>
        <w:t xml:space="preserve">kuje równocześnie </w:t>
      </w:r>
      <w:r w:rsidR="00C87435" w:rsidRPr="00AF24D8">
        <w:rPr>
          <w:rFonts w:eastAsia="Times New Roman" w:cstheme="minorHAnsi"/>
          <w:sz w:val="24"/>
          <w:szCs w:val="24"/>
          <w:lang w:eastAsia="pl-PL"/>
        </w:rPr>
        <w:br/>
      </w:r>
      <w:r w:rsidR="000F754B" w:rsidRPr="00AF24D8">
        <w:rPr>
          <w:rFonts w:eastAsia="Times New Roman" w:cstheme="minorHAnsi"/>
          <w:sz w:val="24"/>
          <w:szCs w:val="24"/>
          <w:lang w:eastAsia="pl-PL"/>
        </w:rPr>
        <w:t xml:space="preserve">o refundację </w:t>
      </w:r>
      <w:r w:rsidRPr="00AF24D8">
        <w:rPr>
          <w:rFonts w:eastAsia="Times New Roman" w:cstheme="minorHAnsi"/>
          <w:sz w:val="24"/>
          <w:szCs w:val="24"/>
          <w:lang w:eastAsia="pl-PL"/>
        </w:rPr>
        <w:t>i zaliczkę,</w:t>
      </w:r>
    </w:p>
    <w:p w14:paraId="5560D1A0" w14:textId="7E7936A6" w:rsidR="009307A6" w:rsidRPr="00AF24D8" w:rsidRDefault="009307A6" w:rsidP="000B2E99">
      <w:pPr>
        <w:numPr>
          <w:ilvl w:val="1"/>
          <w:numId w:val="20"/>
        </w:numPr>
        <w:tabs>
          <w:tab w:val="left" w:pos="900"/>
        </w:tabs>
        <w:spacing w:after="0" w:line="360" w:lineRule="auto"/>
        <w:ind w:left="720"/>
        <w:rPr>
          <w:rFonts w:eastAsia="Times New Roman" w:cstheme="minorHAnsi"/>
          <w:sz w:val="24"/>
          <w:szCs w:val="24"/>
          <w:lang w:eastAsia="pl-PL"/>
        </w:rPr>
      </w:pPr>
      <w:r w:rsidRPr="00AF24D8">
        <w:rPr>
          <w:rFonts w:eastAsia="Times New Roman" w:cstheme="minorHAnsi"/>
          <w:b/>
          <w:sz w:val="24"/>
          <w:szCs w:val="24"/>
          <w:lang w:eastAsia="pl-PL"/>
        </w:rPr>
        <w:t>rozliczający zaliczkę</w:t>
      </w:r>
      <w:r w:rsidRPr="00AF24D8">
        <w:rPr>
          <w:rFonts w:eastAsia="Times New Roman" w:cstheme="minorHAnsi"/>
          <w:sz w:val="24"/>
          <w:szCs w:val="24"/>
          <w:lang w:eastAsia="pl-PL"/>
        </w:rPr>
        <w:t xml:space="preserve"> – w którym rozlicza kwotę przekazanej wcześniej zaliczki, </w:t>
      </w:r>
      <w:r w:rsidR="00846D7A" w:rsidRPr="00AF24D8">
        <w:rPr>
          <w:rFonts w:eastAsia="Times New Roman" w:cstheme="minorHAnsi"/>
          <w:sz w:val="24"/>
          <w:szCs w:val="24"/>
          <w:lang w:eastAsia="pl-PL"/>
        </w:rPr>
        <w:t>IZ nie stosuje ograniczeń co do terminu zapłaty faktur, które Beneficjent rozlicza w ramach wniosku rozliczającego zaliczkę,</w:t>
      </w:r>
    </w:p>
    <w:p w14:paraId="7E56CED3" w14:textId="77777777" w:rsidR="009307A6" w:rsidRPr="00AF24D8" w:rsidRDefault="009307A6" w:rsidP="000B2E99">
      <w:pPr>
        <w:numPr>
          <w:ilvl w:val="1"/>
          <w:numId w:val="20"/>
        </w:numPr>
        <w:tabs>
          <w:tab w:val="left" w:pos="900"/>
        </w:tabs>
        <w:spacing w:after="0" w:line="360" w:lineRule="auto"/>
        <w:ind w:left="720"/>
        <w:rPr>
          <w:rFonts w:eastAsia="Times New Roman" w:cstheme="minorHAnsi"/>
          <w:sz w:val="24"/>
          <w:szCs w:val="24"/>
          <w:lang w:eastAsia="pl-PL"/>
        </w:rPr>
      </w:pPr>
      <w:proofErr w:type="spellStart"/>
      <w:r w:rsidRPr="00AF24D8">
        <w:rPr>
          <w:rFonts w:eastAsia="Times New Roman" w:cstheme="minorHAnsi"/>
          <w:b/>
          <w:sz w:val="24"/>
          <w:szCs w:val="24"/>
          <w:lang w:eastAsia="pl-PL"/>
        </w:rPr>
        <w:t>refundacyjno-zaliczkowy-rozliczający</w:t>
      </w:r>
      <w:proofErr w:type="spellEnd"/>
      <w:r w:rsidRPr="00AF24D8">
        <w:rPr>
          <w:rFonts w:eastAsia="Times New Roman" w:cstheme="minorHAnsi"/>
          <w:b/>
          <w:sz w:val="24"/>
          <w:szCs w:val="24"/>
          <w:lang w:eastAsia="pl-PL"/>
        </w:rPr>
        <w:t xml:space="preserve"> zaliczkę</w:t>
      </w:r>
      <w:r w:rsidRPr="00AF24D8">
        <w:rPr>
          <w:rFonts w:eastAsia="Times New Roman" w:cstheme="minorHAnsi"/>
          <w:sz w:val="24"/>
          <w:szCs w:val="24"/>
          <w:lang w:eastAsia="pl-PL"/>
        </w:rPr>
        <w:t xml:space="preserve"> - w którym Beneficjent wnioskuje równocześnie o refundację i zaliczkę, a także rozlicza środki przekazanej wcześniej zaliczki,</w:t>
      </w:r>
    </w:p>
    <w:p w14:paraId="63495D7A" w14:textId="77777777" w:rsidR="009307A6" w:rsidRPr="00AF24D8" w:rsidRDefault="009307A6" w:rsidP="000B2E99">
      <w:pPr>
        <w:numPr>
          <w:ilvl w:val="1"/>
          <w:numId w:val="20"/>
        </w:numPr>
        <w:tabs>
          <w:tab w:val="left" w:pos="900"/>
        </w:tabs>
        <w:spacing w:after="0" w:line="360" w:lineRule="auto"/>
        <w:ind w:left="720"/>
        <w:rPr>
          <w:rFonts w:eastAsia="Times New Roman" w:cstheme="minorHAnsi"/>
          <w:sz w:val="24"/>
          <w:szCs w:val="24"/>
          <w:lang w:eastAsia="pl-PL"/>
        </w:rPr>
      </w:pPr>
      <w:r w:rsidRPr="00AF24D8">
        <w:rPr>
          <w:rFonts w:eastAsia="Times New Roman" w:cstheme="minorHAnsi"/>
          <w:b/>
          <w:sz w:val="24"/>
          <w:szCs w:val="24"/>
          <w:lang w:eastAsia="pl-PL"/>
        </w:rPr>
        <w:t>refundacyjno-rozliczający zaliczkę</w:t>
      </w:r>
      <w:r w:rsidRPr="00AF24D8">
        <w:rPr>
          <w:rFonts w:eastAsia="Times New Roman" w:cstheme="minorHAnsi"/>
          <w:sz w:val="24"/>
          <w:szCs w:val="24"/>
          <w:lang w:eastAsia="pl-PL"/>
        </w:rPr>
        <w:t xml:space="preserve"> – w którym Beneficjent wnioskuje o refundację, </w:t>
      </w:r>
      <w:r w:rsidRPr="00AF24D8">
        <w:rPr>
          <w:rFonts w:eastAsia="Times New Roman" w:cstheme="minorHAnsi"/>
          <w:sz w:val="24"/>
          <w:szCs w:val="24"/>
          <w:lang w:eastAsia="pl-PL"/>
        </w:rPr>
        <w:br/>
        <w:t>a także rozlicza środki przekazanej wcześniej zaliczki,</w:t>
      </w:r>
    </w:p>
    <w:p w14:paraId="1093EFA9" w14:textId="77777777" w:rsidR="009307A6" w:rsidRPr="00AF24D8" w:rsidRDefault="009307A6" w:rsidP="000B2E99">
      <w:pPr>
        <w:numPr>
          <w:ilvl w:val="1"/>
          <w:numId w:val="20"/>
        </w:numPr>
        <w:tabs>
          <w:tab w:val="left" w:pos="900"/>
        </w:tabs>
        <w:spacing w:after="0" w:line="360" w:lineRule="auto"/>
        <w:ind w:left="720"/>
        <w:rPr>
          <w:rFonts w:eastAsia="Times New Roman" w:cstheme="minorHAnsi"/>
          <w:sz w:val="24"/>
          <w:szCs w:val="24"/>
          <w:lang w:eastAsia="pl-PL"/>
        </w:rPr>
      </w:pPr>
      <w:r w:rsidRPr="00AF24D8">
        <w:rPr>
          <w:rFonts w:eastAsia="Times New Roman" w:cstheme="minorHAnsi"/>
          <w:b/>
          <w:sz w:val="24"/>
          <w:szCs w:val="24"/>
          <w:lang w:eastAsia="pl-PL"/>
        </w:rPr>
        <w:t>sprawozdawczy</w:t>
      </w:r>
      <w:r w:rsidRPr="00AF24D8">
        <w:rPr>
          <w:rFonts w:eastAsia="Times New Roman" w:cstheme="minorHAnsi"/>
          <w:sz w:val="24"/>
          <w:szCs w:val="24"/>
          <w:lang w:eastAsia="pl-PL"/>
        </w:rPr>
        <w:t xml:space="preserve"> – Beneficjent składa w przypadku, gdy </w:t>
      </w:r>
      <w:r w:rsidR="00C9647F" w:rsidRPr="00AF24D8">
        <w:rPr>
          <w:rFonts w:eastAsia="Times New Roman" w:cstheme="minorHAnsi"/>
          <w:sz w:val="24"/>
          <w:szCs w:val="24"/>
          <w:lang w:eastAsia="pl-PL"/>
        </w:rPr>
        <w:t xml:space="preserve">nie rozlicza żadnych wydatków, </w:t>
      </w:r>
      <w:r w:rsidRPr="00AF24D8">
        <w:rPr>
          <w:rFonts w:eastAsia="Times New Roman" w:cstheme="minorHAnsi"/>
          <w:sz w:val="24"/>
          <w:szCs w:val="24"/>
          <w:lang w:eastAsia="pl-PL"/>
        </w:rPr>
        <w:t>a sprawozdaje tylko postęp rzeczowy z realizacji Projektu,</w:t>
      </w:r>
    </w:p>
    <w:p w14:paraId="165DCDCF" w14:textId="3BAA8E76" w:rsidR="009307A6" w:rsidRPr="00AF24D8" w:rsidRDefault="009307A6" w:rsidP="000B2E99">
      <w:pPr>
        <w:numPr>
          <w:ilvl w:val="1"/>
          <w:numId w:val="20"/>
        </w:numPr>
        <w:tabs>
          <w:tab w:val="left" w:pos="900"/>
        </w:tabs>
        <w:spacing w:after="0" w:line="360" w:lineRule="auto"/>
        <w:ind w:left="720"/>
        <w:rPr>
          <w:rFonts w:eastAsia="Times New Roman" w:cstheme="minorHAnsi"/>
          <w:sz w:val="24"/>
          <w:szCs w:val="24"/>
          <w:lang w:eastAsia="pl-PL"/>
        </w:rPr>
      </w:pPr>
      <w:r w:rsidRPr="00AF24D8">
        <w:rPr>
          <w:rFonts w:eastAsia="Times New Roman" w:cstheme="minorHAnsi"/>
          <w:b/>
          <w:sz w:val="24"/>
          <w:szCs w:val="24"/>
          <w:lang w:eastAsia="pl-PL"/>
        </w:rPr>
        <w:t>o płatność końcową</w:t>
      </w:r>
      <w:r w:rsidRPr="00AF24D8">
        <w:rPr>
          <w:rFonts w:eastAsia="Times New Roman" w:cstheme="minorHAnsi"/>
          <w:sz w:val="24"/>
          <w:szCs w:val="24"/>
          <w:lang w:eastAsia="pl-PL"/>
        </w:rPr>
        <w:t xml:space="preserve"> – ostatni wniosek składany przez Beneficjenta na zakończenie realizacji Projektu, może mieć formę </w:t>
      </w:r>
      <w:r w:rsidR="006D4AD6" w:rsidRPr="00AF24D8">
        <w:rPr>
          <w:rFonts w:eastAsia="Times New Roman" w:cstheme="minorHAnsi"/>
          <w:sz w:val="24"/>
          <w:szCs w:val="24"/>
          <w:lang w:eastAsia="pl-PL"/>
        </w:rPr>
        <w:t>wniosku,</w:t>
      </w:r>
      <w:r w:rsidRPr="00AF24D8">
        <w:rPr>
          <w:rFonts w:eastAsia="Times New Roman" w:cstheme="minorHAnsi"/>
          <w:sz w:val="24"/>
          <w:szCs w:val="24"/>
          <w:lang w:eastAsia="pl-PL"/>
        </w:rPr>
        <w:t xml:space="preserve"> o którym mowa w pkt 1), pkt 4) albo pkt 6),</w:t>
      </w:r>
    </w:p>
    <w:p w14:paraId="27AD4682" w14:textId="77777777" w:rsidR="009307A6" w:rsidRPr="00AF24D8" w:rsidRDefault="009307A6" w:rsidP="000B2E99">
      <w:pPr>
        <w:numPr>
          <w:ilvl w:val="1"/>
          <w:numId w:val="20"/>
        </w:numPr>
        <w:tabs>
          <w:tab w:val="left" w:pos="900"/>
        </w:tabs>
        <w:spacing w:after="0" w:line="360" w:lineRule="auto"/>
        <w:ind w:left="720"/>
        <w:rPr>
          <w:rFonts w:eastAsia="Times New Roman" w:cstheme="minorHAnsi"/>
          <w:sz w:val="24"/>
          <w:szCs w:val="24"/>
          <w:lang w:eastAsia="pl-PL"/>
        </w:rPr>
      </w:pPr>
      <w:r w:rsidRPr="00AF24D8">
        <w:rPr>
          <w:rFonts w:eastAsia="Times New Roman" w:cstheme="minorHAnsi"/>
          <w:b/>
          <w:sz w:val="24"/>
          <w:szCs w:val="24"/>
          <w:lang w:eastAsia="pl-PL"/>
        </w:rPr>
        <w:t>rozliczający zaliczkę – zaliczkowy</w:t>
      </w:r>
      <w:r w:rsidRPr="00AF24D8">
        <w:rPr>
          <w:rFonts w:eastAsia="Times New Roman" w:cstheme="minorHAnsi"/>
          <w:sz w:val="24"/>
          <w:szCs w:val="24"/>
          <w:lang w:eastAsia="pl-PL"/>
        </w:rPr>
        <w:t xml:space="preserve"> - w którym Beneficjent wnioskuje równocześnie </w:t>
      </w:r>
      <w:r w:rsidR="00C87435" w:rsidRPr="00AF24D8">
        <w:rPr>
          <w:rFonts w:eastAsia="Times New Roman" w:cstheme="minorHAnsi"/>
          <w:sz w:val="24"/>
          <w:szCs w:val="24"/>
          <w:lang w:eastAsia="pl-PL"/>
        </w:rPr>
        <w:br/>
      </w:r>
      <w:r w:rsidRPr="00AF24D8">
        <w:rPr>
          <w:rFonts w:eastAsia="Times New Roman" w:cstheme="minorHAnsi"/>
          <w:sz w:val="24"/>
          <w:szCs w:val="24"/>
          <w:lang w:eastAsia="pl-PL"/>
        </w:rPr>
        <w:t>o zaliczkę, a także rozlicza środki przekazanej wcześniej zaliczki.</w:t>
      </w:r>
    </w:p>
    <w:p w14:paraId="3D76A791" w14:textId="508746AF" w:rsidR="009307A6" w:rsidRPr="00AF24D8" w:rsidRDefault="009307A6" w:rsidP="000B2E99">
      <w:pPr>
        <w:numPr>
          <w:ilvl w:val="2"/>
          <w:numId w:val="20"/>
        </w:numPr>
        <w:tabs>
          <w:tab w:val="left" w:pos="360"/>
        </w:tabs>
        <w:spacing w:after="0" w:line="360" w:lineRule="auto"/>
        <w:ind w:left="360"/>
        <w:rPr>
          <w:rFonts w:eastAsia="Calibri" w:cstheme="minorHAnsi"/>
          <w:sz w:val="24"/>
          <w:szCs w:val="24"/>
        </w:rPr>
      </w:pPr>
      <w:r w:rsidRPr="00AF24D8">
        <w:rPr>
          <w:rFonts w:eastAsia="Calibri" w:cstheme="minorHAnsi"/>
          <w:sz w:val="24"/>
          <w:szCs w:val="24"/>
        </w:rPr>
        <w:lastRenderedPageBreak/>
        <w:t xml:space="preserve">Beneficjent składa wnioski o płatność zgodnie z </w:t>
      </w:r>
      <w:r w:rsidR="001F5C6C" w:rsidRPr="00AF24D8">
        <w:rPr>
          <w:rFonts w:eastAsia="Calibri" w:cstheme="minorHAnsi"/>
          <w:sz w:val="24"/>
          <w:szCs w:val="24"/>
        </w:rPr>
        <w:t>harmonogramami</w:t>
      </w:r>
      <w:r w:rsidR="00C9647F" w:rsidRPr="00AF24D8">
        <w:rPr>
          <w:rFonts w:eastAsia="Calibri" w:cstheme="minorHAnsi"/>
          <w:sz w:val="24"/>
          <w:szCs w:val="24"/>
        </w:rPr>
        <w:t>, o który</w:t>
      </w:r>
      <w:r w:rsidR="001F5C6C" w:rsidRPr="00AF24D8">
        <w:rPr>
          <w:rFonts w:eastAsia="Calibri" w:cstheme="minorHAnsi"/>
          <w:sz w:val="24"/>
          <w:szCs w:val="24"/>
        </w:rPr>
        <w:t>ch</w:t>
      </w:r>
      <w:r w:rsidR="00C9647F" w:rsidRPr="00AF24D8">
        <w:rPr>
          <w:rFonts w:eastAsia="Calibri" w:cstheme="minorHAnsi"/>
          <w:sz w:val="24"/>
          <w:szCs w:val="24"/>
        </w:rPr>
        <w:t xml:space="preserve"> mowa </w:t>
      </w:r>
      <w:r w:rsidR="00AB637C">
        <w:rPr>
          <w:rFonts w:eastAsia="Calibri" w:cstheme="minorHAnsi"/>
          <w:sz w:val="24"/>
          <w:szCs w:val="24"/>
        </w:rPr>
        <w:br/>
      </w:r>
      <w:r w:rsidRPr="00AF24D8">
        <w:rPr>
          <w:rFonts w:eastAsia="Calibri" w:cstheme="minorHAnsi"/>
          <w:sz w:val="24"/>
          <w:szCs w:val="24"/>
        </w:rPr>
        <w:t>w § 8.</w:t>
      </w:r>
    </w:p>
    <w:p w14:paraId="0C074450" w14:textId="77777777" w:rsidR="009307A6" w:rsidRPr="00AF24D8" w:rsidRDefault="009307A6" w:rsidP="000B2E99">
      <w:pPr>
        <w:numPr>
          <w:ilvl w:val="2"/>
          <w:numId w:val="20"/>
        </w:numPr>
        <w:tabs>
          <w:tab w:val="left" w:pos="360"/>
        </w:tabs>
        <w:spacing w:after="0" w:line="360" w:lineRule="auto"/>
        <w:ind w:left="360"/>
        <w:rPr>
          <w:rFonts w:eastAsia="Calibri" w:cstheme="minorHAnsi"/>
          <w:bCs/>
          <w:sz w:val="24"/>
          <w:szCs w:val="24"/>
        </w:rPr>
      </w:pPr>
      <w:r w:rsidRPr="00AF24D8">
        <w:rPr>
          <w:rFonts w:eastAsia="Calibri" w:cstheme="minorHAnsi"/>
          <w:sz w:val="24"/>
          <w:szCs w:val="24"/>
        </w:rPr>
        <w:t xml:space="preserve">Beneficjent składa wniosek o płatność końcową, o którym mowa w ust. 1 pkt 8) </w:t>
      </w:r>
      <w:r w:rsidR="00B821E3" w:rsidRPr="00AF24D8">
        <w:rPr>
          <w:rFonts w:eastAsia="Calibri" w:cstheme="minorHAnsi"/>
          <w:sz w:val="24"/>
          <w:szCs w:val="24"/>
        </w:rPr>
        <w:br/>
      </w:r>
      <w:r w:rsidRPr="00AF24D8">
        <w:rPr>
          <w:rFonts w:eastAsia="Calibri" w:cstheme="minorHAnsi"/>
          <w:sz w:val="24"/>
          <w:szCs w:val="24"/>
        </w:rPr>
        <w:t xml:space="preserve">w terminie </w:t>
      </w:r>
      <w:r w:rsidR="00416D23" w:rsidRPr="00AF24D8">
        <w:rPr>
          <w:rFonts w:eastAsia="Calibri" w:cstheme="minorHAnsi"/>
          <w:b/>
          <w:sz w:val="24"/>
          <w:szCs w:val="24"/>
        </w:rPr>
        <w:t xml:space="preserve">do 30 </w:t>
      </w:r>
      <w:r w:rsidRPr="00AF24D8">
        <w:rPr>
          <w:rFonts w:eastAsia="Calibri" w:cstheme="minorHAnsi"/>
          <w:b/>
          <w:sz w:val="24"/>
          <w:szCs w:val="24"/>
        </w:rPr>
        <w:t xml:space="preserve">dni kalendarzowych </w:t>
      </w:r>
      <w:r w:rsidRPr="00AF24D8">
        <w:rPr>
          <w:rFonts w:eastAsia="Calibri" w:cstheme="minorHAnsi"/>
          <w:sz w:val="24"/>
          <w:szCs w:val="24"/>
        </w:rPr>
        <w:t>od dnia zakończenia finansowego realizacji Projektu, o którym mowa we Wniosku.</w:t>
      </w:r>
    </w:p>
    <w:p w14:paraId="0DD4745A" w14:textId="2092BA12" w:rsidR="009307A6" w:rsidRPr="00AF24D8" w:rsidRDefault="009307A6" w:rsidP="000B2E99">
      <w:pPr>
        <w:numPr>
          <w:ilvl w:val="2"/>
          <w:numId w:val="20"/>
        </w:numPr>
        <w:tabs>
          <w:tab w:val="left" w:pos="360"/>
        </w:tabs>
        <w:spacing w:after="0" w:line="360" w:lineRule="auto"/>
        <w:ind w:left="360"/>
        <w:rPr>
          <w:rFonts w:eastAsia="Calibri" w:cstheme="minorHAnsi"/>
          <w:sz w:val="24"/>
          <w:szCs w:val="24"/>
        </w:rPr>
      </w:pPr>
      <w:r w:rsidRPr="00AF24D8">
        <w:rPr>
          <w:rFonts w:eastAsia="Calibri" w:cstheme="minorHAnsi"/>
          <w:sz w:val="24"/>
          <w:szCs w:val="24"/>
        </w:rPr>
        <w:t>Beneficjent przedkłada wniosek o płatność oraz dokumenty niezbędne do rozliczenia Projektu za pośrednictwem systemu teleinformatycznego, o którym mowa w § 1</w:t>
      </w:r>
      <w:r w:rsidR="000E4814">
        <w:rPr>
          <w:rFonts w:eastAsia="Calibri" w:cstheme="minorHAnsi"/>
          <w:sz w:val="24"/>
          <w:szCs w:val="24"/>
        </w:rPr>
        <w:t>7</w:t>
      </w:r>
      <w:r w:rsidRPr="00AF24D8">
        <w:rPr>
          <w:rFonts w:eastAsia="Calibri" w:cstheme="minorHAnsi"/>
          <w:sz w:val="24"/>
          <w:szCs w:val="24"/>
        </w:rPr>
        <w:t>, chyba że z przyczyn technicznych nie jest to możliwe. W takim przypadku</w:t>
      </w:r>
      <w:r w:rsidR="000C6EB9" w:rsidRPr="00AF24D8">
        <w:rPr>
          <w:rFonts w:eastAsia="Calibri" w:cstheme="minorHAnsi"/>
          <w:sz w:val="24"/>
          <w:szCs w:val="24"/>
        </w:rPr>
        <w:t>, po uzyskaniu zgody Instytucji Zarządzającej,</w:t>
      </w:r>
      <w:r w:rsidRPr="00AF24D8">
        <w:rPr>
          <w:rFonts w:eastAsia="Calibri" w:cstheme="minorHAnsi"/>
          <w:sz w:val="24"/>
          <w:szCs w:val="24"/>
        </w:rPr>
        <w:t xml:space="preserve"> Beneficjent składa w wersji papierowej wniosek o płatność </w:t>
      </w:r>
      <w:r w:rsidR="00AB637C">
        <w:rPr>
          <w:rFonts w:eastAsia="Calibri" w:cstheme="minorHAnsi"/>
          <w:sz w:val="24"/>
          <w:szCs w:val="24"/>
        </w:rPr>
        <w:br/>
      </w:r>
      <w:r w:rsidRPr="00AF24D8">
        <w:rPr>
          <w:rFonts w:eastAsia="Calibri" w:cstheme="minorHAnsi"/>
          <w:sz w:val="24"/>
          <w:szCs w:val="24"/>
        </w:rPr>
        <w:t xml:space="preserve">w terminach wynikających z zapisów ust. 2 i ust. 3, przy czym zobowiązuje się do złożenia wniosku za pośrednictwem systemu teleinformatycznego niezwłocznie po ustaniu przyczyn, o których mowa w zdaniu pierwszym. Wzór wniosku o płatność, który Beneficjent ma obowiązek złożyć w wersji papierowej stanowi załącznik nr 5 do </w:t>
      </w:r>
      <w:r w:rsidR="00804488" w:rsidRPr="00AF24D8">
        <w:rPr>
          <w:rFonts w:eastAsia="Calibri" w:cstheme="minorHAnsi"/>
          <w:sz w:val="24"/>
          <w:szCs w:val="24"/>
        </w:rPr>
        <w:t>Umowy</w:t>
      </w:r>
      <w:r w:rsidRPr="00AF24D8">
        <w:rPr>
          <w:rFonts w:eastAsia="Calibri" w:cstheme="minorHAnsi"/>
          <w:sz w:val="24"/>
          <w:szCs w:val="24"/>
        </w:rPr>
        <w:t>.</w:t>
      </w:r>
    </w:p>
    <w:p w14:paraId="2A805885" w14:textId="179D15D7" w:rsidR="009307A6" w:rsidRPr="00AF24D8" w:rsidRDefault="009307A6" w:rsidP="000B2E99">
      <w:pPr>
        <w:numPr>
          <w:ilvl w:val="2"/>
          <w:numId w:val="20"/>
        </w:numPr>
        <w:tabs>
          <w:tab w:val="left" w:pos="360"/>
        </w:tabs>
        <w:spacing w:after="0" w:line="360" w:lineRule="auto"/>
        <w:ind w:left="360"/>
        <w:rPr>
          <w:rFonts w:eastAsia="Calibri" w:cstheme="minorHAnsi"/>
          <w:sz w:val="24"/>
          <w:szCs w:val="24"/>
        </w:rPr>
      </w:pPr>
      <w:r w:rsidRPr="00AF24D8">
        <w:rPr>
          <w:rFonts w:eastAsia="Calibri" w:cstheme="minorHAnsi"/>
          <w:sz w:val="24"/>
          <w:szCs w:val="24"/>
        </w:rPr>
        <w:t>Beneficjent zobowiązuje się do przedkładania każdorazowo na żądanie Instytucji Zarządzającej</w:t>
      </w:r>
      <w:r w:rsidR="00937D9C" w:rsidRPr="00AF24D8">
        <w:rPr>
          <w:rStyle w:val="Odwoanieprzypisudolnego"/>
          <w:rFonts w:eastAsia="Calibri" w:cstheme="minorHAnsi"/>
          <w:sz w:val="24"/>
          <w:szCs w:val="24"/>
        </w:rPr>
        <w:footnoteReference w:id="4"/>
      </w:r>
      <w:r w:rsidR="008C7E0E" w:rsidRPr="00AF24D8">
        <w:rPr>
          <w:rFonts w:eastAsia="Calibri" w:cstheme="minorHAnsi"/>
          <w:sz w:val="24"/>
          <w:szCs w:val="24"/>
        </w:rPr>
        <w:t xml:space="preserve">, wskazanych do weryfikacji w oparciu o metodologię doboru próby do danego wniosku o płatność (z wyłączeniem wniosków, o których mowa w ust. 1 pkt 2) </w:t>
      </w:r>
      <w:r w:rsidR="00AB637C">
        <w:rPr>
          <w:rFonts w:eastAsia="Calibri" w:cstheme="minorHAnsi"/>
          <w:sz w:val="24"/>
          <w:szCs w:val="24"/>
        </w:rPr>
        <w:br/>
      </w:r>
      <w:r w:rsidR="008C7E0E" w:rsidRPr="00AF24D8">
        <w:rPr>
          <w:rFonts w:eastAsia="Calibri" w:cstheme="minorHAnsi"/>
          <w:sz w:val="24"/>
          <w:szCs w:val="24"/>
        </w:rPr>
        <w:t>i pkt 7),</w:t>
      </w:r>
      <w:r w:rsidRPr="00AF24D8">
        <w:rPr>
          <w:rFonts w:eastAsia="Calibri" w:cstheme="minorHAnsi"/>
          <w:sz w:val="24"/>
          <w:szCs w:val="24"/>
        </w:rPr>
        <w:t xml:space="preserve"> następujących dokumentów (w formie wskazanej przez Instytucję Zarządzającą – skany (za pośrednictwem</w:t>
      </w:r>
      <w:r w:rsidR="0049661A" w:rsidRPr="00AF24D8">
        <w:rPr>
          <w:rFonts w:eastAsia="Calibri" w:cstheme="minorHAnsi"/>
          <w:sz w:val="24"/>
          <w:szCs w:val="24"/>
        </w:rPr>
        <w:t xml:space="preserve"> CST 2021</w:t>
      </w:r>
      <w:r w:rsidRPr="00AF24D8">
        <w:rPr>
          <w:rFonts w:eastAsia="Calibri" w:cstheme="minorHAnsi"/>
          <w:sz w:val="24"/>
          <w:szCs w:val="24"/>
        </w:rPr>
        <w:t>)oryginałów dokumentów lub kopii oryginałów dokumentów oznaczone datą i potwierdzone za zgodność z oryginałem przez Beneficjenta lub osobę upoważnioną do reprezentowania Beneficjenta):</w:t>
      </w:r>
    </w:p>
    <w:p w14:paraId="18D0A628" w14:textId="2B880ED6" w:rsidR="0049661A" w:rsidRPr="00AF24D8" w:rsidRDefault="009307A6" w:rsidP="000B2E99">
      <w:pPr>
        <w:pStyle w:val="Akapitzlist"/>
        <w:numPr>
          <w:ilvl w:val="1"/>
          <w:numId w:val="5"/>
        </w:numPr>
        <w:spacing w:line="360" w:lineRule="auto"/>
        <w:rPr>
          <w:rFonts w:asciiTheme="minorHAnsi" w:eastAsia="Calibri" w:hAnsiTheme="minorHAnsi" w:cstheme="minorHAnsi"/>
          <w:lang w:eastAsia="en-US"/>
        </w:rPr>
      </w:pPr>
      <w:r w:rsidRPr="00AF24D8">
        <w:rPr>
          <w:rFonts w:asciiTheme="minorHAnsi" w:eastAsia="Calibri" w:hAnsiTheme="minorHAnsi" w:cstheme="minorHAnsi"/>
        </w:rPr>
        <w:t>faktury lub inne dokumenty o równoważnej wartości dowodowej/inny dokument rozliczający wydatki ustalony przez I</w:t>
      </w:r>
      <w:r w:rsidR="00BA09DF" w:rsidRPr="00AF24D8">
        <w:rPr>
          <w:rFonts w:asciiTheme="minorHAnsi" w:eastAsia="Calibri" w:hAnsiTheme="minorHAnsi" w:cstheme="minorHAnsi"/>
        </w:rPr>
        <w:t xml:space="preserve">nstytucję </w:t>
      </w:r>
      <w:r w:rsidRPr="00AF24D8">
        <w:rPr>
          <w:rFonts w:asciiTheme="minorHAnsi" w:eastAsia="Calibri" w:hAnsiTheme="minorHAnsi" w:cstheme="minorHAnsi"/>
        </w:rPr>
        <w:t>Z</w:t>
      </w:r>
      <w:r w:rsidR="00BA09DF" w:rsidRPr="00AF24D8">
        <w:rPr>
          <w:rFonts w:asciiTheme="minorHAnsi" w:eastAsia="Calibri" w:hAnsiTheme="minorHAnsi" w:cstheme="minorHAnsi"/>
        </w:rPr>
        <w:t>arządzającą</w:t>
      </w:r>
      <w:r w:rsidRPr="00AF24D8">
        <w:rPr>
          <w:rFonts w:asciiTheme="minorHAnsi" w:eastAsia="Calibri" w:hAnsiTheme="minorHAnsi" w:cstheme="minorHAnsi"/>
        </w:rPr>
        <w:t>,</w:t>
      </w:r>
      <w:r w:rsidR="0049661A" w:rsidRPr="00AF24D8">
        <w:rPr>
          <w:rFonts w:asciiTheme="minorHAnsi" w:eastAsia="Calibri" w:hAnsiTheme="minorHAnsi" w:cstheme="minorHAnsi"/>
        </w:rPr>
        <w:t xml:space="preserve"> wraz z </w:t>
      </w:r>
      <w:r w:rsidR="0049661A" w:rsidRPr="00AF24D8">
        <w:rPr>
          <w:rFonts w:asciiTheme="minorHAnsi" w:eastAsia="Calibri" w:hAnsiTheme="minorHAnsi" w:cstheme="minorHAnsi"/>
          <w:lang w:eastAsia="en-US"/>
        </w:rPr>
        <w:t>skanami wyciągów bankowych/dowodów zapłaty</w:t>
      </w:r>
      <w:r w:rsidR="008C7E0E" w:rsidRPr="00AF24D8">
        <w:rPr>
          <w:rFonts w:asciiTheme="minorHAnsi" w:eastAsia="Calibri" w:hAnsiTheme="minorHAnsi" w:cstheme="minorHAnsi"/>
          <w:lang w:eastAsia="en-US"/>
        </w:rPr>
        <w:t>,</w:t>
      </w:r>
      <w:r w:rsidR="0049661A" w:rsidRPr="00AF24D8">
        <w:rPr>
          <w:rFonts w:asciiTheme="minorHAnsi" w:eastAsia="Calibri" w:hAnsiTheme="minorHAnsi" w:cstheme="minorHAnsi"/>
          <w:lang w:eastAsia="en-US"/>
        </w:rPr>
        <w:t xml:space="preserve"> potwierdzając</w:t>
      </w:r>
      <w:r w:rsidR="008C7E0E" w:rsidRPr="00AF24D8">
        <w:rPr>
          <w:rFonts w:asciiTheme="minorHAnsi" w:eastAsia="Calibri" w:hAnsiTheme="minorHAnsi" w:cstheme="minorHAnsi"/>
          <w:lang w:eastAsia="en-US"/>
        </w:rPr>
        <w:t>ych</w:t>
      </w:r>
      <w:r w:rsidR="0049661A" w:rsidRPr="00AF24D8">
        <w:rPr>
          <w:rFonts w:asciiTheme="minorHAnsi" w:eastAsia="Calibri" w:hAnsiTheme="minorHAnsi" w:cstheme="minorHAnsi"/>
          <w:lang w:eastAsia="en-US"/>
        </w:rPr>
        <w:t xml:space="preserve"> poniesienie wydatków rozliczanych </w:t>
      </w:r>
      <w:r w:rsidR="0049661A" w:rsidRPr="00AF24D8">
        <w:rPr>
          <w:rFonts w:asciiTheme="minorHAnsi" w:eastAsia="Calibri" w:hAnsiTheme="minorHAnsi" w:cstheme="minorHAnsi"/>
          <w:lang w:eastAsia="en-US"/>
        </w:rPr>
        <w:br/>
        <w:t>w danym wniosku o płatność, z wyłączeniem wydatków rozliczanych metodami uproszczonymi.</w:t>
      </w:r>
    </w:p>
    <w:p w14:paraId="17831D15" w14:textId="77777777" w:rsidR="00832985" w:rsidRPr="00AF24D8" w:rsidRDefault="00BE129E" w:rsidP="000B2E99">
      <w:pPr>
        <w:numPr>
          <w:ilvl w:val="1"/>
          <w:numId w:val="5"/>
        </w:numPr>
        <w:suppressAutoHyphens/>
        <w:spacing w:after="0" w:line="360" w:lineRule="auto"/>
        <w:rPr>
          <w:rFonts w:eastAsia="Calibri" w:cstheme="minorHAnsi"/>
          <w:sz w:val="24"/>
          <w:szCs w:val="24"/>
        </w:rPr>
      </w:pPr>
      <w:r w:rsidRPr="00AF24D8">
        <w:rPr>
          <w:rFonts w:eastAsia="Calibri" w:cstheme="minorHAnsi"/>
          <w:sz w:val="24"/>
          <w:szCs w:val="24"/>
        </w:rPr>
        <w:t>dokumenty, z których wynika, iż Beneficjent prowadzi wyodrębnioną ewidencję wydatków projektu,</w:t>
      </w:r>
      <w:r w:rsidR="008254D4" w:rsidRPr="00AF24D8">
        <w:rPr>
          <w:rFonts w:eastAsia="Calibri" w:cstheme="minorHAnsi"/>
          <w:sz w:val="24"/>
          <w:szCs w:val="24"/>
        </w:rPr>
        <w:t xml:space="preserve"> </w:t>
      </w:r>
      <w:r w:rsidRPr="00AF24D8">
        <w:rPr>
          <w:rFonts w:eastAsia="Calibri" w:cstheme="minorHAnsi"/>
          <w:sz w:val="24"/>
          <w:szCs w:val="24"/>
        </w:rPr>
        <w:t xml:space="preserve">bądź są stosowane odpowiednie kody księgowe, </w:t>
      </w:r>
      <w:r w:rsidR="008254D4" w:rsidRPr="00AF24D8">
        <w:rPr>
          <w:rFonts w:eastAsia="Calibri" w:cstheme="minorHAnsi"/>
          <w:sz w:val="24"/>
          <w:szCs w:val="24"/>
        </w:rPr>
        <w:t xml:space="preserve">o których mowa w § 7 ust. 1, </w:t>
      </w:r>
      <w:r w:rsidRPr="00AF24D8">
        <w:rPr>
          <w:rFonts w:eastAsia="Calibri" w:cstheme="minorHAnsi"/>
          <w:sz w:val="24"/>
          <w:szCs w:val="24"/>
        </w:rPr>
        <w:t xml:space="preserve">wraz ze wskazaniem konkretnych zapisów tego dokumentu, z których wynika sposób prowadzenia ewidencji wydatków projektu. Ponadto Beneficjent ma </w:t>
      </w:r>
      <w:r w:rsidRPr="00AF24D8">
        <w:rPr>
          <w:rFonts w:eastAsia="Calibri" w:cstheme="minorHAnsi"/>
          <w:sz w:val="24"/>
          <w:szCs w:val="24"/>
        </w:rPr>
        <w:lastRenderedPageBreak/>
        <w:t>obowiązek przedłożyć wydruk operacji księgowych dla projektu za okres pokrywający się ze złożonym wnioskiem o płatność, z oznaczeniem wydatków, które zostały wybrane do próby w ramach danego wniosku o płatność</w:t>
      </w:r>
      <w:r w:rsidR="000E6A39" w:rsidRPr="00AF24D8">
        <w:rPr>
          <w:rFonts w:eastAsia="Calibri" w:cstheme="minorHAnsi"/>
          <w:sz w:val="24"/>
          <w:szCs w:val="24"/>
        </w:rPr>
        <w:t>,</w:t>
      </w:r>
    </w:p>
    <w:p w14:paraId="1BFF6C39" w14:textId="77777777" w:rsidR="009307A6" w:rsidRPr="00AF24D8" w:rsidRDefault="009307A6" w:rsidP="000B2E99">
      <w:pPr>
        <w:numPr>
          <w:ilvl w:val="1"/>
          <w:numId w:val="5"/>
        </w:numPr>
        <w:suppressAutoHyphens/>
        <w:spacing w:after="0" w:line="360" w:lineRule="auto"/>
        <w:rPr>
          <w:rFonts w:eastAsia="Calibri" w:cstheme="minorHAnsi"/>
          <w:sz w:val="24"/>
          <w:szCs w:val="24"/>
        </w:rPr>
      </w:pPr>
      <w:r w:rsidRPr="00AF24D8">
        <w:rPr>
          <w:rFonts w:eastAsia="Calibri" w:cstheme="minorHAnsi"/>
          <w:sz w:val="24"/>
          <w:szCs w:val="24"/>
        </w:rPr>
        <w:t>dokumenty potwierdzające odbiór urządzeń, sprzętu lub wykonanie prac,</w:t>
      </w:r>
    </w:p>
    <w:p w14:paraId="30E78606" w14:textId="77777777" w:rsidR="009307A6" w:rsidRPr="00AF24D8" w:rsidRDefault="009307A6" w:rsidP="000B2E99">
      <w:pPr>
        <w:numPr>
          <w:ilvl w:val="1"/>
          <w:numId w:val="5"/>
        </w:numPr>
        <w:suppressAutoHyphens/>
        <w:spacing w:after="0" w:line="360" w:lineRule="auto"/>
        <w:rPr>
          <w:rFonts w:eastAsia="Calibri" w:cstheme="minorHAnsi"/>
          <w:sz w:val="24"/>
          <w:szCs w:val="24"/>
        </w:rPr>
      </w:pPr>
      <w:r w:rsidRPr="00AF24D8">
        <w:rPr>
          <w:rFonts w:eastAsia="Calibri" w:cstheme="minorHAnsi"/>
          <w:sz w:val="24"/>
          <w:szCs w:val="24"/>
        </w:rPr>
        <w:t>w przypadku zakupu urządzeń/sprzętu, które nie zostały zamontowane – kopie protokołów odbioru urządzeń/sprzętu lub przyjęcia materiałów, z podaniem miejsca ich składowania,</w:t>
      </w:r>
    </w:p>
    <w:p w14:paraId="3D0D5A50" w14:textId="37F8FFE2" w:rsidR="009307A6" w:rsidRPr="00AF24D8" w:rsidRDefault="009307A6" w:rsidP="000B2E99">
      <w:pPr>
        <w:numPr>
          <w:ilvl w:val="1"/>
          <w:numId w:val="5"/>
        </w:numPr>
        <w:suppressAutoHyphens/>
        <w:spacing w:after="0" w:line="360" w:lineRule="auto"/>
        <w:rPr>
          <w:rFonts w:eastAsia="Calibri" w:cstheme="minorHAnsi"/>
          <w:b/>
          <w:sz w:val="24"/>
          <w:szCs w:val="24"/>
        </w:rPr>
      </w:pPr>
      <w:r w:rsidRPr="00AF24D8">
        <w:rPr>
          <w:rFonts w:eastAsia="Calibri" w:cstheme="minorHAnsi"/>
          <w:sz w:val="24"/>
          <w:szCs w:val="24"/>
        </w:rPr>
        <w:t xml:space="preserve">inne niezbędne dokumenty potwierdzające i uzasadniające prawidłową realizację Projektu oraz potwierdzające, że wydatki zostały poniesione w sposób celowy </w:t>
      </w:r>
      <w:r w:rsidR="00AB637C">
        <w:rPr>
          <w:rFonts w:eastAsia="Calibri" w:cstheme="minorHAnsi"/>
          <w:sz w:val="24"/>
          <w:szCs w:val="24"/>
        </w:rPr>
        <w:br/>
      </w:r>
      <w:r w:rsidRPr="00AF24D8">
        <w:rPr>
          <w:rFonts w:eastAsia="Calibri" w:cstheme="minorHAnsi"/>
          <w:sz w:val="24"/>
          <w:szCs w:val="24"/>
        </w:rPr>
        <w:t>i oszczę</w:t>
      </w:r>
      <w:r w:rsidR="00804E50" w:rsidRPr="00AF24D8">
        <w:rPr>
          <w:rFonts w:eastAsia="Calibri" w:cstheme="minorHAnsi"/>
          <w:sz w:val="24"/>
          <w:szCs w:val="24"/>
        </w:rPr>
        <w:t xml:space="preserve">dny, </w:t>
      </w:r>
      <w:r w:rsidRPr="00AF24D8">
        <w:rPr>
          <w:rFonts w:eastAsia="Calibri" w:cstheme="minorHAnsi"/>
          <w:sz w:val="24"/>
          <w:szCs w:val="24"/>
        </w:rPr>
        <w:t>z zachowaniem zasady uzyskiwania najlepszych efe</w:t>
      </w:r>
      <w:r w:rsidR="00804E50" w:rsidRPr="00AF24D8">
        <w:rPr>
          <w:rFonts w:eastAsia="Calibri" w:cstheme="minorHAnsi"/>
          <w:sz w:val="24"/>
          <w:szCs w:val="24"/>
        </w:rPr>
        <w:t xml:space="preserve">któw z danych nakładów zgodnie </w:t>
      </w:r>
      <w:r w:rsidRPr="00AF24D8">
        <w:rPr>
          <w:rFonts w:eastAsia="Calibri" w:cstheme="minorHAnsi"/>
          <w:sz w:val="24"/>
          <w:szCs w:val="24"/>
        </w:rPr>
        <w:t xml:space="preserve">z zapisami </w:t>
      </w:r>
      <w:r w:rsidR="001B68F4" w:rsidRPr="00AF24D8">
        <w:rPr>
          <w:rFonts w:eastAsia="Calibri" w:cstheme="minorHAnsi"/>
          <w:sz w:val="24"/>
          <w:szCs w:val="24"/>
        </w:rPr>
        <w:t>wytycznych</w:t>
      </w:r>
      <w:r w:rsidR="001B68F4" w:rsidRPr="00AF24D8">
        <w:rPr>
          <w:rFonts w:eastAsia="Times New Roman" w:cstheme="minorHAnsi"/>
          <w:sz w:val="24"/>
          <w:szCs w:val="24"/>
          <w:lang w:eastAsia="pl-PL"/>
        </w:rPr>
        <w:t xml:space="preserve"> dotyczących kwalifikowalności</w:t>
      </w:r>
      <w:r w:rsidR="001B68F4" w:rsidRPr="00AF24D8">
        <w:rPr>
          <w:rFonts w:eastAsia="Calibri" w:cstheme="minorHAnsi"/>
          <w:b/>
          <w:sz w:val="24"/>
          <w:szCs w:val="24"/>
        </w:rPr>
        <w:t xml:space="preserve"> </w:t>
      </w:r>
      <w:r w:rsidRPr="00AF24D8">
        <w:rPr>
          <w:rFonts w:eastAsia="Calibri" w:cstheme="minorHAnsi"/>
          <w:sz w:val="24"/>
          <w:szCs w:val="24"/>
        </w:rPr>
        <w:t xml:space="preserve">ujętych </w:t>
      </w:r>
      <w:r w:rsidR="00AB637C">
        <w:rPr>
          <w:rFonts w:eastAsia="Calibri" w:cstheme="minorHAnsi"/>
          <w:sz w:val="24"/>
          <w:szCs w:val="24"/>
        </w:rPr>
        <w:br/>
      </w:r>
      <w:r w:rsidRPr="00AF24D8">
        <w:rPr>
          <w:rFonts w:eastAsia="Calibri" w:cstheme="minorHAnsi"/>
          <w:sz w:val="24"/>
          <w:szCs w:val="24"/>
        </w:rPr>
        <w:t xml:space="preserve">w § 1 </w:t>
      </w:r>
      <w:r w:rsidR="00834E7D" w:rsidRPr="00AF24D8">
        <w:rPr>
          <w:rFonts w:eastAsia="Calibri" w:cstheme="minorHAnsi"/>
          <w:sz w:val="24"/>
          <w:szCs w:val="24"/>
        </w:rPr>
        <w:t>pkt</w:t>
      </w:r>
      <w:r w:rsidRPr="00AF24D8">
        <w:rPr>
          <w:rFonts w:eastAsia="Calibri" w:cstheme="minorHAnsi"/>
          <w:sz w:val="24"/>
          <w:szCs w:val="24"/>
        </w:rPr>
        <w:t xml:space="preserve"> </w:t>
      </w:r>
      <w:r w:rsidR="00834E7D" w:rsidRPr="00AF24D8">
        <w:rPr>
          <w:rFonts w:eastAsia="Calibri" w:cstheme="minorHAnsi"/>
          <w:sz w:val="24"/>
          <w:szCs w:val="24"/>
        </w:rPr>
        <w:t>3</w:t>
      </w:r>
      <w:r w:rsidR="000E4814">
        <w:rPr>
          <w:rFonts w:eastAsia="Calibri" w:cstheme="minorHAnsi"/>
          <w:sz w:val="24"/>
          <w:szCs w:val="24"/>
        </w:rPr>
        <w:t>3</w:t>
      </w:r>
      <w:r w:rsidRPr="00AF24D8">
        <w:rPr>
          <w:rFonts w:eastAsia="Calibri" w:cstheme="minorHAnsi"/>
          <w:sz w:val="24"/>
          <w:szCs w:val="24"/>
        </w:rPr>
        <w:t>),</w:t>
      </w:r>
    </w:p>
    <w:p w14:paraId="444E8980" w14:textId="7CDD26BC" w:rsidR="009307A6" w:rsidRPr="00AF24D8" w:rsidRDefault="009307A6" w:rsidP="000B2E99">
      <w:pPr>
        <w:numPr>
          <w:ilvl w:val="1"/>
          <w:numId w:val="5"/>
        </w:numPr>
        <w:suppressAutoHyphens/>
        <w:spacing w:after="0" w:line="360" w:lineRule="auto"/>
        <w:rPr>
          <w:rFonts w:eastAsia="Calibri" w:cstheme="minorHAnsi"/>
          <w:sz w:val="24"/>
          <w:szCs w:val="24"/>
        </w:rPr>
      </w:pPr>
      <w:r w:rsidRPr="00AF24D8">
        <w:rPr>
          <w:rFonts w:eastAsia="Calibri" w:cstheme="minorHAnsi"/>
          <w:sz w:val="24"/>
          <w:szCs w:val="24"/>
        </w:rPr>
        <w:t xml:space="preserve">wymaganym dokumentem potwierdzającym realizację Projektu (związanego </w:t>
      </w:r>
      <w:r w:rsidR="00AB637C">
        <w:rPr>
          <w:rFonts w:eastAsia="Calibri" w:cstheme="minorHAnsi"/>
          <w:sz w:val="24"/>
          <w:szCs w:val="24"/>
        </w:rPr>
        <w:br/>
      </w:r>
      <w:r w:rsidRPr="00AF24D8">
        <w:rPr>
          <w:rFonts w:eastAsia="Calibri" w:cstheme="minorHAnsi"/>
          <w:sz w:val="24"/>
          <w:szCs w:val="24"/>
        </w:rPr>
        <w:t>z przebudową lub rozbudową obiektu) mogą być także dokumenty księgowe potwierdzające zwiększenie wartości środka trwałego po zakończeniu inwestycji.</w:t>
      </w:r>
    </w:p>
    <w:p w14:paraId="13FDD68F" w14:textId="49B483E7" w:rsidR="00C73A7E" w:rsidRPr="00AF24D8" w:rsidRDefault="009307A6" w:rsidP="000B2E99">
      <w:pPr>
        <w:pStyle w:val="Akapitzlist"/>
        <w:numPr>
          <w:ilvl w:val="0"/>
          <w:numId w:val="47"/>
        </w:numPr>
        <w:tabs>
          <w:tab w:val="left" w:pos="900"/>
        </w:tabs>
        <w:spacing w:line="360" w:lineRule="auto"/>
        <w:rPr>
          <w:rFonts w:asciiTheme="minorHAnsi" w:hAnsiTheme="minorHAnsi" w:cstheme="minorHAnsi"/>
        </w:rPr>
      </w:pPr>
      <w:r w:rsidRPr="00AF24D8">
        <w:rPr>
          <w:rFonts w:asciiTheme="minorHAnsi" w:hAnsiTheme="minorHAnsi" w:cstheme="minorHAnsi"/>
        </w:rPr>
        <w:t xml:space="preserve">Do wniosku o płatność końcową Beneficjent zobowiązuje się do przedłożenia </w:t>
      </w:r>
      <w:r w:rsidR="00A90E3D" w:rsidRPr="00AF24D8">
        <w:rPr>
          <w:rFonts w:asciiTheme="minorHAnsi" w:hAnsiTheme="minorHAnsi" w:cstheme="minorHAnsi"/>
          <w:b/>
        </w:rPr>
        <w:t xml:space="preserve">oświadczenia </w:t>
      </w:r>
      <w:r w:rsidRPr="00AF24D8">
        <w:rPr>
          <w:rFonts w:asciiTheme="minorHAnsi" w:hAnsiTheme="minorHAnsi" w:cstheme="minorHAnsi"/>
          <w:b/>
        </w:rPr>
        <w:t>o kwalifikowalności VAT</w:t>
      </w:r>
      <w:r w:rsidRPr="00AF24D8">
        <w:rPr>
          <w:rFonts w:asciiTheme="minorHAnsi" w:hAnsiTheme="minorHAnsi" w:cstheme="minorHAnsi"/>
        </w:rPr>
        <w:t>, zgodnie z załącznikiem nr 13</w:t>
      </w:r>
      <w:r w:rsidR="00C73A7E" w:rsidRPr="00AF24D8">
        <w:rPr>
          <w:rFonts w:asciiTheme="minorHAnsi" w:hAnsiTheme="minorHAnsi" w:cstheme="minorHAnsi"/>
        </w:rPr>
        <w:t xml:space="preserve"> - dotyczy wyłącznie </w:t>
      </w:r>
      <w:r w:rsidR="006D4AD6" w:rsidRPr="00AF24D8">
        <w:rPr>
          <w:rFonts w:asciiTheme="minorHAnsi" w:hAnsiTheme="minorHAnsi" w:cstheme="minorHAnsi"/>
        </w:rPr>
        <w:t>projektów,</w:t>
      </w:r>
      <w:r w:rsidR="00C73A7E" w:rsidRPr="00AF24D8">
        <w:rPr>
          <w:rFonts w:asciiTheme="minorHAnsi" w:hAnsiTheme="minorHAnsi" w:cstheme="minorHAnsi"/>
        </w:rPr>
        <w:t xml:space="preserve"> których całkowita wartość, o której mowa w ust. 2, wynosi </w:t>
      </w:r>
      <w:r w:rsidR="00C73A7E" w:rsidRPr="00AF24D8">
        <w:rPr>
          <w:rFonts w:asciiTheme="minorHAnsi" w:hAnsiTheme="minorHAnsi" w:cstheme="minorHAnsi"/>
          <w:b/>
        </w:rPr>
        <w:t>co najmniej 5 mln</w:t>
      </w:r>
      <w:r w:rsidR="00C73A7E" w:rsidRPr="00AF24D8">
        <w:rPr>
          <w:rFonts w:asciiTheme="minorHAnsi" w:hAnsiTheme="minorHAnsi" w:cstheme="minorHAnsi"/>
        </w:rPr>
        <w:t xml:space="preserve"> euro (włączając VAT), w ramach których podatek VAT jest wydatkiem kwalifikowalnym</w:t>
      </w:r>
      <w:r w:rsidR="00204333" w:rsidRPr="00AF24D8">
        <w:rPr>
          <w:rFonts w:asciiTheme="minorHAnsi" w:hAnsiTheme="minorHAnsi" w:cstheme="minorHAnsi"/>
        </w:rPr>
        <w:t>.</w:t>
      </w:r>
    </w:p>
    <w:p w14:paraId="0C1CE460" w14:textId="3AAD5BF2" w:rsidR="009307A6" w:rsidRPr="00AF24D8" w:rsidRDefault="009307A6" w:rsidP="000B2E99">
      <w:pPr>
        <w:numPr>
          <w:ilvl w:val="0"/>
          <w:numId w:val="47"/>
        </w:numPr>
        <w:tabs>
          <w:tab w:val="left" w:pos="900"/>
        </w:tab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xml:space="preserve">Oprócz dokumentów wskazanych w ust. </w:t>
      </w:r>
      <w:r w:rsidR="00111078" w:rsidRPr="00AF24D8">
        <w:rPr>
          <w:rFonts w:eastAsia="Times New Roman" w:cstheme="minorHAnsi"/>
          <w:sz w:val="24"/>
          <w:szCs w:val="24"/>
          <w:lang w:eastAsia="pl-PL"/>
        </w:rPr>
        <w:t>5 i</w:t>
      </w:r>
      <w:r w:rsidRPr="00AF24D8">
        <w:rPr>
          <w:rFonts w:eastAsia="Times New Roman" w:cstheme="minorHAnsi"/>
          <w:sz w:val="24"/>
          <w:szCs w:val="24"/>
          <w:lang w:eastAsia="pl-PL"/>
        </w:rPr>
        <w:t xml:space="preserve"> ust. </w:t>
      </w:r>
      <w:r w:rsidR="00111078" w:rsidRPr="00AF24D8">
        <w:rPr>
          <w:rFonts w:eastAsia="Times New Roman" w:cstheme="minorHAnsi"/>
          <w:sz w:val="24"/>
          <w:szCs w:val="24"/>
          <w:lang w:eastAsia="pl-PL"/>
        </w:rPr>
        <w:t>6</w:t>
      </w:r>
      <w:r w:rsidRPr="00AF24D8">
        <w:rPr>
          <w:rFonts w:eastAsia="Times New Roman" w:cstheme="minorHAnsi"/>
          <w:sz w:val="24"/>
          <w:szCs w:val="24"/>
          <w:lang w:eastAsia="pl-PL"/>
        </w:rPr>
        <w:t xml:space="preserve"> Beneficjent zobowiązuje się przekazać Instytucji Zarządzającej w jednej z form wskazanych przez Instytucję Zarządzającą na jej żądanie: skan oryginału (za pośrednictwem</w:t>
      </w:r>
      <w:r w:rsidR="00B072AF" w:rsidRPr="00AF24D8">
        <w:rPr>
          <w:rFonts w:eastAsia="Times New Roman" w:cstheme="minorHAnsi"/>
          <w:sz w:val="24"/>
          <w:szCs w:val="24"/>
          <w:lang w:eastAsia="pl-PL"/>
        </w:rPr>
        <w:t xml:space="preserve"> </w:t>
      </w:r>
      <w:r w:rsidR="00111078" w:rsidRPr="00AF24D8">
        <w:rPr>
          <w:rFonts w:eastAsia="Times New Roman" w:cstheme="minorHAnsi"/>
          <w:sz w:val="24"/>
          <w:szCs w:val="24"/>
          <w:lang w:eastAsia="pl-PL"/>
        </w:rPr>
        <w:t>CST 2021</w:t>
      </w:r>
      <w:r w:rsidRPr="00AF24D8">
        <w:rPr>
          <w:rFonts w:eastAsia="Times New Roman" w:cstheme="minorHAnsi"/>
          <w:sz w:val="24"/>
          <w:szCs w:val="24"/>
          <w:lang w:eastAsia="pl-PL"/>
        </w:rPr>
        <w:t>) lub poświadczonej za zgodność z oryginałem kopii, wskazanych przez Instytucję Zarządzającą dokumentów potwierdzających</w:t>
      </w:r>
      <w:r w:rsidRPr="00AF24D8">
        <w:rPr>
          <w:rFonts w:eastAsia="Times New Roman" w:cstheme="minorHAnsi"/>
          <w:bCs/>
          <w:sz w:val="24"/>
          <w:szCs w:val="24"/>
          <w:lang w:eastAsia="pl-PL"/>
        </w:rPr>
        <w:t xml:space="preserve"> kwalifikowalność wydatków ujętych we wniosku o płatność, </w:t>
      </w:r>
      <w:r w:rsidR="00AB637C">
        <w:rPr>
          <w:rFonts w:eastAsia="Times New Roman" w:cstheme="minorHAnsi"/>
          <w:bCs/>
          <w:sz w:val="24"/>
          <w:szCs w:val="24"/>
          <w:lang w:eastAsia="pl-PL"/>
        </w:rPr>
        <w:br/>
      </w:r>
      <w:r w:rsidRPr="00AF24D8">
        <w:rPr>
          <w:rFonts w:eastAsia="Times New Roman" w:cstheme="minorHAnsi"/>
          <w:bCs/>
          <w:sz w:val="24"/>
          <w:szCs w:val="24"/>
          <w:lang w:eastAsia="pl-PL"/>
        </w:rPr>
        <w:t>w wyznaczonym przez Instytucję Zarządzającą terminie.</w:t>
      </w:r>
      <w:r w:rsidR="00111078" w:rsidRPr="00AF24D8">
        <w:rPr>
          <w:rFonts w:eastAsia="Times New Roman" w:cstheme="minorHAnsi"/>
          <w:bCs/>
          <w:sz w:val="24"/>
          <w:szCs w:val="24"/>
          <w:lang w:eastAsia="pl-PL"/>
        </w:rPr>
        <w:t xml:space="preserve"> Zgodnie z zapisami art. 25 ust. </w:t>
      </w:r>
      <w:r w:rsidR="00AB637C">
        <w:rPr>
          <w:rFonts w:eastAsia="Times New Roman" w:cstheme="minorHAnsi"/>
          <w:bCs/>
          <w:sz w:val="24"/>
          <w:szCs w:val="24"/>
          <w:lang w:eastAsia="pl-PL"/>
        </w:rPr>
        <w:br/>
      </w:r>
      <w:r w:rsidR="00111078" w:rsidRPr="00AF24D8">
        <w:rPr>
          <w:rFonts w:eastAsia="Times New Roman" w:cstheme="minorHAnsi"/>
          <w:bCs/>
          <w:sz w:val="24"/>
          <w:szCs w:val="24"/>
          <w:lang w:eastAsia="pl-PL"/>
        </w:rPr>
        <w:t>9 ustawy</w:t>
      </w:r>
      <w:r w:rsidR="003A78E7" w:rsidRPr="00AF24D8">
        <w:rPr>
          <w:rFonts w:eastAsia="Times New Roman" w:cstheme="minorHAnsi"/>
          <w:bCs/>
          <w:sz w:val="24"/>
          <w:szCs w:val="24"/>
          <w:lang w:eastAsia="pl-PL"/>
        </w:rPr>
        <w:t xml:space="preserve"> wdrożeniowej,</w:t>
      </w:r>
      <w:r w:rsidR="00111078" w:rsidRPr="00AF24D8">
        <w:rPr>
          <w:rFonts w:eastAsia="Times New Roman" w:cstheme="minorHAnsi"/>
          <w:bCs/>
          <w:sz w:val="24"/>
          <w:szCs w:val="24"/>
          <w:lang w:eastAsia="pl-PL"/>
        </w:rPr>
        <w:t xml:space="preserve"> jeżeli jest to konieczne do stwierdzenia kwalifikowalności wydatków ponoszonych w ramach realizacji projektu, Beneficjent jest zobowiązany udostępnić Instytucji Zarządzającej również dokumenty, niezwiązane bezpośrednio z jego realizacją.</w:t>
      </w:r>
    </w:p>
    <w:p w14:paraId="4B71E1BC" w14:textId="36EE9F7F" w:rsidR="009307A6" w:rsidRPr="00AF24D8" w:rsidRDefault="009307A6" w:rsidP="000B2E99">
      <w:pPr>
        <w:numPr>
          <w:ilvl w:val="0"/>
          <w:numId w:val="47"/>
        </w:numPr>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xml:space="preserve">W przypadku, gdy Beneficjent złoży kolejny wniosek o płatność, przed zatwierdzeniem poprzedniego wniosku o płatność, weryfikacja tego wniosku o płatność jest </w:t>
      </w:r>
      <w:r w:rsidRPr="00AF24D8">
        <w:rPr>
          <w:rFonts w:eastAsia="Times New Roman" w:cstheme="minorHAnsi"/>
          <w:sz w:val="24"/>
          <w:szCs w:val="24"/>
          <w:lang w:eastAsia="pl-PL"/>
        </w:rPr>
        <w:lastRenderedPageBreak/>
        <w:t>wstrzymywana do czasu zatwierdzenia wcześniej złożonego wniosku o płatność</w:t>
      </w:r>
      <w:r w:rsidR="000E4814">
        <w:rPr>
          <w:rFonts w:eastAsia="Times New Roman" w:cstheme="minorHAnsi"/>
          <w:sz w:val="24"/>
          <w:szCs w:val="24"/>
          <w:lang w:eastAsia="pl-PL"/>
        </w:rPr>
        <w:t>.</w:t>
      </w:r>
      <w:r w:rsidR="00E33027" w:rsidRPr="00AF24D8">
        <w:rPr>
          <w:rFonts w:eastAsia="Times New Roman" w:cstheme="minorHAnsi"/>
          <w:sz w:val="24"/>
          <w:szCs w:val="24"/>
          <w:lang w:eastAsia="pl-PL"/>
        </w:rPr>
        <w:t xml:space="preserve"> </w:t>
      </w:r>
      <w:r w:rsidRPr="00AF24D8">
        <w:rPr>
          <w:rFonts w:eastAsia="Times New Roman" w:cstheme="minorHAnsi"/>
          <w:sz w:val="24"/>
          <w:szCs w:val="24"/>
          <w:lang w:eastAsia="pl-PL"/>
        </w:rPr>
        <w:t>Termin weryfikacji kolejnego wniosku o płatność</w:t>
      </w:r>
      <w:r w:rsidR="00D707D9" w:rsidRPr="00AF24D8">
        <w:rPr>
          <w:rFonts w:eastAsia="Times New Roman" w:cstheme="minorHAnsi"/>
          <w:sz w:val="24"/>
          <w:szCs w:val="24"/>
          <w:lang w:eastAsia="pl-PL"/>
        </w:rPr>
        <w:t xml:space="preserve">, wynikający z zapisów </w:t>
      </w:r>
      <w:r w:rsidR="00D707D9" w:rsidRPr="00AF24D8">
        <w:rPr>
          <w:rFonts w:eastAsia="Calibri" w:cstheme="minorHAnsi"/>
          <w:bCs/>
          <w:sz w:val="24"/>
          <w:szCs w:val="24"/>
        </w:rPr>
        <w:t>§</w:t>
      </w:r>
      <w:r w:rsidR="00D707D9" w:rsidRPr="00AF24D8">
        <w:rPr>
          <w:rFonts w:eastAsia="Times New Roman" w:cstheme="minorHAnsi"/>
          <w:sz w:val="24"/>
          <w:szCs w:val="24"/>
          <w:lang w:eastAsia="pl-PL"/>
        </w:rPr>
        <w:t xml:space="preserve"> 1</w:t>
      </w:r>
      <w:r w:rsidR="005B18C4" w:rsidRPr="00AF24D8">
        <w:rPr>
          <w:rFonts w:eastAsia="Times New Roman" w:cstheme="minorHAnsi"/>
          <w:sz w:val="24"/>
          <w:szCs w:val="24"/>
          <w:lang w:eastAsia="pl-PL"/>
        </w:rPr>
        <w:t>2</w:t>
      </w:r>
      <w:r w:rsidR="00D707D9" w:rsidRPr="00AF24D8">
        <w:rPr>
          <w:rFonts w:eastAsia="Times New Roman" w:cstheme="minorHAnsi"/>
          <w:sz w:val="24"/>
          <w:szCs w:val="24"/>
          <w:lang w:eastAsia="pl-PL"/>
        </w:rPr>
        <w:t xml:space="preserve"> ust. 2 i 3,</w:t>
      </w:r>
      <w:r w:rsidRPr="00AF24D8">
        <w:rPr>
          <w:rFonts w:eastAsia="Times New Roman" w:cstheme="minorHAnsi"/>
          <w:sz w:val="24"/>
          <w:szCs w:val="24"/>
          <w:lang w:eastAsia="pl-PL"/>
        </w:rPr>
        <w:t xml:space="preserve"> rozpoczyna się w następnym dniu roboczym po dniu zatwierdzenia poprzedniego wniosku o płatność.</w:t>
      </w:r>
    </w:p>
    <w:p w14:paraId="6AEDBF3D" w14:textId="29211709" w:rsidR="009307A6" w:rsidRPr="00AF24D8" w:rsidRDefault="009307A6" w:rsidP="000B2E99">
      <w:pPr>
        <w:numPr>
          <w:ilvl w:val="0"/>
          <w:numId w:val="47"/>
        </w:numPr>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xml:space="preserve">Beneficjent jest zobowiązany złożyć wniosek o płatność co najmniej raz na 3 miesiące, licząc od dnia podpisania </w:t>
      </w:r>
      <w:r w:rsidR="00804488" w:rsidRPr="00AF24D8">
        <w:rPr>
          <w:rFonts w:eastAsia="Times New Roman" w:cstheme="minorHAnsi"/>
          <w:sz w:val="24"/>
          <w:szCs w:val="24"/>
          <w:lang w:eastAsia="pl-PL"/>
        </w:rPr>
        <w:t>Umowy</w:t>
      </w:r>
      <w:r w:rsidR="00B072AF" w:rsidRPr="00AF24D8">
        <w:rPr>
          <w:rFonts w:eastAsia="Times New Roman" w:cstheme="minorHAnsi"/>
          <w:sz w:val="24"/>
          <w:szCs w:val="24"/>
          <w:lang w:eastAsia="pl-PL"/>
        </w:rPr>
        <w:t xml:space="preserve">. </w:t>
      </w:r>
      <w:r w:rsidRPr="00AF24D8">
        <w:rPr>
          <w:rFonts w:eastAsia="Times New Roman" w:cstheme="minorHAnsi"/>
          <w:sz w:val="24"/>
          <w:szCs w:val="24"/>
          <w:lang w:eastAsia="pl-PL"/>
        </w:rPr>
        <w:t>W przypadku braku konieczności rozliczenia wydatków, Beneficjent składa wniosek sprawozdawczy, o którym mowa w ust. 1 pkt 7).</w:t>
      </w:r>
    </w:p>
    <w:p w14:paraId="3DCE6E1D" w14:textId="3E0CA183" w:rsidR="009307A6" w:rsidRPr="00AF24D8" w:rsidRDefault="009307A6" w:rsidP="000B2E99">
      <w:pPr>
        <w:numPr>
          <w:ilvl w:val="0"/>
          <w:numId w:val="47"/>
        </w:numPr>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W przypadku konieczności złożenia wniosku o płatność w wersj</w:t>
      </w:r>
      <w:r w:rsidR="00A90E3D" w:rsidRPr="00AF24D8">
        <w:rPr>
          <w:rFonts w:eastAsia="Times New Roman" w:cstheme="minorHAnsi"/>
          <w:sz w:val="24"/>
          <w:szCs w:val="24"/>
          <w:lang w:eastAsia="pl-PL"/>
        </w:rPr>
        <w:t xml:space="preserve">i papierowej, o czym jest mowa </w:t>
      </w:r>
      <w:r w:rsidRPr="00AF24D8">
        <w:rPr>
          <w:rFonts w:eastAsia="Times New Roman" w:cstheme="minorHAnsi"/>
          <w:sz w:val="24"/>
          <w:szCs w:val="24"/>
          <w:lang w:eastAsia="pl-PL"/>
        </w:rPr>
        <w:t xml:space="preserve">w ust. </w:t>
      </w:r>
      <w:r w:rsidR="00200C54" w:rsidRPr="00AF24D8">
        <w:rPr>
          <w:rFonts w:eastAsia="Times New Roman" w:cstheme="minorHAnsi"/>
          <w:sz w:val="24"/>
          <w:szCs w:val="24"/>
          <w:lang w:eastAsia="pl-PL"/>
        </w:rPr>
        <w:t>4</w:t>
      </w:r>
      <w:r w:rsidRPr="00AF24D8">
        <w:rPr>
          <w:rFonts w:eastAsia="Times New Roman" w:cstheme="minorHAnsi"/>
          <w:sz w:val="24"/>
          <w:szCs w:val="24"/>
          <w:lang w:eastAsia="pl-PL"/>
        </w:rPr>
        <w:t xml:space="preserve">, Beneficjent ma obowiązek przechowywania drugiego egzemplarza wniosku o płatność (wraz z załącznikami - jeśli ich złożenia wraz z wnioskiem wymaga Instytucja Zarządzająca) złożonego do Instytucji Zarządzającej, w swojej siedzibie, zgodnie z zapisami </w:t>
      </w:r>
      <w:r w:rsidR="00804488" w:rsidRPr="00AF24D8">
        <w:rPr>
          <w:rFonts w:eastAsia="Times New Roman" w:cstheme="minorHAnsi"/>
          <w:sz w:val="24"/>
          <w:szCs w:val="24"/>
          <w:lang w:eastAsia="pl-PL"/>
        </w:rPr>
        <w:t>Umowy</w:t>
      </w:r>
      <w:r w:rsidR="00EE4317" w:rsidRPr="00AF24D8">
        <w:rPr>
          <w:rFonts w:eastAsia="Times New Roman" w:cstheme="minorHAnsi"/>
          <w:sz w:val="24"/>
          <w:szCs w:val="24"/>
          <w:lang w:eastAsia="pl-PL"/>
        </w:rPr>
        <w:t xml:space="preserve"> </w:t>
      </w:r>
      <w:r w:rsidRPr="00AF24D8">
        <w:rPr>
          <w:rFonts w:eastAsia="Times New Roman" w:cstheme="minorHAnsi"/>
          <w:sz w:val="24"/>
          <w:szCs w:val="24"/>
          <w:lang w:eastAsia="pl-PL"/>
        </w:rPr>
        <w:t>dotyczącymi dokumentacji Projektu, o których mowa w § 1</w:t>
      </w:r>
      <w:r w:rsidR="000E4814">
        <w:rPr>
          <w:rFonts w:eastAsia="Times New Roman" w:cstheme="minorHAnsi"/>
          <w:sz w:val="24"/>
          <w:szCs w:val="24"/>
          <w:lang w:eastAsia="pl-PL"/>
        </w:rPr>
        <w:t>8</w:t>
      </w:r>
    </w:p>
    <w:p w14:paraId="33631831" w14:textId="77777777" w:rsidR="009307A6" w:rsidRPr="00AF24D8" w:rsidRDefault="009307A6" w:rsidP="000B2E99">
      <w:pPr>
        <w:numPr>
          <w:ilvl w:val="0"/>
          <w:numId w:val="47"/>
        </w:numPr>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Oryginały faktur lub innych dokumentów o równoważnej wartości dowodowej związane z realizacją Projektu</w:t>
      </w:r>
      <w:r w:rsidRPr="00AF24D8">
        <w:rPr>
          <w:rFonts w:eastAsia="Times New Roman" w:cstheme="minorHAnsi"/>
          <w:sz w:val="24"/>
          <w:szCs w:val="24"/>
          <w:vertAlign w:val="superscript"/>
          <w:lang w:eastAsia="pl-PL"/>
        </w:rPr>
        <w:footnoteReference w:id="5"/>
      </w:r>
      <w:r w:rsidRPr="00AF24D8">
        <w:rPr>
          <w:rFonts w:eastAsia="Times New Roman" w:cstheme="minorHAnsi"/>
          <w:sz w:val="24"/>
          <w:szCs w:val="24"/>
          <w:lang w:eastAsia="pl-PL"/>
        </w:rPr>
        <w:t xml:space="preserve"> na odwrocie powinny posiadać opis zawierający co najmniej:</w:t>
      </w:r>
    </w:p>
    <w:p w14:paraId="7BA3D87A" w14:textId="2E1B20D8" w:rsidR="009307A6" w:rsidRPr="00AF24D8" w:rsidRDefault="009307A6" w:rsidP="000B2E99">
      <w:pPr>
        <w:numPr>
          <w:ilvl w:val="3"/>
          <w:numId w:val="20"/>
        </w:numPr>
        <w:tabs>
          <w:tab w:val="left" w:pos="360"/>
          <w:tab w:val="num" w:pos="1985"/>
        </w:tabs>
        <w:spacing w:after="0" w:line="360" w:lineRule="auto"/>
        <w:ind w:left="0" w:firstLine="0"/>
        <w:rPr>
          <w:rFonts w:eastAsia="Times New Roman" w:cstheme="minorHAnsi"/>
          <w:sz w:val="24"/>
          <w:szCs w:val="24"/>
          <w:lang w:eastAsia="pl-PL"/>
        </w:rPr>
      </w:pPr>
      <w:r w:rsidRPr="00AF24D8">
        <w:rPr>
          <w:rFonts w:eastAsia="Times New Roman" w:cstheme="minorHAnsi"/>
          <w:sz w:val="24"/>
          <w:szCs w:val="24"/>
          <w:lang w:eastAsia="pl-PL"/>
        </w:rPr>
        <w:t xml:space="preserve">numer </w:t>
      </w:r>
      <w:r w:rsidR="00804488" w:rsidRPr="00AF24D8">
        <w:rPr>
          <w:rFonts w:eastAsia="Times New Roman" w:cstheme="minorHAnsi"/>
          <w:sz w:val="24"/>
          <w:szCs w:val="24"/>
          <w:lang w:eastAsia="pl-PL"/>
        </w:rPr>
        <w:t>Umowy</w:t>
      </w:r>
      <w:r w:rsidRPr="00AF24D8">
        <w:rPr>
          <w:rFonts w:eastAsia="Times New Roman" w:cstheme="minorHAnsi"/>
          <w:sz w:val="24"/>
          <w:szCs w:val="24"/>
          <w:lang w:eastAsia="pl-PL"/>
        </w:rPr>
        <w:t>,</w:t>
      </w:r>
    </w:p>
    <w:p w14:paraId="57B4C7DD" w14:textId="61C7BFBB" w:rsidR="009307A6" w:rsidRPr="00AF24D8" w:rsidRDefault="009307A6" w:rsidP="000B2E99">
      <w:pPr>
        <w:numPr>
          <w:ilvl w:val="3"/>
          <w:numId w:val="20"/>
        </w:numPr>
        <w:tabs>
          <w:tab w:val="left" w:pos="360"/>
          <w:tab w:val="num" w:pos="1985"/>
        </w:tabs>
        <w:spacing w:after="0" w:line="360" w:lineRule="auto"/>
        <w:ind w:left="0" w:firstLine="0"/>
        <w:rPr>
          <w:rFonts w:eastAsia="Times New Roman" w:cstheme="minorHAnsi"/>
          <w:sz w:val="24"/>
          <w:szCs w:val="24"/>
          <w:lang w:eastAsia="pl-PL"/>
        </w:rPr>
      </w:pPr>
      <w:r w:rsidRPr="00AF24D8">
        <w:rPr>
          <w:rFonts w:eastAsia="Times New Roman" w:cstheme="minorHAnsi"/>
          <w:sz w:val="24"/>
          <w:szCs w:val="24"/>
          <w:lang w:eastAsia="pl-PL"/>
        </w:rPr>
        <w:t xml:space="preserve">nazwę </w:t>
      </w:r>
      <w:r w:rsidR="00200C54" w:rsidRPr="00AF24D8">
        <w:rPr>
          <w:rFonts w:eastAsia="Times New Roman" w:cstheme="minorHAnsi"/>
          <w:sz w:val="24"/>
          <w:szCs w:val="24"/>
          <w:lang w:eastAsia="pl-PL"/>
        </w:rPr>
        <w:t>p</w:t>
      </w:r>
      <w:r w:rsidRPr="00AF24D8">
        <w:rPr>
          <w:rFonts w:eastAsia="Times New Roman" w:cstheme="minorHAnsi"/>
          <w:sz w:val="24"/>
          <w:szCs w:val="24"/>
          <w:lang w:eastAsia="pl-PL"/>
        </w:rPr>
        <w:t>rojektu,</w:t>
      </w:r>
    </w:p>
    <w:p w14:paraId="4D6459C1" w14:textId="47134ACA" w:rsidR="009307A6" w:rsidRPr="00AF24D8" w:rsidRDefault="009307A6" w:rsidP="000B2E99">
      <w:pPr>
        <w:numPr>
          <w:ilvl w:val="3"/>
          <w:numId w:val="20"/>
        </w:numPr>
        <w:tabs>
          <w:tab w:val="left" w:pos="360"/>
          <w:tab w:val="num" w:pos="1985"/>
        </w:tabs>
        <w:spacing w:after="0" w:line="360" w:lineRule="auto"/>
        <w:ind w:left="0" w:firstLine="0"/>
        <w:rPr>
          <w:rFonts w:eastAsia="Times New Roman" w:cstheme="minorHAnsi"/>
          <w:sz w:val="24"/>
          <w:szCs w:val="24"/>
          <w:lang w:eastAsia="pl-PL"/>
        </w:rPr>
      </w:pPr>
      <w:r w:rsidRPr="00AF24D8">
        <w:rPr>
          <w:rFonts w:eastAsia="Times New Roman" w:cstheme="minorHAnsi"/>
          <w:sz w:val="24"/>
          <w:szCs w:val="24"/>
          <w:lang w:eastAsia="pl-PL"/>
        </w:rPr>
        <w:t xml:space="preserve">opis związku wydatku z </w:t>
      </w:r>
      <w:r w:rsidR="00200C54" w:rsidRPr="00AF24D8">
        <w:rPr>
          <w:rFonts w:eastAsia="Times New Roman" w:cstheme="minorHAnsi"/>
          <w:sz w:val="24"/>
          <w:szCs w:val="24"/>
          <w:lang w:eastAsia="pl-PL"/>
        </w:rPr>
        <w:t>p</w:t>
      </w:r>
      <w:r w:rsidRPr="00AF24D8">
        <w:rPr>
          <w:rFonts w:eastAsia="Times New Roman" w:cstheme="minorHAnsi"/>
          <w:sz w:val="24"/>
          <w:szCs w:val="24"/>
          <w:lang w:eastAsia="pl-PL"/>
        </w:rPr>
        <w:t xml:space="preserve">rojektem – należy zaznaczyć w opisie faktury, do którego zadania oraz do której kategorii </w:t>
      </w:r>
      <w:r w:rsidR="00FD5190" w:rsidRPr="00AF24D8">
        <w:rPr>
          <w:rFonts w:eastAsia="Times New Roman" w:cstheme="minorHAnsi"/>
          <w:sz w:val="24"/>
          <w:szCs w:val="24"/>
          <w:lang w:eastAsia="pl-PL"/>
        </w:rPr>
        <w:t xml:space="preserve">kosztu </w:t>
      </w:r>
      <w:r w:rsidRPr="00AF24D8">
        <w:rPr>
          <w:rFonts w:eastAsia="Times New Roman" w:cstheme="minorHAnsi"/>
          <w:sz w:val="24"/>
          <w:szCs w:val="24"/>
          <w:lang w:eastAsia="pl-PL"/>
        </w:rPr>
        <w:t>przedstawionego we Wniosku odnosi się wydatek kwalifikowalny,</w:t>
      </w:r>
    </w:p>
    <w:p w14:paraId="1DD40D3E" w14:textId="4A2909C3" w:rsidR="009307A6" w:rsidRPr="00AF24D8" w:rsidRDefault="009307A6" w:rsidP="000B2E99">
      <w:pPr>
        <w:numPr>
          <w:ilvl w:val="3"/>
          <w:numId w:val="20"/>
        </w:numPr>
        <w:tabs>
          <w:tab w:val="left" w:pos="360"/>
          <w:tab w:val="num" w:pos="1985"/>
        </w:tabs>
        <w:spacing w:after="0" w:line="360" w:lineRule="auto"/>
        <w:ind w:left="0" w:firstLine="0"/>
        <w:rPr>
          <w:rFonts w:eastAsia="Times New Roman" w:cstheme="minorHAnsi"/>
          <w:sz w:val="24"/>
          <w:szCs w:val="24"/>
          <w:lang w:eastAsia="pl-PL"/>
        </w:rPr>
      </w:pPr>
      <w:r w:rsidRPr="00AF24D8">
        <w:rPr>
          <w:rFonts w:eastAsia="Times New Roman" w:cstheme="minorHAnsi"/>
          <w:sz w:val="24"/>
          <w:szCs w:val="24"/>
          <w:lang w:eastAsia="pl-PL"/>
        </w:rPr>
        <w:t>kwotę wydatków kwalifikowa</w:t>
      </w:r>
      <w:r w:rsidR="005C689B" w:rsidRPr="00AF24D8">
        <w:rPr>
          <w:rFonts w:eastAsia="Times New Roman" w:cstheme="minorHAnsi"/>
          <w:sz w:val="24"/>
          <w:szCs w:val="24"/>
          <w:lang w:eastAsia="pl-PL"/>
        </w:rPr>
        <w:t>l</w:t>
      </w:r>
      <w:r w:rsidRPr="00AF24D8">
        <w:rPr>
          <w:rFonts w:eastAsia="Times New Roman" w:cstheme="minorHAnsi"/>
          <w:sz w:val="24"/>
          <w:szCs w:val="24"/>
          <w:lang w:eastAsia="pl-PL"/>
        </w:rPr>
        <w:t>nych,</w:t>
      </w:r>
    </w:p>
    <w:p w14:paraId="6B0CCBFA" w14:textId="23686AA3" w:rsidR="009307A6" w:rsidRPr="00AF24D8" w:rsidRDefault="009307A6" w:rsidP="000B2E99">
      <w:pPr>
        <w:numPr>
          <w:ilvl w:val="3"/>
          <w:numId w:val="20"/>
        </w:numPr>
        <w:tabs>
          <w:tab w:val="left" w:pos="360"/>
          <w:tab w:val="num" w:pos="1985"/>
        </w:tabs>
        <w:spacing w:after="0" w:line="360" w:lineRule="auto"/>
        <w:ind w:left="0" w:firstLine="0"/>
        <w:rPr>
          <w:rFonts w:eastAsia="Times New Roman" w:cstheme="minorHAnsi"/>
          <w:sz w:val="24"/>
          <w:szCs w:val="24"/>
          <w:lang w:eastAsia="pl-PL"/>
        </w:rPr>
      </w:pPr>
      <w:r w:rsidRPr="00AF24D8">
        <w:rPr>
          <w:rFonts w:eastAsia="Times New Roman" w:cstheme="minorHAnsi"/>
          <w:sz w:val="24"/>
          <w:szCs w:val="24"/>
          <w:lang w:eastAsia="pl-PL"/>
        </w:rPr>
        <w:t>informację o poprawności formalno-rachunkowej i merytorycznej,</w:t>
      </w:r>
    </w:p>
    <w:p w14:paraId="64FA2875" w14:textId="27AD20B1" w:rsidR="009307A6" w:rsidRPr="00AF24D8" w:rsidRDefault="009307A6" w:rsidP="000B2E99">
      <w:pPr>
        <w:numPr>
          <w:ilvl w:val="1"/>
          <w:numId w:val="48"/>
        </w:numPr>
        <w:tabs>
          <w:tab w:val="clear" w:pos="680"/>
          <w:tab w:val="num" w:pos="357"/>
          <w:tab w:val="num" w:pos="1985"/>
        </w:tabs>
        <w:suppressAutoHyphens/>
        <w:spacing w:after="0" w:line="360" w:lineRule="auto"/>
        <w:ind w:left="426" w:hanging="426"/>
        <w:rPr>
          <w:rFonts w:eastAsia="Times New Roman" w:cstheme="minorHAnsi"/>
          <w:sz w:val="24"/>
          <w:szCs w:val="24"/>
          <w:lang w:eastAsia="pl-PL"/>
        </w:rPr>
      </w:pPr>
      <w:r w:rsidRPr="00AF24D8">
        <w:rPr>
          <w:rFonts w:eastAsia="Times New Roman" w:cstheme="minorHAnsi"/>
          <w:sz w:val="24"/>
          <w:szCs w:val="24"/>
          <w:lang w:eastAsia="pl-PL"/>
        </w:rPr>
        <w:t xml:space="preserve">informację </w:t>
      </w:r>
      <w:r w:rsidR="00A25F17" w:rsidRPr="00AF24D8">
        <w:rPr>
          <w:rFonts w:eastAsia="Times New Roman" w:cstheme="minorHAnsi"/>
          <w:sz w:val="24"/>
          <w:szCs w:val="24"/>
          <w:lang w:eastAsia="pl-PL"/>
        </w:rPr>
        <w:t xml:space="preserve">czy Beneficjent stosuje </w:t>
      </w:r>
      <w:r w:rsidR="008F0D63" w:rsidRPr="00AF24D8">
        <w:rPr>
          <w:rFonts w:eastAsia="Times New Roman" w:cstheme="minorHAnsi"/>
          <w:sz w:val="24"/>
          <w:szCs w:val="24"/>
          <w:lang w:eastAsia="pl-PL"/>
        </w:rPr>
        <w:t xml:space="preserve">ustawę </w:t>
      </w:r>
      <w:r w:rsidR="00A25F17" w:rsidRPr="00AF24D8">
        <w:rPr>
          <w:rFonts w:eastAsia="Times New Roman" w:cstheme="minorHAnsi"/>
          <w:sz w:val="24"/>
          <w:szCs w:val="24"/>
          <w:lang w:eastAsia="pl-PL"/>
        </w:rPr>
        <w:t>PZP</w:t>
      </w:r>
      <w:r w:rsidR="008F0D63" w:rsidRPr="00AF24D8">
        <w:rPr>
          <w:rFonts w:eastAsia="Times New Roman" w:cstheme="minorHAnsi"/>
          <w:sz w:val="24"/>
          <w:szCs w:val="24"/>
          <w:lang w:eastAsia="pl-PL"/>
        </w:rPr>
        <w:t>, zasadę konkurencyjności, o której mowa w wytycznych</w:t>
      </w:r>
      <w:r w:rsidR="00DB28D7" w:rsidRPr="00AF24D8">
        <w:rPr>
          <w:rFonts w:eastAsia="Times New Roman" w:cstheme="minorHAnsi"/>
          <w:sz w:val="24"/>
          <w:szCs w:val="24"/>
          <w:lang w:eastAsia="pl-PL"/>
        </w:rPr>
        <w:t xml:space="preserve"> dotyczących kwalifikowalności</w:t>
      </w:r>
      <w:r w:rsidR="008F0D63" w:rsidRPr="00AF24D8">
        <w:rPr>
          <w:rFonts w:eastAsia="Times New Roman" w:cstheme="minorHAnsi"/>
          <w:sz w:val="24"/>
          <w:szCs w:val="24"/>
          <w:lang w:eastAsia="pl-PL"/>
        </w:rPr>
        <w:t xml:space="preserve">, czy też w </w:t>
      </w:r>
      <w:r w:rsidR="006D4AD6" w:rsidRPr="00AF24D8">
        <w:rPr>
          <w:rFonts w:eastAsia="Times New Roman" w:cstheme="minorHAnsi"/>
          <w:sz w:val="24"/>
          <w:szCs w:val="24"/>
          <w:lang w:eastAsia="pl-PL"/>
        </w:rPr>
        <w:t>sytuacji,</w:t>
      </w:r>
      <w:r w:rsidR="008F0D63" w:rsidRPr="00AF24D8">
        <w:rPr>
          <w:rFonts w:eastAsia="Times New Roman" w:cstheme="minorHAnsi"/>
          <w:sz w:val="24"/>
          <w:szCs w:val="24"/>
          <w:lang w:eastAsia="pl-PL"/>
        </w:rPr>
        <w:t xml:space="preserve"> gdy na podstawie zapisów wytycznych</w:t>
      </w:r>
      <w:r w:rsidR="00DB28D7" w:rsidRPr="00AF24D8">
        <w:rPr>
          <w:rFonts w:eastAsia="Times New Roman" w:cstheme="minorHAnsi"/>
          <w:sz w:val="24"/>
          <w:szCs w:val="24"/>
          <w:lang w:eastAsia="pl-PL"/>
        </w:rPr>
        <w:t xml:space="preserve"> dotyczących kwalifikowalności</w:t>
      </w:r>
      <w:r w:rsidR="008F0D63" w:rsidRPr="00AF24D8">
        <w:rPr>
          <w:rFonts w:eastAsia="Times New Roman" w:cstheme="minorHAnsi"/>
          <w:sz w:val="24"/>
          <w:szCs w:val="24"/>
          <w:lang w:eastAsia="pl-PL"/>
        </w:rPr>
        <w:t xml:space="preserve">, Beneficjent jest zwolniony </w:t>
      </w:r>
      <w:r w:rsidR="00AB637C">
        <w:rPr>
          <w:rFonts w:eastAsia="Times New Roman" w:cstheme="minorHAnsi"/>
          <w:sz w:val="24"/>
          <w:szCs w:val="24"/>
          <w:lang w:eastAsia="pl-PL"/>
        </w:rPr>
        <w:br/>
      </w:r>
      <w:r w:rsidR="008F0D63" w:rsidRPr="00AF24D8">
        <w:rPr>
          <w:rFonts w:eastAsia="Times New Roman" w:cstheme="minorHAnsi"/>
          <w:sz w:val="24"/>
          <w:szCs w:val="24"/>
          <w:lang w:eastAsia="pl-PL"/>
        </w:rPr>
        <w:t xml:space="preserve">z zastosowania ww., </w:t>
      </w:r>
      <w:r w:rsidR="002B398A" w:rsidRPr="00AF24D8">
        <w:rPr>
          <w:rFonts w:eastAsia="Times New Roman" w:cstheme="minorHAnsi"/>
          <w:sz w:val="24"/>
          <w:szCs w:val="24"/>
          <w:lang w:eastAsia="pl-PL"/>
        </w:rPr>
        <w:t xml:space="preserve">stosuje </w:t>
      </w:r>
      <w:r w:rsidR="008F0D63" w:rsidRPr="00AF24D8">
        <w:rPr>
          <w:rFonts w:eastAsia="Times New Roman" w:cstheme="minorHAnsi"/>
          <w:sz w:val="24"/>
          <w:szCs w:val="24"/>
          <w:lang w:eastAsia="pl-PL"/>
        </w:rPr>
        <w:t>inny tryb,</w:t>
      </w:r>
    </w:p>
    <w:p w14:paraId="6BEF0D68" w14:textId="3A8C2573" w:rsidR="009307A6" w:rsidRPr="00AF24D8" w:rsidRDefault="009307A6" w:rsidP="000B2E99">
      <w:pPr>
        <w:numPr>
          <w:ilvl w:val="1"/>
          <w:numId w:val="48"/>
        </w:numPr>
        <w:tabs>
          <w:tab w:val="left" w:pos="360"/>
          <w:tab w:val="num" w:pos="1985"/>
        </w:tabs>
        <w:suppressAutoHyphens/>
        <w:spacing w:after="0" w:line="360" w:lineRule="auto"/>
        <w:ind w:left="0" w:firstLine="0"/>
        <w:rPr>
          <w:rFonts w:eastAsia="Times New Roman" w:cstheme="minorHAnsi"/>
          <w:sz w:val="24"/>
          <w:szCs w:val="24"/>
          <w:lang w:eastAsia="pl-PL"/>
        </w:rPr>
      </w:pPr>
      <w:r w:rsidRPr="00AF24D8">
        <w:rPr>
          <w:rFonts w:eastAsia="Times New Roman" w:cstheme="minorHAnsi"/>
          <w:sz w:val="24"/>
          <w:szCs w:val="24"/>
          <w:lang w:eastAsia="pl-PL"/>
        </w:rPr>
        <w:t xml:space="preserve">w przypadku, gdy w ramach </w:t>
      </w:r>
      <w:r w:rsidR="00D858F5" w:rsidRPr="00AF24D8">
        <w:rPr>
          <w:rFonts w:eastAsia="Times New Roman" w:cstheme="minorHAnsi"/>
          <w:sz w:val="24"/>
          <w:szCs w:val="24"/>
          <w:lang w:eastAsia="pl-PL"/>
        </w:rPr>
        <w:t>p</w:t>
      </w:r>
      <w:r w:rsidRPr="00AF24D8">
        <w:rPr>
          <w:rFonts w:eastAsia="Times New Roman" w:cstheme="minorHAnsi"/>
          <w:sz w:val="24"/>
          <w:szCs w:val="24"/>
          <w:lang w:eastAsia="pl-PL"/>
        </w:rPr>
        <w:t xml:space="preserve">rojektu występuje pomoc publiczna należy zamieścić informację w tym </w:t>
      </w:r>
      <w:r w:rsidR="006D4AD6" w:rsidRPr="00AF24D8">
        <w:rPr>
          <w:rFonts w:eastAsia="Times New Roman" w:cstheme="minorHAnsi"/>
          <w:sz w:val="24"/>
          <w:szCs w:val="24"/>
          <w:lang w:eastAsia="pl-PL"/>
        </w:rPr>
        <w:t>zakresie</w:t>
      </w:r>
      <w:r w:rsidR="00D858F5" w:rsidRPr="00AF24D8">
        <w:rPr>
          <w:rFonts w:eastAsia="Times New Roman" w:cstheme="minorHAnsi"/>
          <w:sz w:val="24"/>
          <w:szCs w:val="24"/>
          <w:lang w:eastAsia="pl-PL"/>
        </w:rPr>
        <w:t xml:space="preserve"> oraz informację o kwocie wydatków kwalifikowalnych,</w:t>
      </w:r>
      <w:r w:rsidRPr="00AF24D8">
        <w:rPr>
          <w:rFonts w:eastAsia="Times New Roman" w:cstheme="minorHAnsi"/>
          <w:sz w:val="24"/>
          <w:szCs w:val="24"/>
          <w:lang w:eastAsia="pl-PL"/>
        </w:rPr>
        <w:t xml:space="preserve"> </w:t>
      </w:r>
      <w:r w:rsidR="00D858F5" w:rsidRPr="00AF24D8">
        <w:rPr>
          <w:rFonts w:eastAsia="Times New Roman" w:cstheme="minorHAnsi"/>
          <w:sz w:val="24"/>
          <w:szCs w:val="24"/>
          <w:lang w:eastAsia="pl-PL"/>
        </w:rPr>
        <w:br/>
      </w:r>
      <w:r w:rsidRPr="00AF24D8">
        <w:rPr>
          <w:rFonts w:eastAsia="Times New Roman" w:cstheme="minorHAnsi"/>
          <w:sz w:val="24"/>
          <w:szCs w:val="24"/>
          <w:lang w:eastAsia="pl-PL"/>
        </w:rPr>
        <w:t>z podziałem na kwoty objęte pomocą publiczną oraz nieobjęte pomocą publiczną,</w:t>
      </w:r>
    </w:p>
    <w:p w14:paraId="4CE2471E" w14:textId="2D857DED" w:rsidR="009307A6" w:rsidRPr="00AF24D8" w:rsidRDefault="009307A6" w:rsidP="000B2E99">
      <w:pPr>
        <w:numPr>
          <w:ilvl w:val="1"/>
          <w:numId w:val="48"/>
        </w:numPr>
        <w:tabs>
          <w:tab w:val="num" w:pos="1985"/>
        </w:tabs>
        <w:suppressAutoHyphens/>
        <w:spacing w:after="0" w:line="360" w:lineRule="auto"/>
        <w:ind w:left="0" w:firstLine="0"/>
        <w:rPr>
          <w:rFonts w:eastAsia="Calibri" w:cstheme="minorHAnsi"/>
          <w:sz w:val="24"/>
          <w:szCs w:val="24"/>
        </w:rPr>
      </w:pPr>
      <w:r w:rsidRPr="00AF24D8">
        <w:rPr>
          <w:rFonts w:eastAsia="Calibri" w:cstheme="minorHAnsi"/>
          <w:sz w:val="24"/>
          <w:szCs w:val="24"/>
        </w:rPr>
        <w:t>podanie numeru ewidencyjnego lub księgowego,</w:t>
      </w:r>
    </w:p>
    <w:p w14:paraId="1FCF18F3" w14:textId="77777777" w:rsidR="009307A6" w:rsidRPr="00AF24D8" w:rsidRDefault="009307A6" w:rsidP="000B2E99">
      <w:pPr>
        <w:numPr>
          <w:ilvl w:val="1"/>
          <w:numId w:val="48"/>
        </w:numPr>
        <w:tabs>
          <w:tab w:val="num" w:pos="1985"/>
        </w:tabs>
        <w:suppressAutoHyphens/>
        <w:spacing w:after="0" w:line="360" w:lineRule="auto"/>
        <w:ind w:left="0" w:firstLine="0"/>
        <w:rPr>
          <w:rFonts w:eastAsia="Calibri" w:cstheme="minorHAnsi"/>
          <w:sz w:val="24"/>
          <w:szCs w:val="24"/>
        </w:rPr>
      </w:pPr>
      <w:r w:rsidRPr="00AF24D8">
        <w:rPr>
          <w:rFonts w:eastAsia="Calibri" w:cstheme="minorHAnsi"/>
          <w:sz w:val="24"/>
          <w:szCs w:val="24"/>
        </w:rPr>
        <w:lastRenderedPageBreak/>
        <w:t>w przypadku faktur wystawionych w walucie obcej należy zamieścić datę i kurs waluty na dzień przeprowadzenia operacji zakupu oraz datę</w:t>
      </w:r>
      <w:r w:rsidR="000F754B" w:rsidRPr="00AF24D8">
        <w:rPr>
          <w:rFonts w:eastAsia="Calibri" w:cstheme="minorHAnsi"/>
          <w:sz w:val="24"/>
          <w:szCs w:val="24"/>
        </w:rPr>
        <w:t xml:space="preserve"> i kurs waluty na dzień zapłaty,</w:t>
      </w:r>
    </w:p>
    <w:p w14:paraId="66FCEDF4" w14:textId="77777777" w:rsidR="009307A6" w:rsidRPr="00AF24D8" w:rsidRDefault="009307A6" w:rsidP="000B2E99">
      <w:pPr>
        <w:numPr>
          <w:ilvl w:val="1"/>
          <w:numId w:val="48"/>
        </w:numPr>
        <w:tabs>
          <w:tab w:val="num" w:pos="1985"/>
        </w:tabs>
        <w:suppressAutoHyphens/>
        <w:spacing w:after="0" w:line="360" w:lineRule="auto"/>
        <w:ind w:left="0" w:firstLine="0"/>
        <w:rPr>
          <w:rFonts w:eastAsia="Calibri" w:cstheme="minorHAnsi"/>
          <w:sz w:val="24"/>
          <w:szCs w:val="24"/>
        </w:rPr>
      </w:pPr>
      <w:r w:rsidRPr="00AF24D8">
        <w:rPr>
          <w:rFonts w:eastAsia="Calibri" w:cstheme="minorHAnsi"/>
          <w:sz w:val="24"/>
          <w:szCs w:val="24"/>
        </w:rPr>
        <w:t>tłumaczeń wykonanych przez tłumacza przysięgłego dokumentów finansowych wystawionych w języku obcym,</w:t>
      </w:r>
    </w:p>
    <w:p w14:paraId="10419504" w14:textId="37CBEE9B" w:rsidR="009307A6" w:rsidRPr="00AF24D8" w:rsidRDefault="009307A6" w:rsidP="000B2E99">
      <w:pPr>
        <w:numPr>
          <w:ilvl w:val="1"/>
          <w:numId w:val="48"/>
        </w:numPr>
        <w:tabs>
          <w:tab w:val="num" w:pos="1985"/>
        </w:tabs>
        <w:suppressAutoHyphens/>
        <w:spacing w:after="0" w:line="360" w:lineRule="auto"/>
        <w:ind w:left="0" w:firstLine="0"/>
        <w:rPr>
          <w:rFonts w:eastAsia="Calibri" w:cstheme="minorHAnsi"/>
          <w:sz w:val="24"/>
          <w:szCs w:val="24"/>
        </w:rPr>
      </w:pPr>
      <w:r w:rsidRPr="00AF24D8">
        <w:rPr>
          <w:rFonts w:eastAsia="Calibri" w:cstheme="minorHAnsi"/>
          <w:sz w:val="24"/>
          <w:szCs w:val="24"/>
        </w:rPr>
        <w:t>tłumaczeń (</w:t>
      </w:r>
      <w:r w:rsidR="006D4AD6" w:rsidRPr="00AF24D8">
        <w:rPr>
          <w:rFonts w:eastAsia="Calibri" w:cstheme="minorHAnsi"/>
          <w:sz w:val="24"/>
          <w:szCs w:val="24"/>
        </w:rPr>
        <w:t>niekoniecznie</w:t>
      </w:r>
      <w:r w:rsidRPr="00AF24D8">
        <w:rPr>
          <w:rFonts w:eastAsia="Calibri" w:cstheme="minorHAnsi"/>
          <w:sz w:val="24"/>
          <w:szCs w:val="24"/>
        </w:rPr>
        <w:t xml:space="preserve"> sporządzonych przez tłumacza przysięgłego) wszelkich innych dokumentów wystawionych w języku obcym składa</w:t>
      </w:r>
      <w:r w:rsidR="00804E50" w:rsidRPr="00AF24D8">
        <w:rPr>
          <w:rFonts w:eastAsia="Calibri" w:cstheme="minorHAnsi"/>
          <w:sz w:val="24"/>
          <w:szCs w:val="24"/>
        </w:rPr>
        <w:t xml:space="preserve">nych jako załącznik do wniosku </w:t>
      </w:r>
      <w:r w:rsidR="00AB637C">
        <w:rPr>
          <w:rFonts w:eastAsia="Calibri" w:cstheme="minorHAnsi"/>
          <w:sz w:val="24"/>
          <w:szCs w:val="24"/>
        </w:rPr>
        <w:br/>
      </w:r>
      <w:r w:rsidRPr="00AF24D8">
        <w:rPr>
          <w:rFonts w:eastAsia="Calibri" w:cstheme="minorHAnsi"/>
          <w:sz w:val="24"/>
          <w:szCs w:val="24"/>
        </w:rPr>
        <w:t>o płatność.</w:t>
      </w:r>
    </w:p>
    <w:p w14:paraId="437861DD" w14:textId="475CA1BF" w:rsidR="009307A6" w:rsidRPr="00AF24D8" w:rsidRDefault="009307A6" w:rsidP="000B2E99">
      <w:pPr>
        <w:pStyle w:val="Akapitzlist"/>
        <w:numPr>
          <w:ilvl w:val="0"/>
          <w:numId w:val="47"/>
        </w:numPr>
        <w:spacing w:line="360" w:lineRule="auto"/>
        <w:rPr>
          <w:rFonts w:asciiTheme="minorHAnsi" w:eastAsia="Calibri" w:hAnsiTheme="minorHAnsi" w:cstheme="minorHAnsi"/>
        </w:rPr>
      </w:pPr>
      <w:r w:rsidRPr="00AF24D8">
        <w:rPr>
          <w:rFonts w:asciiTheme="minorHAnsi" w:eastAsia="Calibri" w:hAnsiTheme="minorHAnsi" w:cstheme="minorHAnsi"/>
        </w:rPr>
        <w:t>W przypadku rozliczania w projekcie kosztów wyrażonych w walucie obcej należy przedstawić Instytucji Zarządzającej informację o przyjętych zasadach rozliczeń związanych z transakcjami walutowymi, ujętych w Polityce rachunkowości beneficjenta. Informację tę należy złożyć wraz z pierwszym wnioskiem o płatność, w którym występują koszty wyrażone w walucie obcej.</w:t>
      </w:r>
    </w:p>
    <w:p w14:paraId="7C4F3472" w14:textId="402F5778" w:rsidR="009307A6" w:rsidRPr="00AF24D8" w:rsidRDefault="009307A6" w:rsidP="000B2E99">
      <w:pPr>
        <w:pStyle w:val="Akapitzlist"/>
        <w:numPr>
          <w:ilvl w:val="0"/>
          <w:numId w:val="47"/>
        </w:numPr>
        <w:tabs>
          <w:tab w:val="left" w:pos="284"/>
        </w:tabs>
        <w:spacing w:line="360" w:lineRule="auto"/>
        <w:rPr>
          <w:rFonts w:asciiTheme="minorHAnsi" w:eastAsia="Calibri" w:hAnsiTheme="minorHAnsi" w:cstheme="minorHAnsi"/>
        </w:rPr>
      </w:pPr>
      <w:r w:rsidRPr="00AF24D8">
        <w:rPr>
          <w:rFonts w:asciiTheme="minorHAnsi" w:eastAsia="Calibri" w:hAnsiTheme="minorHAnsi" w:cstheme="minorHAnsi"/>
        </w:rPr>
        <w:t>Opis dowodu księgowego wyrażonego w walutach obcych oprócz elementów wymienionych w ust. 1</w:t>
      </w:r>
      <w:r w:rsidR="007620CE" w:rsidRPr="00AF24D8">
        <w:rPr>
          <w:rFonts w:asciiTheme="minorHAnsi" w:eastAsia="Calibri" w:hAnsiTheme="minorHAnsi" w:cstheme="minorHAnsi"/>
        </w:rPr>
        <w:t>1</w:t>
      </w:r>
      <w:r w:rsidRPr="00AF24D8">
        <w:rPr>
          <w:rFonts w:asciiTheme="minorHAnsi" w:eastAsia="Calibri" w:hAnsiTheme="minorHAnsi" w:cstheme="minorHAnsi"/>
        </w:rPr>
        <w:t xml:space="preserve"> powinien zawierać przeliczenie ich wartości według faktycznie zastosowanego kursu na walutę polską i być zgodny z art. 30 Ustawy </w:t>
      </w:r>
      <w:r w:rsidR="003E1BBE" w:rsidRPr="00AF24D8">
        <w:rPr>
          <w:rFonts w:asciiTheme="minorHAnsi" w:eastAsia="Calibri" w:hAnsiTheme="minorHAnsi" w:cstheme="minorHAnsi"/>
        </w:rPr>
        <w:t xml:space="preserve">z dnia 20.09.1994 r. </w:t>
      </w:r>
      <w:r w:rsidRPr="00AF24D8">
        <w:rPr>
          <w:rFonts w:asciiTheme="minorHAnsi" w:eastAsia="Calibri" w:hAnsiTheme="minorHAnsi" w:cstheme="minorHAnsi"/>
        </w:rPr>
        <w:t>o rachunkowości. W takim przypadku kosztem kwalifikowalnym są także różnice kursowe. Różnice kursowe w ujęciu ustawy o rachunkowości, wyrażone są, jako różnice w wycenie między zarachowaniem</w:t>
      </w:r>
      <w:r w:rsidR="003E1BBE" w:rsidRPr="00AF24D8">
        <w:rPr>
          <w:rFonts w:asciiTheme="minorHAnsi" w:eastAsia="Calibri" w:hAnsiTheme="minorHAnsi" w:cstheme="minorHAnsi"/>
        </w:rPr>
        <w:t>,</w:t>
      </w:r>
      <w:r w:rsidRPr="00AF24D8">
        <w:rPr>
          <w:rFonts w:asciiTheme="minorHAnsi" w:eastAsia="Calibri" w:hAnsiTheme="minorHAnsi" w:cstheme="minorHAnsi"/>
        </w:rPr>
        <w:t xml:space="preserve"> a realizacją przychodu lub kosztu.</w:t>
      </w:r>
    </w:p>
    <w:p w14:paraId="0697BF6E" w14:textId="77777777" w:rsidR="00B8612D" w:rsidRPr="00AF24D8" w:rsidRDefault="00B8612D" w:rsidP="000B2E99">
      <w:pPr>
        <w:spacing w:after="0" w:line="360" w:lineRule="auto"/>
        <w:rPr>
          <w:rFonts w:eastAsia="Times New Roman" w:cstheme="minorHAnsi"/>
          <w:b/>
          <w:sz w:val="24"/>
          <w:szCs w:val="24"/>
          <w:lang w:eastAsia="pl-PL"/>
        </w:rPr>
      </w:pPr>
    </w:p>
    <w:p w14:paraId="4CA42A0F" w14:textId="77777777" w:rsidR="009307A6" w:rsidRPr="00AF24D8" w:rsidRDefault="009307A6" w:rsidP="000B2E99">
      <w:pPr>
        <w:spacing w:after="0" w:line="360" w:lineRule="auto"/>
        <w:rPr>
          <w:rFonts w:eastAsia="Times New Roman" w:cstheme="minorHAnsi"/>
          <w:b/>
          <w:sz w:val="24"/>
          <w:szCs w:val="24"/>
          <w:lang w:eastAsia="pl-PL"/>
        </w:rPr>
      </w:pPr>
      <w:r w:rsidRPr="00AF24D8">
        <w:rPr>
          <w:rFonts w:eastAsia="Times New Roman" w:cstheme="minorHAnsi"/>
          <w:b/>
          <w:sz w:val="24"/>
          <w:szCs w:val="24"/>
          <w:lang w:eastAsia="pl-PL"/>
        </w:rPr>
        <w:t>Zasady i terminy weryfikacji wniosków o płatność przez Instytucję Zarządzającą</w:t>
      </w:r>
    </w:p>
    <w:p w14:paraId="50EE5345" w14:textId="7147AA88" w:rsidR="009307A6" w:rsidRPr="00AF24D8" w:rsidRDefault="009307A6" w:rsidP="000B2E99">
      <w:pPr>
        <w:spacing w:after="0" w:line="360" w:lineRule="auto"/>
        <w:rPr>
          <w:rFonts w:eastAsia="Times New Roman" w:cstheme="minorHAnsi"/>
          <w:b/>
          <w:sz w:val="24"/>
          <w:szCs w:val="24"/>
          <w:lang w:eastAsia="pl-PL"/>
        </w:rPr>
      </w:pPr>
      <w:r w:rsidRPr="00AF24D8">
        <w:rPr>
          <w:rFonts w:eastAsia="Times New Roman" w:cstheme="minorHAnsi"/>
          <w:b/>
          <w:sz w:val="24"/>
          <w:szCs w:val="24"/>
          <w:lang w:eastAsia="pl-PL"/>
        </w:rPr>
        <w:t>§ 1</w:t>
      </w:r>
      <w:r w:rsidR="00536A5D">
        <w:rPr>
          <w:rFonts w:eastAsia="Times New Roman" w:cstheme="minorHAnsi"/>
          <w:b/>
          <w:sz w:val="24"/>
          <w:szCs w:val="24"/>
          <w:lang w:eastAsia="pl-PL"/>
        </w:rPr>
        <w:t>3</w:t>
      </w:r>
    </w:p>
    <w:p w14:paraId="61FD6564" w14:textId="7BFA7713" w:rsidR="009307A6" w:rsidRPr="00AF24D8" w:rsidRDefault="007A5AA1" w:rsidP="000B2E99">
      <w:pPr>
        <w:numPr>
          <w:ilvl w:val="0"/>
          <w:numId w:val="21"/>
        </w:numPr>
        <w:spacing w:after="0" w:line="360" w:lineRule="auto"/>
        <w:ind w:left="360"/>
        <w:rPr>
          <w:rFonts w:eastAsia="Calibri" w:cstheme="minorHAnsi"/>
          <w:sz w:val="24"/>
          <w:szCs w:val="24"/>
        </w:rPr>
      </w:pPr>
      <w:r w:rsidRPr="00AF24D8">
        <w:rPr>
          <w:rFonts w:cstheme="minorHAnsi"/>
          <w:sz w:val="24"/>
          <w:szCs w:val="24"/>
        </w:rPr>
        <w:t xml:space="preserve">Po wpłynięciu pierwszego wniosku o płatność w ramach projektu, Instytucja Zarządzająca przeprowadza analizę ryzyka mającą na celu ustalenie jakiego rodzaju weryfikacji </w:t>
      </w:r>
      <w:r w:rsidR="008B2EE1" w:rsidRPr="00AF24D8">
        <w:rPr>
          <w:rFonts w:cstheme="minorHAnsi"/>
          <w:sz w:val="24"/>
          <w:szCs w:val="24"/>
        </w:rPr>
        <w:t xml:space="preserve">będą </w:t>
      </w:r>
      <w:r w:rsidRPr="00AF24D8">
        <w:rPr>
          <w:rFonts w:cstheme="minorHAnsi"/>
          <w:sz w:val="24"/>
          <w:szCs w:val="24"/>
        </w:rPr>
        <w:t>podlega</w:t>
      </w:r>
      <w:r w:rsidR="008B2EE1" w:rsidRPr="00AF24D8">
        <w:rPr>
          <w:rFonts w:cstheme="minorHAnsi"/>
          <w:sz w:val="24"/>
          <w:szCs w:val="24"/>
        </w:rPr>
        <w:t>ły</w:t>
      </w:r>
      <w:r w:rsidRPr="00AF24D8">
        <w:rPr>
          <w:rFonts w:cstheme="minorHAnsi"/>
          <w:sz w:val="24"/>
          <w:szCs w:val="24"/>
        </w:rPr>
        <w:t xml:space="preserve"> wnioski o płatność w danym projekcie, tj. w ramach </w:t>
      </w:r>
      <w:r w:rsidR="008B2EE1" w:rsidRPr="00AF24D8">
        <w:rPr>
          <w:rFonts w:cstheme="minorHAnsi"/>
          <w:sz w:val="24"/>
          <w:szCs w:val="24"/>
        </w:rPr>
        <w:t>których</w:t>
      </w:r>
      <w:r w:rsidRPr="00AF24D8">
        <w:rPr>
          <w:rFonts w:cstheme="minorHAnsi"/>
          <w:sz w:val="24"/>
          <w:szCs w:val="24"/>
        </w:rPr>
        <w:t xml:space="preserve"> wniosków </w:t>
      </w:r>
      <w:r w:rsidR="008B2EE1" w:rsidRPr="00AF24D8">
        <w:rPr>
          <w:rFonts w:cstheme="minorHAnsi"/>
          <w:sz w:val="24"/>
          <w:szCs w:val="24"/>
        </w:rPr>
        <w:br/>
      </w:r>
      <w:r w:rsidRPr="00AF24D8">
        <w:rPr>
          <w:rFonts w:cstheme="minorHAnsi"/>
          <w:sz w:val="24"/>
          <w:szCs w:val="24"/>
        </w:rPr>
        <w:t xml:space="preserve">o płatność zweryfikowana zostanie próba dokumentów poświadczających prawidłowość wydatków ujętych we wniosku. </w:t>
      </w:r>
      <w:r w:rsidR="009307A6" w:rsidRPr="00AF24D8">
        <w:rPr>
          <w:rFonts w:eastAsia="Calibri" w:cstheme="minorHAnsi"/>
          <w:sz w:val="24"/>
          <w:szCs w:val="24"/>
        </w:rPr>
        <w:t>Instytucja Zarządzająca</w:t>
      </w:r>
      <w:r w:rsidR="00C41F60" w:rsidRPr="00AF24D8">
        <w:rPr>
          <w:rFonts w:eastAsia="Calibri" w:cstheme="minorHAnsi"/>
          <w:sz w:val="24"/>
          <w:szCs w:val="24"/>
        </w:rPr>
        <w:t xml:space="preserve"> </w:t>
      </w:r>
      <w:r w:rsidRPr="00AF24D8">
        <w:rPr>
          <w:rFonts w:eastAsia="Calibri" w:cstheme="minorHAnsi"/>
          <w:sz w:val="24"/>
          <w:szCs w:val="24"/>
        </w:rPr>
        <w:t>przystępuje do weryfikacji wniosku o płatność</w:t>
      </w:r>
      <w:r w:rsidR="008B2EE1" w:rsidRPr="00AF24D8">
        <w:rPr>
          <w:rFonts w:eastAsia="Calibri" w:cstheme="minorHAnsi"/>
          <w:sz w:val="24"/>
          <w:szCs w:val="24"/>
        </w:rPr>
        <w:t>. W sytuacji</w:t>
      </w:r>
      <w:r w:rsidRPr="00AF24D8">
        <w:rPr>
          <w:rFonts w:eastAsia="Calibri" w:cstheme="minorHAnsi"/>
          <w:sz w:val="24"/>
          <w:szCs w:val="24"/>
        </w:rPr>
        <w:t xml:space="preserve"> gdy z analizy ryzyka wynika konieczność dokonania doboru próby</w:t>
      </w:r>
      <w:r w:rsidR="008B2EE1" w:rsidRPr="00AF24D8">
        <w:rPr>
          <w:rFonts w:eastAsia="Calibri" w:cstheme="minorHAnsi"/>
          <w:sz w:val="24"/>
          <w:szCs w:val="24"/>
        </w:rPr>
        <w:t xml:space="preserve"> dokumentów,</w:t>
      </w:r>
      <w:r w:rsidRPr="00AF24D8">
        <w:rPr>
          <w:rFonts w:eastAsia="Calibri" w:cstheme="minorHAnsi"/>
          <w:sz w:val="24"/>
          <w:szCs w:val="24"/>
        </w:rPr>
        <w:t xml:space="preserve"> </w:t>
      </w:r>
      <w:r w:rsidR="008B2EE1" w:rsidRPr="00AF24D8">
        <w:rPr>
          <w:rFonts w:eastAsia="Calibri" w:cstheme="minorHAnsi"/>
          <w:sz w:val="24"/>
          <w:szCs w:val="24"/>
        </w:rPr>
        <w:t xml:space="preserve">Instytucja Zarządzająca </w:t>
      </w:r>
      <w:r w:rsidR="009307A6" w:rsidRPr="00AF24D8">
        <w:rPr>
          <w:rFonts w:eastAsia="Calibri" w:cstheme="minorHAnsi"/>
          <w:sz w:val="24"/>
          <w:szCs w:val="24"/>
        </w:rPr>
        <w:t xml:space="preserve">w terminie 5 dni roboczych od dnia następującego po dniu otrzymania wniosku o płatność dokonuje </w:t>
      </w:r>
      <w:r w:rsidR="00847216" w:rsidRPr="00AF24D8">
        <w:rPr>
          <w:rFonts w:eastAsia="Calibri" w:cstheme="minorHAnsi"/>
          <w:sz w:val="24"/>
          <w:szCs w:val="24"/>
        </w:rPr>
        <w:t xml:space="preserve">doboru </w:t>
      </w:r>
      <w:r w:rsidR="009307A6" w:rsidRPr="00AF24D8">
        <w:rPr>
          <w:rFonts w:eastAsia="Calibri" w:cstheme="minorHAnsi"/>
          <w:sz w:val="24"/>
          <w:szCs w:val="24"/>
        </w:rPr>
        <w:t>próby dokum</w:t>
      </w:r>
      <w:r w:rsidR="002A0EBB" w:rsidRPr="00AF24D8">
        <w:rPr>
          <w:rFonts w:eastAsia="Calibri" w:cstheme="minorHAnsi"/>
          <w:sz w:val="24"/>
          <w:szCs w:val="24"/>
        </w:rPr>
        <w:t xml:space="preserve">entów do weryfikacji w oparciu </w:t>
      </w:r>
      <w:r w:rsidR="009307A6" w:rsidRPr="00AF24D8">
        <w:rPr>
          <w:rFonts w:eastAsia="Calibri" w:cstheme="minorHAnsi"/>
          <w:sz w:val="24"/>
          <w:szCs w:val="24"/>
        </w:rPr>
        <w:t>o metodologię doboru próby i wzywa Beneficjenta do ich przedłożenia.</w:t>
      </w:r>
      <w:r w:rsidR="00C41F60" w:rsidRPr="00AF24D8">
        <w:rPr>
          <w:rFonts w:eastAsia="Calibri" w:cstheme="minorHAnsi"/>
          <w:sz w:val="24"/>
          <w:szCs w:val="24"/>
        </w:rPr>
        <w:t xml:space="preserve"> </w:t>
      </w:r>
    </w:p>
    <w:p w14:paraId="512799AC" w14:textId="656618F7" w:rsidR="009307A6" w:rsidRPr="00AF24D8" w:rsidRDefault="009307A6" w:rsidP="000B2E99">
      <w:pPr>
        <w:numPr>
          <w:ilvl w:val="0"/>
          <w:numId w:val="21"/>
        </w:numPr>
        <w:spacing w:after="0" w:line="360" w:lineRule="auto"/>
        <w:ind w:left="360"/>
        <w:rPr>
          <w:rFonts w:eastAsia="Calibri" w:cstheme="minorHAnsi"/>
          <w:sz w:val="24"/>
          <w:szCs w:val="24"/>
        </w:rPr>
      </w:pPr>
      <w:r w:rsidRPr="00AF24D8">
        <w:rPr>
          <w:rFonts w:eastAsia="Calibri" w:cstheme="minorHAnsi"/>
          <w:sz w:val="24"/>
          <w:szCs w:val="24"/>
        </w:rPr>
        <w:lastRenderedPageBreak/>
        <w:t>Instytucja Zarządzająca dokonuje weryfikacji wniosk</w:t>
      </w:r>
      <w:r w:rsidR="00FB295B" w:rsidRPr="00AF24D8">
        <w:rPr>
          <w:rFonts w:eastAsia="Calibri" w:cstheme="minorHAnsi"/>
          <w:sz w:val="24"/>
          <w:szCs w:val="24"/>
        </w:rPr>
        <w:t>u</w:t>
      </w:r>
      <w:r w:rsidRPr="00AF24D8">
        <w:rPr>
          <w:rFonts w:eastAsia="Calibri" w:cstheme="minorHAnsi"/>
          <w:sz w:val="24"/>
          <w:szCs w:val="24"/>
        </w:rPr>
        <w:t xml:space="preserve"> o płatność</w:t>
      </w:r>
      <w:r w:rsidR="005B2C11" w:rsidRPr="00AF24D8">
        <w:rPr>
          <w:rFonts w:eastAsia="Calibri" w:cstheme="minorHAnsi"/>
          <w:sz w:val="24"/>
          <w:szCs w:val="24"/>
        </w:rPr>
        <w:t xml:space="preserve"> i przekazuje Beneficjentowi wynik weryfikacji wniosku o płatność</w:t>
      </w:r>
      <w:r w:rsidRPr="00AF24D8">
        <w:rPr>
          <w:rFonts w:eastAsia="Calibri" w:cstheme="minorHAnsi"/>
          <w:sz w:val="24"/>
          <w:szCs w:val="24"/>
        </w:rPr>
        <w:t>, o który</w:t>
      </w:r>
      <w:r w:rsidR="00FB295B" w:rsidRPr="00AF24D8">
        <w:rPr>
          <w:rFonts w:eastAsia="Calibri" w:cstheme="minorHAnsi"/>
          <w:sz w:val="24"/>
          <w:szCs w:val="24"/>
        </w:rPr>
        <w:t>m</w:t>
      </w:r>
      <w:r w:rsidRPr="00AF24D8">
        <w:rPr>
          <w:rFonts w:eastAsia="Calibri" w:cstheme="minorHAnsi"/>
          <w:sz w:val="24"/>
          <w:szCs w:val="24"/>
        </w:rPr>
        <w:t xml:space="preserve"> mowa w § 1</w:t>
      </w:r>
      <w:r w:rsidR="001B675D">
        <w:rPr>
          <w:rFonts w:eastAsia="Calibri" w:cstheme="minorHAnsi"/>
          <w:sz w:val="24"/>
          <w:szCs w:val="24"/>
        </w:rPr>
        <w:t>2</w:t>
      </w:r>
      <w:r w:rsidRPr="00AF24D8">
        <w:rPr>
          <w:rFonts w:eastAsia="Calibri" w:cstheme="minorHAnsi"/>
          <w:sz w:val="24"/>
          <w:szCs w:val="24"/>
        </w:rPr>
        <w:t xml:space="preserve"> ust. 1 pkt 1) i od pkt 3) do pkt 9), w terminie </w:t>
      </w:r>
      <w:r w:rsidR="00CE78A0" w:rsidRPr="00AF24D8">
        <w:rPr>
          <w:rFonts w:eastAsia="Calibri" w:cstheme="minorHAnsi"/>
          <w:sz w:val="24"/>
          <w:szCs w:val="24"/>
        </w:rPr>
        <w:t>25</w:t>
      </w:r>
      <w:r w:rsidRPr="00AF24D8">
        <w:rPr>
          <w:rFonts w:eastAsia="Calibri" w:cstheme="minorHAnsi"/>
          <w:sz w:val="24"/>
          <w:szCs w:val="24"/>
        </w:rPr>
        <w:t xml:space="preserve"> dni roboczych </w:t>
      </w:r>
      <w:r w:rsidR="00FB295B" w:rsidRPr="00AF24D8">
        <w:rPr>
          <w:rFonts w:eastAsia="Calibri" w:cstheme="minorHAnsi"/>
          <w:sz w:val="24"/>
          <w:szCs w:val="24"/>
        </w:rPr>
        <w:t xml:space="preserve">liczonych </w:t>
      </w:r>
      <w:r w:rsidRPr="00AF24D8">
        <w:rPr>
          <w:rFonts w:eastAsia="Calibri" w:cstheme="minorHAnsi"/>
          <w:sz w:val="24"/>
          <w:szCs w:val="24"/>
        </w:rPr>
        <w:t xml:space="preserve">od dnia następującego po dniu otrzymania </w:t>
      </w:r>
      <w:r w:rsidR="00847216" w:rsidRPr="00AF24D8">
        <w:rPr>
          <w:rFonts w:eastAsia="Calibri" w:cstheme="minorHAnsi"/>
          <w:sz w:val="24"/>
          <w:szCs w:val="24"/>
        </w:rPr>
        <w:t>wniosku o płatność</w:t>
      </w:r>
      <w:r w:rsidR="00CE78A0" w:rsidRPr="00AF24D8">
        <w:rPr>
          <w:rFonts w:eastAsia="Calibri" w:cstheme="minorHAnsi"/>
          <w:sz w:val="24"/>
          <w:szCs w:val="24"/>
        </w:rPr>
        <w:t xml:space="preserve">. </w:t>
      </w:r>
    </w:p>
    <w:p w14:paraId="773F4E59" w14:textId="18D8BBC9" w:rsidR="009307A6" w:rsidRPr="00AF24D8" w:rsidRDefault="009307A6" w:rsidP="000B2E99">
      <w:pPr>
        <w:numPr>
          <w:ilvl w:val="0"/>
          <w:numId w:val="21"/>
        </w:numPr>
        <w:spacing w:after="0" w:line="360" w:lineRule="auto"/>
        <w:ind w:left="360"/>
        <w:rPr>
          <w:rFonts w:eastAsia="Calibri" w:cstheme="minorHAnsi"/>
          <w:sz w:val="24"/>
          <w:szCs w:val="24"/>
        </w:rPr>
      </w:pPr>
      <w:r w:rsidRPr="00AF24D8">
        <w:rPr>
          <w:rFonts w:eastAsia="Calibri" w:cstheme="minorHAnsi"/>
          <w:sz w:val="24"/>
          <w:szCs w:val="24"/>
        </w:rPr>
        <w:t xml:space="preserve">Instytucja Zarządzająca dokonuje weryfikacji wniosku o płatność, o którym mowa </w:t>
      </w:r>
      <w:r w:rsidR="00AB637C">
        <w:rPr>
          <w:rFonts w:eastAsia="Calibri" w:cstheme="minorHAnsi"/>
          <w:sz w:val="24"/>
          <w:szCs w:val="24"/>
        </w:rPr>
        <w:br/>
      </w:r>
      <w:r w:rsidRPr="00AF24D8">
        <w:rPr>
          <w:rFonts w:eastAsia="Calibri" w:cstheme="minorHAnsi"/>
          <w:sz w:val="24"/>
          <w:szCs w:val="24"/>
        </w:rPr>
        <w:t>w § 1</w:t>
      </w:r>
      <w:r w:rsidR="001B675D">
        <w:rPr>
          <w:rFonts w:eastAsia="Calibri" w:cstheme="minorHAnsi"/>
          <w:sz w:val="24"/>
          <w:szCs w:val="24"/>
        </w:rPr>
        <w:t>2</w:t>
      </w:r>
      <w:r w:rsidRPr="00AF24D8">
        <w:rPr>
          <w:rFonts w:eastAsia="Calibri" w:cstheme="minorHAnsi"/>
          <w:sz w:val="24"/>
          <w:szCs w:val="24"/>
        </w:rPr>
        <w:t xml:space="preserve"> ust. 1 pkt 2) w terminie </w:t>
      </w:r>
      <w:r w:rsidR="00847216" w:rsidRPr="00AF24D8">
        <w:rPr>
          <w:rFonts w:eastAsia="Calibri" w:cstheme="minorHAnsi"/>
          <w:sz w:val="24"/>
          <w:szCs w:val="24"/>
        </w:rPr>
        <w:t>2</w:t>
      </w:r>
      <w:r w:rsidR="00CE78A0" w:rsidRPr="00AF24D8">
        <w:rPr>
          <w:rFonts w:eastAsia="Calibri" w:cstheme="minorHAnsi"/>
          <w:sz w:val="24"/>
          <w:szCs w:val="24"/>
        </w:rPr>
        <w:t>0</w:t>
      </w:r>
      <w:r w:rsidRPr="00AF24D8">
        <w:rPr>
          <w:rFonts w:eastAsia="Calibri" w:cstheme="minorHAnsi"/>
          <w:sz w:val="24"/>
          <w:szCs w:val="24"/>
        </w:rPr>
        <w:t xml:space="preserve"> dni roboczych od dnia jego otrzymania</w:t>
      </w:r>
      <w:r w:rsidR="00847216" w:rsidRPr="00AF24D8">
        <w:rPr>
          <w:rFonts w:eastAsia="Calibri" w:cstheme="minorHAnsi"/>
          <w:sz w:val="24"/>
          <w:szCs w:val="24"/>
        </w:rPr>
        <w:t xml:space="preserve"> i w tym terminie przekazuje Beneficjentowi wynik weryfikacji wniosku o płatność</w:t>
      </w:r>
      <w:r w:rsidRPr="00AF24D8">
        <w:rPr>
          <w:rFonts w:eastAsia="Calibri" w:cstheme="minorHAnsi"/>
          <w:sz w:val="24"/>
          <w:szCs w:val="24"/>
        </w:rPr>
        <w:t>.</w:t>
      </w:r>
    </w:p>
    <w:p w14:paraId="52AD97A1" w14:textId="17300CDC" w:rsidR="009307A6" w:rsidRPr="00AF24D8" w:rsidRDefault="009307A6" w:rsidP="000B2E99">
      <w:pPr>
        <w:pStyle w:val="Akapitzlist"/>
        <w:numPr>
          <w:ilvl w:val="0"/>
          <w:numId w:val="21"/>
        </w:numPr>
        <w:tabs>
          <w:tab w:val="clear" w:pos="2340"/>
        </w:tabs>
        <w:spacing w:line="360" w:lineRule="auto"/>
        <w:ind w:left="426"/>
        <w:rPr>
          <w:rFonts w:asciiTheme="minorHAnsi" w:eastAsia="Calibri" w:hAnsiTheme="minorHAnsi" w:cstheme="minorHAnsi"/>
        </w:rPr>
      </w:pPr>
      <w:r w:rsidRPr="00AF24D8">
        <w:rPr>
          <w:rFonts w:asciiTheme="minorHAnsi" w:eastAsia="Calibri" w:hAnsiTheme="minorHAnsi" w:cstheme="minorHAnsi"/>
        </w:rPr>
        <w:t xml:space="preserve">Bieg terminów, o których mowa w ust. </w:t>
      </w:r>
      <w:r w:rsidR="00042DCD" w:rsidRPr="00AF24D8">
        <w:rPr>
          <w:rFonts w:asciiTheme="minorHAnsi" w:eastAsia="Calibri" w:hAnsiTheme="minorHAnsi" w:cstheme="minorHAnsi"/>
        </w:rPr>
        <w:t>2</w:t>
      </w:r>
      <w:r w:rsidRPr="00AF24D8">
        <w:rPr>
          <w:rFonts w:asciiTheme="minorHAnsi" w:eastAsia="Calibri" w:hAnsiTheme="minorHAnsi" w:cstheme="minorHAnsi"/>
        </w:rPr>
        <w:t xml:space="preserve"> i ust. </w:t>
      </w:r>
      <w:r w:rsidR="00042DCD" w:rsidRPr="00AF24D8">
        <w:rPr>
          <w:rFonts w:asciiTheme="minorHAnsi" w:eastAsia="Calibri" w:hAnsiTheme="minorHAnsi" w:cstheme="minorHAnsi"/>
        </w:rPr>
        <w:t>3</w:t>
      </w:r>
      <w:r w:rsidRPr="00AF24D8">
        <w:rPr>
          <w:rFonts w:asciiTheme="minorHAnsi" w:eastAsia="Calibri" w:hAnsiTheme="minorHAnsi" w:cstheme="minorHAnsi"/>
        </w:rPr>
        <w:t xml:space="preserve"> może zostać przerwany przez Instytucję Zarządzającą w przypadku gdy</w:t>
      </w:r>
      <w:r w:rsidR="00042DCD" w:rsidRPr="00AF24D8">
        <w:rPr>
          <w:rFonts w:asciiTheme="minorHAnsi" w:eastAsia="Calibri" w:hAnsiTheme="minorHAnsi" w:cstheme="minorHAnsi"/>
        </w:rPr>
        <w:t xml:space="preserve"> informacje przedstawione przez Beneficjenta nie pozwalają Instytucji Zarządzającej ustalić, czy kwota </w:t>
      </w:r>
      <w:r w:rsidR="007B7C47" w:rsidRPr="00AF24D8">
        <w:rPr>
          <w:rFonts w:asciiTheme="minorHAnsi" w:eastAsia="Calibri" w:hAnsiTheme="minorHAnsi" w:cstheme="minorHAnsi"/>
        </w:rPr>
        <w:t xml:space="preserve">dofinansowania </w:t>
      </w:r>
      <w:r w:rsidR="00042DCD" w:rsidRPr="00AF24D8">
        <w:rPr>
          <w:rFonts w:asciiTheme="minorHAnsi" w:eastAsia="Calibri" w:hAnsiTheme="minorHAnsi" w:cstheme="minorHAnsi"/>
        </w:rPr>
        <w:t xml:space="preserve">jest należna, </w:t>
      </w:r>
      <w:r w:rsidR="00AB637C">
        <w:rPr>
          <w:rFonts w:asciiTheme="minorHAnsi" w:eastAsia="Calibri" w:hAnsiTheme="minorHAnsi" w:cstheme="minorHAnsi"/>
        </w:rPr>
        <w:br/>
      </w:r>
      <w:r w:rsidR="00042DCD" w:rsidRPr="00AF24D8">
        <w:rPr>
          <w:rFonts w:asciiTheme="minorHAnsi" w:eastAsia="Calibri" w:hAnsiTheme="minorHAnsi" w:cstheme="minorHAnsi"/>
        </w:rPr>
        <w:t>w szczególności np. gdy istnieje konieczność dalszych wyjaśnień w procesie weryfikacji wniosku o płatność, lub gdy z powodu wystąpienia błędów systemowych lub technicznych systemu CST 2021 nie jest możliwe prowadzenie formalnej weryfikacji wniosku o płatność.</w:t>
      </w:r>
      <w:r w:rsidR="00D742D9" w:rsidRPr="00AF24D8">
        <w:rPr>
          <w:rFonts w:asciiTheme="minorHAnsi" w:eastAsia="Calibri" w:hAnsiTheme="minorHAnsi" w:cstheme="minorHAnsi"/>
        </w:rPr>
        <w:t xml:space="preserve"> </w:t>
      </w:r>
      <w:r w:rsidRPr="00AF24D8">
        <w:rPr>
          <w:rFonts w:asciiTheme="minorHAnsi" w:eastAsia="Calibri" w:hAnsiTheme="minorHAnsi" w:cstheme="minorHAnsi"/>
        </w:rPr>
        <w:t xml:space="preserve">O przerwaniu biegu </w:t>
      </w:r>
      <w:r w:rsidR="006D4AD6" w:rsidRPr="00AF24D8">
        <w:rPr>
          <w:rFonts w:asciiTheme="minorHAnsi" w:eastAsia="Calibri" w:hAnsiTheme="minorHAnsi" w:cstheme="minorHAnsi"/>
        </w:rPr>
        <w:t>terminów,</w:t>
      </w:r>
      <w:r w:rsidRPr="00AF24D8">
        <w:rPr>
          <w:rFonts w:asciiTheme="minorHAnsi" w:eastAsia="Calibri" w:hAnsiTheme="minorHAnsi" w:cstheme="minorHAnsi"/>
        </w:rPr>
        <w:t xml:space="preserve"> o których mowa w ust. </w:t>
      </w:r>
      <w:r w:rsidR="00042DCD" w:rsidRPr="00AF24D8">
        <w:rPr>
          <w:rFonts w:asciiTheme="minorHAnsi" w:eastAsia="Calibri" w:hAnsiTheme="minorHAnsi" w:cstheme="minorHAnsi"/>
        </w:rPr>
        <w:t>2</w:t>
      </w:r>
      <w:r w:rsidRPr="00AF24D8">
        <w:rPr>
          <w:rFonts w:asciiTheme="minorHAnsi" w:eastAsia="Calibri" w:hAnsiTheme="minorHAnsi" w:cstheme="minorHAnsi"/>
        </w:rPr>
        <w:t xml:space="preserve"> i ust. </w:t>
      </w:r>
      <w:r w:rsidR="00042DCD" w:rsidRPr="00AF24D8">
        <w:rPr>
          <w:rFonts w:asciiTheme="minorHAnsi" w:eastAsia="Calibri" w:hAnsiTheme="minorHAnsi" w:cstheme="minorHAnsi"/>
        </w:rPr>
        <w:t>3</w:t>
      </w:r>
      <w:r w:rsidRPr="00AF24D8">
        <w:rPr>
          <w:rFonts w:asciiTheme="minorHAnsi" w:eastAsia="Calibri" w:hAnsiTheme="minorHAnsi" w:cstheme="minorHAnsi"/>
        </w:rPr>
        <w:t xml:space="preserve">, </w:t>
      </w:r>
      <w:r w:rsidR="00AB637C">
        <w:rPr>
          <w:rFonts w:asciiTheme="minorHAnsi" w:eastAsia="Calibri" w:hAnsiTheme="minorHAnsi" w:cstheme="minorHAnsi"/>
        </w:rPr>
        <w:br/>
      </w:r>
      <w:r w:rsidRPr="00AF24D8">
        <w:rPr>
          <w:rFonts w:asciiTheme="minorHAnsi" w:eastAsia="Calibri" w:hAnsiTheme="minorHAnsi" w:cstheme="minorHAnsi"/>
        </w:rPr>
        <w:t xml:space="preserve">a także o jego przyczynach, z powodów wskazanych </w:t>
      </w:r>
      <w:r w:rsidR="00042DCD" w:rsidRPr="00AF24D8">
        <w:rPr>
          <w:rFonts w:asciiTheme="minorHAnsi" w:eastAsia="Calibri" w:hAnsiTheme="minorHAnsi" w:cstheme="minorHAnsi"/>
        </w:rPr>
        <w:t xml:space="preserve">powyżej </w:t>
      </w:r>
      <w:r w:rsidRPr="00AF24D8">
        <w:rPr>
          <w:rFonts w:asciiTheme="minorHAnsi" w:eastAsia="Calibri" w:hAnsiTheme="minorHAnsi" w:cstheme="minorHAnsi"/>
        </w:rPr>
        <w:t>Instytucja Zarządzająca każdorazowo informuje Beneficjenta na piśmie</w:t>
      </w:r>
      <w:r w:rsidR="00DE5D72" w:rsidRPr="00AF24D8">
        <w:rPr>
          <w:rFonts w:asciiTheme="minorHAnsi" w:eastAsia="Calibri" w:hAnsiTheme="minorHAnsi" w:cstheme="minorHAnsi"/>
        </w:rPr>
        <w:t>, wraz ze wskazaniem rozpoczęcia biegu terminu przerwania.</w:t>
      </w:r>
    </w:p>
    <w:p w14:paraId="1467ADAB" w14:textId="77777777" w:rsidR="00157FFB" w:rsidRPr="00AF24D8" w:rsidRDefault="009307A6" w:rsidP="000B2E99">
      <w:pPr>
        <w:numPr>
          <w:ilvl w:val="0"/>
          <w:numId w:val="6"/>
        </w:numPr>
        <w:spacing w:after="0" w:line="360" w:lineRule="auto"/>
        <w:rPr>
          <w:rFonts w:eastAsia="Calibri" w:cstheme="minorHAnsi"/>
          <w:sz w:val="24"/>
          <w:szCs w:val="24"/>
        </w:rPr>
      </w:pPr>
      <w:r w:rsidRPr="00AF24D8">
        <w:rPr>
          <w:rFonts w:eastAsia="Calibri" w:cstheme="minorHAnsi"/>
          <w:sz w:val="24"/>
          <w:szCs w:val="24"/>
        </w:rPr>
        <w:t xml:space="preserve">Bieg terminów, o których mowa w ust. </w:t>
      </w:r>
      <w:r w:rsidR="00042DCD" w:rsidRPr="00AF24D8">
        <w:rPr>
          <w:rFonts w:eastAsia="Calibri" w:cstheme="minorHAnsi"/>
          <w:sz w:val="24"/>
          <w:szCs w:val="24"/>
        </w:rPr>
        <w:t>2</w:t>
      </w:r>
      <w:r w:rsidRPr="00AF24D8">
        <w:rPr>
          <w:rFonts w:eastAsia="Calibri" w:cstheme="minorHAnsi"/>
          <w:sz w:val="24"/>
          <w:szCs w:val="24"/>
        </w:rPr>
        <w:t xml:space="preserve"> i ust. </w:t>
      </w:r>
      <w:r w:rsidR="00042DCD" w:rsidRPr="00AF24D8">
        <w:rPr>
          <w:rFonts w:eastAsia="Calibri" w:cstheme="minorHAnsi"/>
          <w:sz w:val="24"/>
          <w:szCs w:val="24"/>
        </w:rPr>
        <w:t>3</w:t>
      </w:r>
      <w:r w:rsidRPr="00AF24D8">
        <w:rPr>
          <w:rFonts w:eastAsia="Calibri" w:cstheme="minorHAnsi"/>
          <w:sz w:val="24"/>
          <w:szCs w:val="24"/>
        </w:rPr>
        <w:t xml:space="preserve"> może zostać zawieszony przez Instytucję Zarządzającą w </w:t>
      </w:r>
      <w:r w:rsidR="006D4AD6" w:rsidRPr="00AF24D8">
        <w:rPr>
          <w:rFonts w:eastAsia="Calibri" w:cstheme="minorHAnsi"/>
          <w:sz w:val="24"/>
          <w:szCs w:val="24"/>
        </w:rPr>
        <w:t>przypadku</w:t>
      </w:r>
      <w:r w:rsidR="00157FFB" w:rsidRPr="00AF24D8">
        <w:rPr>
          <w:rFonts w:eastAsia="Calibri" w:cstheme="minorHAnsi"/>
          <w:sz w:val="24"/>
          <w:szCs w:val="24"/>
        </w:rPr>
        <w:t>:</w:t>
      </w:r>
    </w:p>
    <w:p w14:paraId="63AFEE50" w14:textId="3ECB15C5" w:rsidR="00157FFB" w:rsidRPr="00AF24D8" w:rsidRDefault="00157FFB" w:rsidP="000B2E99">
      <w:pPr>
        <w:pStyle w:val="Akapitzlist"/>
        <w:numPr>
          <w:ilvl w:val="1"/>
          <w:numId w:val="21"/>
        </w:numPr>
        <w:spacing w:line="360" w:lineRule="auto"/>
        <w:rPr>
          <w:rFonts w:asciiTheme="minorHAnsi" w:eastAsia="Calibri" w:hAnsiTheme="minorHAnsi" w:cstheme="minorHAnsi"/>
        </w:rPr>
      </w:pPr>
      <w:r w:rsidRPr="00AF24D8">
        <w:rPr>
          <w:rFonts w:asciiTheme="minorHAnsi" w:eastAsia="Calibri" w:hAnsiTheme="minorHAnsi" w:cstheme="minorHAnsi"/>
        </w:rPr>
        <w:t>akceptacja formularza zmian/sporządzenie zmiany umowy o dofinansowanie ma wpływ na możliwość zatwierdzenia wniosku o płatność,</w:t>
      </w:r>
    </w:p>
    <w:p w14:paraId="6F567210" w14:textId="1C65DA4B" w:rsidR="00157FFB" w:rsidRPr="00AF24D8" w:rsidRDefault="00157FFB" w:rsidP="000B2E99">
      <w:pPr>
        <w:spacing w:after="0" w:line="360" w:lineRule="auto"/>
        <w:ind w:left="853" w:firstLine="227"/>
        <w:rPr>
          <w:rFonts w:eastAsia="Calibri" w:cstheme="minorHAnsi"/>
          <w:sz w:val="24"/>
          <w:szCs w:val="24"/>
        </w:rPr>
      </w:pPr>
      <w:r w:rsidRPr="00AF24D8">
        <w:rPr>
          <w:rFonts w:eastAsia="Calibri" w:cstheme="minorHAnsi"/>
          <w:sz w:val="24"/>
          <w:szCs w:val="24"/>
        </w:rPr>
        <w:t>lub</w:t>
      </w:r>
    </w:p>
    <w:p w14:paraId="0323A32B" w14:textId="55A1D447" w:rsidR="00157FFB" w:rsidRPr="00AF24D8" w:rsidRDefault="00157FFB" w:rsidP="000B2E99">
      <w:pPr>
        <w:pStyle w:val="Akapitzlist"/>
        <w:numPr>
          <w:ilvl w:val="1"/>
          <w:numId w:val="21"/>
        </w:numPr>
        <w:spacing w:line="360" w:lineRule="auto"/>
        <w:rPr>
          <w:rFonts w:asciiTheme="minorHAnsi" w:eastAsia="Calibri" w:hAnsiTheme="minorHAnsi" w:cstheme="minorHAnsi"/>
        </w:rPr>
      </w:pPr>
      <w:r w:rsidRPr="00AF24D8">
        <w:rPr>
          <w:rFonts w:asciiTheme="minorHAnsi" w:eastAsia="Calibri" w:hAnsiTheme="minorHAnsi" w:cstheme="minorHAnsi"/>
        </w:rPr>
        <w:t>w ramach Projektu jest dokonywana kontrola na miejscu</w:t>
      </w:r>
      <w:r w:rsidRPr="00AF24D8">
        <w:rPr>
          <w:rStyle w:val="Odwoanieprzypisudolnego"/>
          <w:rFonts w:asciiTheme="minorHAnsi" w:eastAsia="Calibri" w:hAnsiTheme="minorHAnsi" w:cstheme="minorHAnsi"/>
        </w:rPr>
        <w:footnoteReference w:id="6"/>
      </w:r>
      <w:r w:rsidRPr="00AF24D8">
        <w:rPr>
          <w:rFonts w:asciiTheme="minorHAnsi" w:eastAsia="Calibri" w:hAnsiTheme="minorHAnsi" w:cstheme="minorHAnsi"/>
        </w:rPr>
        <w:t xml:space="preserve"> i został złożony końcowy wniosek o płatność,</w:t>
      </w:r>
    </w:p>
    <w:p w14:paraId="0937586E" w14:textId="77777777" w:rsidR="00157FFB" w:rsidRPr="00AF24D8" w:rsidRDefault="00157FFB" w:rsidP="000B2E99">
      <w:pPr>
        <w:spacing w:after="0" w:line="360" w:lineRule="auto"/>
        <w:ind w:left="966" w:firstLine="114"/>
        <w:rPr>
          <w:rFonts w:eastAsia="Calibri" w:cstheme="minorHAnsi"/>
          <w:sz w:val="24"/>
          <w:szCs w:val="24"/>
        </w:rPr>
      </w:pPr>
      <w:r w:rsidRPr="00AF24D8">
        <w:rPr>
          <w:rFonts w:eastAsia="Calibri" w:cstheme="minorHAnsi"/>
          <w:sz w:val="24"/>
          <w:szCs w:val="24"/>
        </w:rPr>
        <w:t>lub</w:t>
      </w:r>
    </w:p>
    <w:p w14:paraId="097723DC" w14:textId="406FEC0B" w:rsidR="00157FFB" w:rsidRPr="00AF24D8" w:rsidRDefault="00157FFB" w:rsidP="000B2E99">
      <w:pPr>
        <w:pStyle w:val="Akapitzlist"/>
        <w:numPr>
          <w:ilvl w:val="1"/>
          <w:numId w:val="21"/>
        </w:numPr>
        <w:spacing w:line="360" w:lineRule="auto"/>
        <w:rPr>
          <w:rFonts w:asciiTheme="minorHAnsi" w:eastAsia="Calibri" w:hAnsiTheme="minorHAnsi" w:cstheme="minorHAnsi"/>
        </w:rPr>
      </w:pPr>
      <w:r w:rsidRPr="00AF24D8">
        <w:rPr>
          <w:rFonts w:asciiTheme="minorHAnsi" w:eastAsia="Calibri" w:hAnsiTheme="minorHAnsi" w:cstheme="minorHAnsi"/>
        </w:rPr>
        <w:t>Instytucja Zarządzająca zleciła kontrolę doraźną na miejscu w związku ze złożonym wnioskiem o płatność,</w:t>
      </w:r>
    </w:p>
    <w:p w14:paraId="3AA7527A" w14:textId="77777777" w:rsidR="00157FFB" w:rsidRPr="00AF24D8" w:rsidRDefault="00157FFB" w:rsidP="000B2E99">
      <w:pPr>
        <w:spacing w:after="0" w:line="360" w:lineRule="auto"/>
        <w:ind w:left="966" w:firstLine="114"/>
        <w:rPr>
          <w:rFonts w:eastAsia="Calibri" w:cstheme="minorHAnsi"/>
          <w:sz w:val="24"/>
          <w:szCs w:val="24"/>
        </w:rPr>
      </w:pPr>
      <w:r w:rsidRPr="00AF24D8">
        <w:rPr>
          <w:rFonts w:eastAsia="Calibri" w:cstheme="minorHAnsi"/>
          <w:sz w:val="24"/>
          <w:szCs w:val="24"/>
        </w:rPr>
        <w:t>lub</w:t>
      </w:r>
    </w:p>
    <w:p w14:paraId="28682D96" w14:textId="7C8CBCB3" w:rsidR="00157FFB" w:rsidRPr="00AF24D8" w:rsidRDefault="00157FFB" w:rsidP="000B2E99">
      <w:pPr>
        <w:pStyle w:val="Akapitzlist"/>
        <w:numPr>
          <w:ilvl w:val="1"/>
          <w:numId w:val="21"/>
        </w:numPr>
        <w:spacing w:line="360" w:lineRule="auto"/>
        <w:rPr>
          <w:rFonts w:asciiTheme="minorHAnsi" w:eastAsia="Calibri" w:hAnsiTheme="minorHAnsi" w:cstheme="minorHAnsi"/>
        </w:rPr>
      </w:pPr>
      <w:r w:rsidRPr="00AF24D8">
        <w:rPr>
          <w:rFonts w:asciiTheme="minorHAnsi" w:eastAsia="Calibri" w:hAnsiTheme="minorHAnsi" w:cstheme="minorHAnsi"/>
        </w:rPr>
        <w:lastRenderedPageBreak/>
        <w:t>w ramach prowadzonych czynności kontrolnych (innych niż weryfikacja wniosku o płatność) istnieje podejrzenie stwierdzenia wydatków niekwalifikowalnych w danym wniosku o płatność</w:t>
      </w:r>
      <w:r w:rsidR="001B675D">
        <w:rPr>
          <w:rFonts w:asciiTheme="minorHAnsi" w:eastAsia="Calibri" w:hAnsiTheme="minorHAnsi" w:cstheme="minorHAnsi"/>
        </w:rPr>
        <w:t>, gdy w ramach Projektu jest dokonywana kontrola planowa realizacji projektu</w:t>
      </w:r>
      <w:r w:rsidR="000C00BB" w:rsidRPr="00AF24D8">
        <w:rPr>
          <w:rFonts w:asciiTheme="minorHAnsi" w:eastAsia="Calibri" w:hAnsiTheme="minorHAnsi" w:cstheme="minorHAnsi"/>
        </w:rPr>
        <w:t>.</w:t>
      </w:r>
      <w:r w:rsidR="001B675D">
        <w:rPr>
          <w:rFonts w:asciiTheme="minorHAnsi" w:eastAsia="Calibri" w:hAnsiTheme="minorHAnsi" w:cstheme="minorHAnsi"/>
        </w:rPr>
        <w:t xml:space="preserve"> </w:t>
      </w:r>
    </w:p>
    <w:p w14:paraId="154BFDA5" w14:textId="0AA2F3AE" w:rsidR="000C00BB" w:rsidRPr="00AF24D8" w:rsidRDefault="000C00BB" w:rsidP="000B2E99">
      <w:pPr>
        <w:spacing w:after="0" w:line="360" w:lineRule="auto"/>
        <w:ind w:left="227"/>
        <w:rPr>
          <w:rFonts w:eastAsia="Calibri" w:cstheme="minorHAnsi"/>
          <w:sz w:val="24"/>
          <w:szCs w:val="24"/>
        </w:rPr>
      </w:pPr>
      <w:r w:rsidRPr="00AF24D8">
        <w:rPr>
          <w:rFonts w:eastAsia="Calibri" w:cstheme="minorHAnsi"/>
          <w:sz w:val="24"/>
          <w:szCs w:val="24"/>
        </w:rPr>
        <w:t>O zawieszeniu biegu terminów, o których mowa w ust. 2 i ust. 3, a także o jego przyczynach z powodów wskazanych powyżej Instytucja Zarządzająca każdorazowo informuje Beneficjenta na piśmie, wraz ze wskazaniem rozpoczęcia biegu terminu zawieszenia.</w:t>
      </w:r>
    </w:p>
    <w:p w14:paraId="2B1C39B5" w14:textId="6672DF02" w:rsidR="009307A6" w:rsidRPr="00AF24D8" w:rsidRDefault="000C00BB" w:rsidP="000B2E99">
      <w:pPr>
        <w:numPr>
          <w:ilvl w:val="0"/>
          <w:numId w:val="6"/>
        </w:numPr>
        <w:spacing w:after="0" w:line="360" w:lineRule="auto"/>
        <w:rPr>
          <w:rFonts w:eastAsia="Calibri" w:cstheme="minorHAnsi"/>
          <w:sz w:val="24"/>
          <w:szCs w:val="24"/>
        </w:rPr>
      </w:pPr>
      <w:r w:rsidRPr="00AF24D8">
        <w:rPr>
          <w:rFonts w:cstheme="minorHAnsi"/>
          <w:sz w:val="24"/>
          <w:szCs w:val="24"/>
        </w:rPr>
        <w:t xml:space="preserve">Bieg terminów weryfikacji, o których mowa w ust. 2 i 3, w stosunku do ww. wniosków </w:t>
      </w:r>
      <w:r w:rsidR="0063490E">
        <w:rPr>
          <w:rFonts w:cstheme="minorHAnsi"/>
          <w:sz w:val="24"/>
          <w:szCs w:val="24"/>
        </w:rPr>
        <w:br/>
      </w:r>
      <w:r w:rsidRPr="00AF24D8">
        <w:rPr>
          <w:rFonts w:cstheme="minorHAnsi"/>
          <w:sz w:val="24"/>
          <w:szCs w:val="24"/>
        </w:rPr>
        <w:t xml:space="preserve">o płatność, ulega zawieszeniu do dnia akceptacji formularza zmian/sporządzenia zmiany umowy o dofinansowanie w przypadku ust. 5 pkt 1, lub przekazania przez Beneficjenta do Instytucji Zarządzającej informacji o wykonaniu lub zaniechaniu wykonania zaleceń pokontrolnych w przypadku ust. 5 pkt 2-4, chyba że wyniki kontroli nie wskazują na wystąpienie wydatków niekwalifikowalnych w Projekcie lub nie mają wpływu na rozliczenie końcowe Projektu. </w:t>
      </w:r>
    </w:p>
    <w:p w14:paraId="74DE9198" w14:textId="77777777" w:rsidR="009307A6" w:rsidRPr="00AF24D8" w:rsidRDefault="009307A6" w:rsidP="000B2E99">
      <w:pPr>
        <w:numPr>
          <w:ilvl w:val="0"/>
          <w:numId w:val="6"/>
        </w:numPr>
        <w:spacing w:after="0" w:line="360" w:lineRule="auto"/>
        <w:rPr>
          <w:rFonts w:eastAsia="Calibri" w:cstheme="minorHAnsi"/>
          <w:sz w:val="24"/>
          <w:szCs w:val="24"/>
        </w:rPr>
      </w:pPr>
      <w:r w:rsidRPr="00AF24D8">
        <w:rPr>
          <w:rFonts w:eastAsia="Calibri" w:cstheme="minorHAnsi"/>
          <w:sz w:val="24"/>
          <w:szCs w:val="24"/>
        </w:rPr>
        <w:t>W przypadku stwierdzenia błędów w złożonym wniosku o płatność, Instytucja Zarządzająca może dokonać uzupełnienia lub poprawienia wniosku, o czym informuje Beneficjenta, albo wezwać Beneficjenta do poprawienia lub uzupełnienia wniosku lub złożenia dodatkowych wyjaśnień</w:t>
      </w:r>
      <w:r w:rsidR="00033608" w:rsidRPr="00AF24D8">
        <w:rPr>
          <w:rFonts w:eastAsia="Calibri" w:cstheme="minorHAnsi"/>
          <w:sz w:val="24"/>
          <w:szCs w:val="24"/>
        </w:rPr>
        <w:t xml:space="preserve"> lub dokumentów</w:t>
      </w:r>
      <w:r w:rsidRPr="00AF24D8">
        <w:rPr>
          <w:rFonts w:eastAsia="Calibri" w:cstheme="minorHAnsi"/>
          <w:sz w:val="24"/>
          <w:szCs w:val="24"/>
        </w:rPr>
        <w:t>. Instytucja Zarządzająca nie może poprawiać lub uzupełniać kopii dokumentów potwierdzających poniesione wydatki załączonych do wniosku o płatność.</w:t>
      </w:r>
    </w:p>
    <w:p w14:paraId="198460F1" w14:textId="77777777" w:rsidR="009307A6" w:rsidRPr="00AF24D8" w:rsidRDefault="009307A6" w:rsidP="000B2E99">
      <w:pPr>
        <w:numPr>
          <w:ilvl w:val="0"/>
          <w:numId w:val="6"/>
        </w:numPr>
        <w:spacing w:after="0" w:line="360" w:lineRule="auto"/>
        <w:rPr>
          <w:rFonts w:eastAsia="Calibri" w:cstheme="minorHAnsi"/>
          <w:sz w:val="24"/>
          <w:szCs w:val="24"/>
        </w:rPr>
      </w:pPr>
      <w:r w:rsidRPr="00AF24D8">
        <w:rPr>
          <w:rFonts w:eastAsia="Calibri" w:cstheme="minorHAnsi"/>
          <w:sz w:val="24"/>
          <w:szCs w:val="24"/>
        </w:rPr>
        <w:t xml:space="preserve">Beneficjent zobowiązuje się do usunięcia błędów lub złożenia pisemnych wyjaśnień </w:t>
      </w:r>
      <w:r w:rsidR="00033608" w:rsidRPr="00AF24D8">
        <w:rPr>
          <w:rFonts w:eastAsia="Calibri" w:cstheme="minorHAnsi"/>
          <w:sz w:val="24"/>
          <w:szCs w:val="24"/>
        </w:rPr>
        <w:t>lub przekazania dokumentów</w:t>
      </w:r>
      <w:r w:rsidR="00B072AF" w:rsidRPr="00AF24D8">
        <w:rPr>
          <w:rFonts w:eastAsia="Calibri" w:cstheme="minorHAnsi"/>
          <w:sz w:val="24"/>
          <w:szCs w:val="24"/>
        </w:rPr>
        <w:t xml:space="preserve"> </w:t>
      </w:r>
      <w:r w:rsidRPr="00AF24D8">
        <w:rPr>
          <w:rFonts w:eastAsia="Calibri" w:cstheme="minorHAnsi"/>
          <w:sz w:val="24"/>
          <w:szCs w:val="24"/>
        </w:rPr>
        <w:t>w wyznaczonym przez Instytucję Zarządzającą terminie.</w:t>
      </w:r>
    </w:p>
    <w:p w14:paraId="0687C69C" w14:textId="6899F53D" w:rsidR="009307A6" w:rsidRPr="00AF24D8" w:rsidRDefault="009307A6" w:rsidP="000B2E99">
      <w:pPr>
        <w:numPr>
          <w:ilvl w:val="0"/>
          <w:numId w:val="6"/>
        </w:numPr>
        <w:spacing w:after="0" w:line="360" w:lineRule="auto"/>
        <w:rPr>
          <w:rFonts w:eastAsia="Calibri" w:cstheme="minorHAnsi"/>
          <w:sz w:val="24"/>
          <w:szCs w:val="24"/>
        </w:rPr>
      </w:pPr>
      <w:r w:rsidRPr="00AF24D8">
        <w:rPr>
          <w:rFonts w:eastAsia="Calibri" w:cstheme="minorHAnsi"/>
          <w:sz w:val="24"/>
          <w:szCs w:val="24"/>
        </w:rPr>
        <w:t>Instytucja Zarządzająca, po pozytywnym zweryfikowaniu wniosku o płatność, przekazuje Beneficjentowi w terminie, o którym mowa w ust. 2 albo ust. 3, informację o wyniku weryfikacji wniosku o płatność, przy czym informacja o zatwierdzeniu wniosku o płatność powinna zawierać</w:t>
      </w:r>
      <w:r w:rsidR="00FB3D96" w:rsidRPr="00AF24D8">
        <w:rPr>
          <w:rFonts w:eastAsia="Calibri" w:cstheme="minorHAnsi"/>
          <w:sz w:val="24"/>
          <w:szCs w:val="24"/>
        </w:rPr>
        <w:t xml:space="preserve"> w szczególności</w:t>
      </w:r>
      <w:r w:rsidRPr="00AF24D8">
        <w:rPr>
          <w:rFonts w:eastAsia="Calibri" w:cstheme="minorHAnsi"/>
          <w:sz w:val="24"/>
          <w:szCs w:val="24"/>
        </w:rPr>
        <w:t>:</w:t>
      </w:r>
    </w:p>
    <w:p w14:paraId="21DB05F9" w14:textId="6E4148A2" w:rsidR="00FB3D96" w:rsidRPr="00AF24D8" w:rsidRDefault="00FB3D96" w:rsidP="000B2E99">
      <w:pPr>
        <w:numPr>
          <w:ilvl w:val="0"/>
          <w:numId w:val="22"/>
        </w:numPr>
        <w:spacing w:after="0" w:line="360" w:lineRule="auto"/>
        <w:rPr>
          <w:rFonts w:eastAsia="Calibri" w:cstheme="minorHAnsi"/>
          <w:sz w:val="24"/>
          <w:szCs w:val="24"/>
        </w:rPr>
      </w:pPr>
      <w:r w:rsidRPr="00AF24D8">
        <w:rPr>
          <w:rFonts w:eastAsia="Calibri" w:cstheme="minorHAnsi"/>
          <w:sz w:val="24"/>
          <w:szCs w:val="24"/>
        </w:rPr>
        <w:t xml:space="preserve">zatwierdzoną kwotę rozliczenia wydatków </w:t>
      </w:r>
      <w:r w:rsidR="006D4AD6" w:rsidRPr="00AF24D8">
        <w:rPr>
          <w:rFonts w:eastAsia="Calibri" w:cstheme="minorHAnsi"/>
          <w:sz w:val="24"/>
          <w:szCs w:val="24"/>
        </w:rPr>
        <w:t>kwalifikowalnych</w:t>
      </w:r>
      <w:r w:rsidRPr="00AF24D8">
        <w:rPr>
          <w:rFonts w:eastAsia="Calibri" w:cstheme="minorHAnsi"/>
          <w:sz w:val="24"/>
          <w:szCs w:val="24"/>
        </w:rPr>
        <w:t xml:space="preserve"> oraz rozliczoną kwotę dofinansowania,</w:t>
      </w:r>
    </w:p>
    <w:p w14:paraId="6A80D6E1" w14:textId="4DA8D1C1" w:rsidR="009307A6" w:rsidRPr="00AF24D8" w:rsidRDefault="009307A6" w:rsidP="000B2E99">
      <w:pPr>
        <w:numPr>
          <w:ilvl w:val="0"/>
          <w:numId w:val="22"/>
        </w:numPr>
        <w:spacing w:after="0" w:line="360" w:lineRule="auto"/>
        <w:rPr>
          <w:rFonts w:eastAsia="Calibri" w:cstheme="minorHAnsi"/>
          <w:sz w:val="24"/>
          <w:szCs w:val="24"/>
        </w:rPr>
      </w:pPr>
      <w:r w:rsidRPr="00AF24D8">
        <w:rPr>
          <w:rFonts w:eastAsia="Calibri" w:cstheme="minorHAnsi"/>
          <w:sz w:val="24"/>
          <w:szCs w:val="24"/>
        </w:rPr>
        <w:t xml:space="preserve">w przypadku zidentyfikowania wydatków niekwalifikowanych kwotę wydatków, które zostały uznane za niekwalifikowalne wraz z uzasadnieniem, oraz </w:t>
      </w:r>
      <w:r w:rsidR="00FB3D96" w:rsidRPr="00AF24D8">
        <w:rPr>
          <w:rFonts w:eastAsia="Calibri" w:cstheme="minorHAnsi"/>
          <w:sz w:val="24"/>
          <w:szCs w:val="24"/>
        </w:rPr>
        <w:br/>
      </w:r>
      <w:r w:rsidRPr="00AF24D8">
        <w:rPr>
          <w:rFonts w:eastAsia="Calibri" w:cstheme="minorHAnsi"/>
          <w:sz w:val="24"/>
          <w:szCs w:val="24"/>
        </w:rPr>
        <w:lastRenderedPageBreak/>
        <w:t>w przypadku, gdy jest to konieczne jednoczesne wezwanie do zwrotu środków przez Beneficjenta zgodnie z § 1</w:t>
      </w:r>
      <w:r w:rsidR="001B675D">
        <w:rPr>
          <w:rFonts w:eastAsia="Calibri" w:cstheme="minorHAnsi"/>
          <w:sz w:val="24"/>
          <w:szCs w:val="24"/>
        </w:rPr>
        <w:t>5</w:t>
      </w:r>
      <w:r w:rsidRPr="00AF24D8">
        <w:rPr>
          <w:rFonts w:eastAsia="Calibri" w:cstheme="minorHAnsi"/>
          <w:sz w:val="24"/>
          <w:szCs w:val="24"/>
        </w:rPr>
        <w:t>,</w:t>
      </w:r>
    </w:p>
    <w:p w14:paraId="6BC06322" w14:textId="2C392CAA" w:rsidR="009307A6" w:rsidRPr="00AF24D8" w:rsidRDefault="00FB3D96" w:rsidP="000B2E99">
      <w:pPr>
        <w:numPr>
          <w:ilvl w:val="0"/>
          <w:numId w:val="22"/>
        </w:numPr>
        <w:spacing w:after="0" w:line="360" w:lineRule="auto"/>
        <w:rPr>
          <w:rFonts w:eastAsia="Calibri" w:cstheme="minorHAnsi"/>
          <w:sz w:val="24"/>
          <w:szCs w:val="24"/>
        </w:rPr>
      </w:pPr>
      <w:r w:rsidRPr="00AF24D8">
        <w:rPr>
          <w:rFonts w:eastAsia="Calibri" w:cstheme="minorHAnsi"/>
          <w:sz w:val="24"/>
          <w:szCs w:val="24"/>
        </w:rPr>
        <w:t xml:space="preserve">w przypadku zidentyfikowania wydatków niekwalifikowalnych, o których mowa w pkt 2), </w:t>
      </w:r>
      <w:r w:rsidR="009307A6" w:rsidRPr="00AF24D8">
        <w:rPr>
          <w:rFonts w:eastAsia="Calibri" w:cstheme="minorHAnsi"/>
          <w:sz w:val="24"/>
          <w:szCs w:val="24"/>
        </w:rPr>
        <w:t xml:space="preserve">zatwierdzoną kwotę </w:t>
      </w:r>
      <w:r w:rsidR="006D4AD6" w:rsidRPr="00AF24D8">
        <w:rPr>
          <w:rFonts w:eastAsia="Calibri" w:cstheme="minorHAnsi"/>
          <w:sz w:val="24"/>
          <w:szCs w:val="24"/>
        </w:rPr>
        <w:t>rozliczenia wydatków</w:t>
      </w:r>
      <w:r w:rsidRPr="00AF24D8">
        <w:rPr>
          <w:rFonts w:eastAsia="Calibri" w:cstheme="minorHAnsi"/>
          <w:sz w:val="24"/>
          <w:szCs w:val="24"/>
        </w:rPr>
        <w:t xml:space="preserve"> kwalifikowalnych, oraz rozliczoną kwotę </w:t>
      </w:r>
      <w:r w:rsidR="009307A6" w:rsidRPr="00AF24D8">
        <w:rPr>
          <w:rFonts w:eastAsia="Calibri" w:cstheme="minorHAnsi"/>
          <w:sz w:val="24"/>
          <w:szCs w:val="24"/>
        </w:rPr>
        <w:t>dofinansowania, wynikając</w:t>
      </w:r>
      <w:r w:rsidRPr="00AF24D8">
        <w:rPr>
          <w:rFonts w:eastAsia="Calibri" w:cstheme="minorHAnsi"/>
          <w:sz w:val="24"/>
          <w:szCs w:val="24"/>
        </w:rPr>
        <w:t>e</w:t>
      </w:r>
      <w:r w:rsidR="009307A6" w:rsidRPr="00AF24D8">
        <w:rPr>
          <w:rFonts w:eastAsia="Calibri" w:cstheme="minorHAnsi"/>
          <w:sz w:val="24"/>
          <w:szCs w:val="24"/>
        </w:rPr>
        <w:t xml:space="preserve"> z pomniejszenia kwoty wydatków rozliczanych we wniosku o płatność o wydatki niekwalifikowalne</w:t>
      </w:r>
      <w:r w:rsidRPr="00AF24D8">
        <w:rPr>
          <w:rFonts w:eastAsia="Calibri" w:cstheme="minorHAnsi"/>
          <w:sz w:val="24"/>
          <w:szCs w:val="24"/>
        </w:rPr>
        <w:t>.</w:t>
      </w:r>
    </w:p>
    <w:p w14:paraId="4EA7F0AF" w14:textId="6075E35C" w:rsidR="00B12831" w:rsidRPr="00AF24D8" w:rsidRDefault="009307A6" w:rsidP="000B2E99">
      <w:pPr>
        <w:numPr>
          <w:ilvl w:val="0"/>
          <w:numId w:val="6"/>
        </w:numPr>
        <w:spacing w:after="0" w:line="360" w:lineRule="auto"/>
        <w:rPr>
          <w:rFonts w:eastAsia="Calibri" w:cstheme="minorHAnsi"/>
          <w:sz w:val="24"/>
          <w:szCs w:val="24"/>
        </w:rPr>
      </w:pPr>
      <w:r w:rsidRPr="00AF24D8">
        <w:rPr>
          <w:rFonts w:eastAsia="Calibri" w:cstheme="minorHAnsi"/>
          <w:sz w:val="24"/>
          <w:szCs w:val="24"/>
        </w:rPr>
        <w:t xml:space="preserve">Dofinansowanie, o którym mowa w § 2 ust. 4, będzie przekazywane na wskazane przez Beneficjenta rachunki bankowe w terminie nie dłuższym niż </w:t>
      </w:r>
      <w:r w:rsidR="00FB3D96" w:rsidRPr="00AF24D8">
        <w:rPr>
          <w:rFonts w:eastAsia="Calibri" w:cstheme="minorHAnsi"/>
          <w:sz w:val="24"/>
          <w:szCs w:val="24"/>
        </w:rPr>
        <w:t>8</w:t>
      </w:r>
      <w:r w:rsidRPr="00AF24D8">
        <w:rPr>
          <w:rFonts w:eastAsia="Calibri" w:cstheme="minorHAnsi"/>
          <w:sz w:val="24"/>
          <w:szCs w:val="24"/>
        </w:rPr>
        <w:t>0 dni licząc od dnia przedłożenia wniosku o płatność</w:t>
      </w:r>
      <w:r w:rsidR="007B7C47" w:rsidRPr="00AF24D8">
        <w:rPr>
          <w:rFonts w:eastAsia="Calibri" w:cstheme="minorHAnsi"/>
          <w:sz w:val="24"/>
          <w:szCs w:val="24"/>
        </w:rPr>
        <w:t>. Bieg ww. terminu może zostać wstrzymany, jeżeli informacje przedstawione przez Beneficjenta nie pozwalają Instytucji Zarządzającej ustalić, czy kwota dofinansowania jest należna</w:t>
      </w:r>
      <w:r w:rsidR="00DE5D72" w:rsidRPr="00AF24D8">
        <w:rPr>
          <w:rFonts w:eastAsia="Calibri" w:cstheme="minorHAnsi"/>
          <w:sz w:val="24"/>
          <w:szCs w:val="24"/>
        </w:rPr>
        <w:t>, w tym gdy zaistnieją przesłanki wskazane w ust. 4 i ust. 5.</w:t>
      </w:r>
      <w:r w:rsidR="007B7C47" w:rsidRPr="00AF24D8">
        <w:rPr>
          <w:rFonts w:eastAsia="Calibri" w:cstheme="minorHAnsi"/>
          <w:sz w:val="24"/>
          <w:szCs w:val="24"/>
        </w:rPr>
        <w:t xml:space="preserve">  </w:t>
      </w:r>
    </w:p>
    <w:p w14:paraId="1BC9419E" w14:textId="77777777" w:rsidR="00B12831" w:rsidRPr="00AF24D8" w:rsidRDefault="00B12831" w:rsidP="000B2E99">
      <w:pPr>
        <w:widowControl w:val="0"/>
        <w:autoSpaceDE w:val="0"/>
        <w:autoSpaceDN w:val="0"/>
        <w:adjustRightInd w:val="0"/>
        <w:spacing w:after="0" w:line="360" w:lineRule="auto"/>
        <w:ind w:left="340"/>
        <w:rPr>
          <w:rFonts w:eastAsia="Times New Roman" w:cstheme="minorHAnsi"/>
          <w:sz w:val="24"/>
          <w:szCs w:val="24"/>
          <w:lang w:eastAsia="pl-PL"/>
        </w:rPr>
      </w:pPr>
    </w:p>
    <w:p w14:paraId="12E70E49" w14:textId="6083BABE" w:rsidR="00B12831" w:rsidRPr="00AF24D8" w:rsidRDefault="00B12831" w:rsidP="000B2E99">
      <w:pPr>
        <w:widowControl w:val="0"/>
        <w:autoSpaceDE w:val="0"/>
        <w:autoSpaceDN w:val="0"/>
        <w:adjustRightInd w:val="0"/>
        <w:spacing w:after="0" w:line="360" w:lineRule="auto"/>
        <w:rPr>
          <w:rFonts w:eastAsia="Times New Roman" w:cstheme="minorHAnsi"/>
          <w:b/>
          <w:bCs/>
          <w:sz w:val="24"/>
          <w:szCs w:val="24"/>
          <w:lang w:eastAsia="pl-PL"/>
        </w:rPr>
      </w:pPr>
      <w:r w:rsidRPr="00AF24D8">
        <w:rPr>
          <w:rFonts w:eastAsia="Times New Roman" w:cstheme="minorHAnsi"/>
          <w:b/>
          <w:bCs/>
          <w:sz w:val="24"/>
          <w:szCs w:val="24"/>
          <w:lang w:eastAsia="pl-PL"/>
        </w:rPr>
        <w:t>§</w:t>
      </w:r>
      <w:r w:rsidR="00FB295B" w:rsidRPr="00AF24D8">
        <w:rPr>
          <w:rFonts w:eastAsia="Times New Roman" w:cstheme="minorHAnsi"/>
          <w:b/>
          <w:bCs/>
          <w:sz w:val="24"/>
          <w:szCs w:val="24"/>
          <w:lang w:eastAsia="pl-PL"/>
        </w:rPr>
        <w:t xml:space="preserve"> </w:t>
      </w:r>
      <w:r w:rsidRPr="00AF24D8">
        <w:rPr>
          <w:rFonts w:eastAsia="Times New Roman" w:cstheme="minorHAnsi"/>
          <w:b/>
          <w:bCs/>
          <w:sz w:val="24"/>
          <w:szCs w:val="24"/>
          <w:lang w:eastAsia="pl-PL"/>
        </w:rPr>
        <w:t>1</w:t>
      </w:r>
      <w:r w:rsidR="00536A5D">
        <w:rPr>
          <w:rFonts w:eastAsia="Times New Roman" w:cstheme="minorHAnsi"/>
          <w:b/>
          <w:bCs/>
          <w:sz w:val="24"/>
          <w:szCs w:val="24"/>
          <w:lang w:eastAsia="pl-PL"/>
        </w:rPr>
        <w:t>4</w:t>
      </w:r>
    </w:p>
    <w:p w14:paraId="451BCFB9" w14:textId="128F0B98" w:rsidR="009307A6" w:rsidRPr="00AF24D8" w:rsidRDefault="009307A6" w:rsidP="000B2E99">
      <w:pPr>
        <w:widowControl w:val="0"/>
        <w:numPr>
          <w:ilvl w:val="0"/>
          <w:numId w:val="52"/>
        </w:numPr>
        <w:autoSpaceDE w:val="0"/>
        <w:autoSpaceDN w:val="0"/>
        <w:adjustRightInd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xml:space="preserve">Pozytywna weryfikacja wniosku o płatność nie wyklucza stwierdzenia </w:t>
      </w:r>
      <w:proofErr w:type="spellStart"/>
      <w:r w:rsidRPr="00AF24D8">
        <w:rPr>
          <w:rFonts w:eastAsia="Times New Roman" w:cstheme="minorHAnsi"/>
          <w:sz w:val="24"/>
          <w:szCs w:val="24"/>
          <w:lang w:eastAsia="pl-PL"/>
        </w:rPr>
        <w:t>niekwalifikowalności</w:t>
      </w:r>
      <w:proofErr w:type="spellEnd"/>
      <w:r w:rsidRPr="00AF24D8">
        <w:rPr>
          <w:rFonts w:eastAsia="Times New Roman" w:cstheme="minorHAnsi"/>
          <w:sz w:val="24"/>
          <w:szCs w:val="24"/>
          <w:lang w:eastAsia="pl-PL"/>
        </w:rPr>
        <w:t xml:space="preserve"> wydatków w późniejszym okresie. W przypadku stwierdzenia nieprawidłowości w toku innych czynności kontrolnych lub ponownej weryfikacji wniosku </w:t>
      </w:r>
      <w:r w:rsidR="00AD3C6A" w:rsidRPr="00AF24D8">
        <w:rPr>
          <w:rFonts w:eastAsia="Times New Roman" w:cstheme="minorHAnsi"/>
          <w:sz w:val="24"/>
          <w:szCs w:val="24"/>
          <w:lang w:eastAsia="pl-PL"/>
        </w:rPr>
        <w:t xml:space="preserve">lub wniosków o płatność, lub weryfikacji innych wniosków o płatność, </w:t>
      </w:r>
      <w:r w:rsidRPr="00AF24D8">
        <w:rPr>
          <w:rFonts w:eastAsia="Times New Roman" w:cstheme="minorHAnsi"/>
          <w:sz w:val="24"/>
          <w:szCs w:val="24"/>
          <w:lang w:eastAsia="pl-PL"/>
        </w:rPr>
        <w:t>kwota wydatk</w:t>
      </w:r>
      <w:r w:rsidR="008C6A61" w:rsidRPr="00AF24D8">
        <w:rPr>
          <w:rFonts w:eastAsia="Times New Roman" w:cstheme="minorHAnsi"/>
          <w:sz w:val="24"/>
          <w:szCs w:val="24"/>
          <w:lang w:eastAsia="pl-PL"/>
        </w:rPr>
        <w:t>ów</w:t>
      </w:r>
      <w:r w:rsidRPr="00AF24D8">
        <w:rPr>
          <w:rFonts w:eastAsia="Times New Roman" w:cstheme="minorHAnsi"/>
          <w:sz w:val="24"/>
          <w:szCs w:val="24"/>
          <w:lang w:eastAsia="pl-PL"/>
        </w:rPr>
        <w:t xml:space="preserve"> objętych wnioskiem </w:t>
      </w:r>
      <w:r w:rsidR="00AD3C6A" w:rsidRPr="00AF24D8">
        <w:rPr>
          <w:rFonts w:eastAsia="Times New Roman" w:cstheme="minorHAnsi"/>
          <w:sz w:val="24"/>
          <w:szCs w:val="24"/>
          <w:lang w:eastAsia="pl-PL"/>
        </w:rPr>
        <w:t xml:space="preserve">o płatność </w:t>
      </w:r>
      <w:r w:rsidRPr="00AF24D8">
        <w:rPr>
          <w:rFonts w:eastAsia="Times New Roman" w:cstheme="minorHAnsi"/>
          <w:sz w:val="24"/>
          <w:szCs w:val="24"/>
          <w:lang w:eastAsia="pl-PL"/>
        </w:rPr>
        <w:t>podlega pomniejszeniu.</w:t>
      </w:r>
    </w:p>
    <w:p w14:paraId="56FCD7CE" w14:textId="77777777" w:rsidR="009307A6" w:rsidRPr="00AF24D8" w:rsidRDefault="00387BCC" w:rsidP="000B2E99">
      <w:pPr>
        <w:widowControl w:val="0"/>
        <w:numPr>
          <w:ilvl w:val="0"/>
          <w:numId w:val="52"/>
        </w:numPr>
        <w:autoSpaceDE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Zgodnie z zapisami art. 26 ust. 8 pkt 1) ustawy</w:t>
      </w:r>
      <w:r w:rsidR="003A78E7" w:rsidRPr="00AF24D8">
        <w:rPr>
          <w:rFonts w:eastAsia="Times New Roman" w:cstheme="minorHAnsi"/>
          <w:sz w:val="24"/>
          <w:szCs w:val="24"/>
          <w:lang w:eastAsia="pl-PL"/>
        </w:rPr>
        <w:t xml:space="preserve"> wdrożeniowej,</w:t>
      </w:r>
      <w:r w:rsidRPr="00AF24D8">
        <w:rPr>
          <w:rFonts w:eastAsia="Times New Roman" w:cstheme="minorHAnsi"/>
          <w:sz w:val="24"/>
          <w:szCs w:val="24"/>
          <w:lang w:eastAsia="pl-PL"/>
        </w:rPr>
        <w:t xml:space="preserve"> w</w:t>
      </w:r>
      <w:r w:rsidR="009307A6" w:rsidRPr="00AF24D8">
        <w:rPr>
          <w:rFonts w:eastAsia="Times New Roman" w:cstheme="minorHAnsi"/>
          <w:sz w:val="24"/>
          <w:szCs w:val="24"/>
          <w:lang w:eastAsia="pl-PL"/>
        </w:rPr>
        <w:t xml:space="preserve"> przypadku stwierdzenia nieprawidłowości</w:t>
      </w:r>
      <w:r w:rsidR="00F2425C" w:rsidRPr="00AF24D8">
        <w:rPr>
          <w:rFonts w:eastAsia="Times New Roman" w:cstheme="minorHAnsi"/>
          <w:sz w:val="24"/>
          <w:szCs w:val="24"/>
          <w:lang w:eastAsia="pl-PL"/>
        </w:rPr>
        <w:t xml:space="preserve"> indywidualnej</w:t>
      </w:r>
      <w:r w:rsidR="009307A6" w:rsidRPr="00AF24D8">
        <w:rPr>
          <w:rFonts w:eastAsia="Times New Roman" w:cstheme="minorHAnsi"/>
          <w:sz w:val="24"/>
          <w:szCs w:val="24"/>
          <w:lang w:eastAsia="pl-PL"/>
        </w:rPr>
        <w:t xml:space="preserve"> w złożonym przez Beneficjenta wniosku o płatność, Instytucja Zarządzająca w trakcie weryfikacji wniosku dokonuje pomniejszenia wartości wydatków kwalifikowalnych ujętych we wniosku o płatność </w:t>
      </w:r>
      <w:r w:rsidRPr="00AF24D8">
        <w:rPr>
          <w:rFonts w:eastAsia="Times New Roman" w:cstheme="minorHAnsi"/>
          <w:sz w:val="24"/>
          <w:szCs w:val="24"/>
          <w:lang w:eastAsia="pl-PL"/>
        </w:rPr>
        <w:t>o kwotę wydatków poniesionych nieprawidłowo.</w:t>
      </w:r>
    </w:p>
    <w:p w14:paraId="3CEFCD62" w14:textId="5FE22A2A" w:rsidR="009307A6" w:rsidRPr="00AF24D8" w:rsidRDefault="009307A6" w:rsidP="000B2E99">
      <w:pPr>
        <w:widowControl w:val="0"/>
        <w:numPr>
          <w:ilvl w:val="0"/>
          <w:numId w:val="52"/>
        </w:numPr>
        <w:autoSpaceDE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Stwierdzenie nieprawidłow</w:t>
      </w:r>
      <w:r w:rsidR="00F2425C" w:rsidRPr="00AF24D8">
        <w:rPr>
          <w:rFonts w:eastAsia="Times New Roman" w:cstheme="minorHAnsi"/>
          <w:sz w:val="24"/>
          <w:szCs w:val="24"/>
          <w:lang w:eastAsia="pl-PL"/>
        </w:rPr>
        <w:t xml:space="preserve">ości </w:t>
      </w:r>
      <w:r w:rsidR="006D4AD6" w:rsidRPr="00AF24D8">
        <w:rPr>
          <w:rFonts w:eastAsia="Times New Roman" w:cstheme="minorHAnsi"/>
          <w:sz w:val="24"/>
          <w:szCs w:val="24"/>
          <w:lang w:eastAsia="pl-PL"/>
        </w:rPr>
        <w:t>indywidualnej we</w:t>
      </w:r>
      <w:r w:rsidRPr="00AF24D8">
        <w:rPr>
          <w:rFonts w:eastAsia="Times New Roman" w:cstheme="minorHAnsi"/>
          <w:sz w:val="24"/>
          <w:szCs w:val="24"/>
          <w:lang w:eastAsia="pl-PL"/>
        </w:rPr>
        <w:t xml:space="preserve"> wniosku o płatn</w:t>
      </w:r>
      <w:r w:rsidR="002A0EBB" w:rsidRPr="00AF24D8">
        <w:rPr>
          <w:rFonts w:eastAsia="Times New Roman" w:cstheme="minorHAnsi"/>
          <w:sz w:val="24"/>
          <w:szCs w:val="24"/>
          <w:lang w:eastAsia="pl-PL"/>
        </w:rPr>
        <w:t xml:space="preserve">ość przed jego zatwierdzeniem, </w:t>
      </w:r>
      <w:r w:rsidRPr="00AF24D8">
        <w:rPr>
          <w:rFonts w:eastAsia="Times New Roman" w:cstheme="minorHAnsi"/>
          <w:sz w:val="24"/>
          <w:szCs w:val="24"/>
          <w:lang w:eastAsia="pl-PL"/>
        </w:rPr>
        <w:t xml:space="preserve">nie wiąże się z obniżeniem </w:t>
      </w:r>
      <w:r w:rsidR="00387BCC" w:rsidRPr="00AF24D8">
        <w:rPr>
          <w:rFonts w:eastAsia="Times New Roman" w:cstheme="minorHAnsi"/>
          <w:sz w:val="24"/>
          <w:szCs w:val="24"/>
          <w:lang w:eastAsia="pl-PL"/>
        </w:rPr>
        <w:t>dofinansowania</w:t>
      </w:r>
      <w:r w:rsidRPr="00AF24D8">
        <w:rPr>
          <w:rFonts w:eastAsia="Times New Roman" w:cstheme="minorHAnsi"/>
          <w:sz w:val="24"/>
          <w:szCs w:val="24"/>
          <w:lang w:eastAsia="pl-PL"/>
        </w:rPr>
        <w:t xml:space="preserve"> dla </w:t>
      </w:r>
      <w:r w:rsidR="00387BCC" w:rsidRPr="00AF24D8">
        <w:rPr>
          <w:rFonts w:eastAsia="Times New Roman" w:cstheme="minorHAnsi"/>
          <w:sz w:val="24"/>
          <w:szCs w:val="24"/>
          <w:lang w:eastAsia="pl-PL"/>
        </w:rPr>
        <w:t>p</w:t>
      </w:r>
      <w:r w:rsidRPr="00AF24D8">
        <w:rPr>
          <w:rFonts w:eastAsia="Times New Roman" w:cstheme="minorHAnsi"/>
          <w:sz w:val="24"/>
          <w:szCs w:val="24"/>
          <w:lang w:eastAsia="pl-PL"/>
        </w:rPr>
        <w:t xml:space="preserve">rojektu, </w:t>
      </w:r>
      <w:r w:rsidR="0063490E">
        <w:rPr>
          <w:rFonts w:eastAsia="Times New Roman" w:cstheme="minorHAnsi"/>
          <w:sz w:val="24"/>
          <w:szCs w:val="24"/>
          <w:lang w:eastAsia="pl-PL"/>
        </w:rPr>
        <w:br/>
      </w:r>
      <w:r w:rsidRPr="00AF24D8">
        <w:rPr>
          <w:rFonts w:eastAsia="Times New Roman" w:cstheme="minorHAnsi"/>
          <w:sz w:val="24"/>
          <w:szCs w:val="24"/>
          <w:lang w:eastAsia="pl-PL"/>
        </w:rPr>
        <w:t>z zastrzeżeniem ust. 4.</w:t>
      </w:r>
    </w:p>
    <w:p w14:paraId="56A6F062" w14:textId="77777777" w:rsidR="009307A6" w:rsidRPr="00AF24D8" w:rsidRDefault="009307A6" w:rsidP="000B2E99">
      <w:pPr>
        <w:widowControl w:val="0"/>
        <w:numPr>
          <w:ilvl w:val="0"/>
          <w:numId w:val="52"/>
        </w:numPr>
        <w:autoSpaceDE w:val="0"/>
        <w:autoSpaceDN w:val="0"/>
        <w:adjustRightInd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W miejsce wydatków nieprawidłowych Beneficjent może przedstawić inne wydatki kwalifikowalne, nieobarczone błędem. Wydatki te mogą być przedstawione w jednym bądź kilku wnioskach o płatność składanych w późniejszym terminie.</w:t>
      </w:r>
    </w:p>
    <w:p w14:paraId="5D60B9E4" w14:textId="1F8C09CD" w:rsidR="009307A6" w:rsidRPr="00AF24D8" w:rsidRDefault="009307A6" w:rsidP="000B2E99">
      <w:pPr>
        <w:widowControl w:val="0"/>
        <w:numPr>
          <w:ilvl w:val="0"/>
          <w:numId w:val="52"/>
        </w:numPr>
        <w:autoSpaceDE w:val="0"/>
        <w:autoSpaceDN w:val="0"/>
        <w:adjustRightInd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W przypadku</w:t>
      </w:r>
      <w:r w:rsidR="00B12831" w:rsidRPr="00AF24D8">
        <w:rPr>
          <w:rFonts w:eastAsia="Times New Roman" w:cstheme="minorHAnsi"/>
          <w:sz w:val="24"/>
          <w:szCs w:val="24"/>
          <w:lang w:eastAsia="pl-PL"/>
        </w:rPr>
        <w:t>,</w:t>
      </w:r>
      <w:r w:rsidRPr="00AF24D8">
        <w:rPr>
          <w:rFonts w:eastAsia="Times New Roman" w:cstheme="minorHAnsi"/>
          <w:sz w:val="24"/>
          <w:szCs w:val="24"/>
          <w:lang w:eastAsia="pl-PL"/>
        </w:rPr>
        <w:t xml:space="preserve"> gdy Beneficjent nie </w:t>
      </w:r>
      <w:r w:rsidR="001E1CEF" w:rsidRPr="00AF24D8">
        <w:rPr>
          <w:rFonts w:eastAsia="Times New Roman" w:cstheme="minorHAnsi"/>
          <w:sz w:val="24"/>
          <w:szCs w:val="24"/>
          <w:lang w:eastAsia="pl-PL"/>
        </w:rPr>
        <w:t xml:space="preserve">ma </w:t>
      </w:r>
      <w:r w:rsidR="006D4AD6" w:rsidRPr="00AF24D8">
        <w:rPr>
          <w:rFonts w:eastAsia="Times New Roman" w:cstheme="minorHAnsi"/>
          <w:sz w:val="24"/>
          <w:szCs w:val="24"/>
          <w:lang w:eastAsia="pl-PL"/>
        </w:rPr>
        <w:t>możliwości przedstawienia</w:t>
      </w:r>
      <w:r w:rsidRPr="00AF24D8">
        <w:rPr>
          <w:rFonts w:eastAsia="Times New Roman" w:cstheme="minorHAnsi"/>
          <w:sz w:val="24"/>
          <w:szCs w:val="24"/>
          <w:lang w:eastAsia="pl-PL"/>
        </w:rPr>
        <w:t xml:space="preserve"> do </w:t>
      </w:r>
      <w:r w:rsidR="001E1CEF" w:rsidRPr="00AF24D8">
        <w:rPr>
          <w:rFonts w:eastAsia="Times New Roman" w:cstheme="minorHAnsi"/>
          <w:sz w:val="24"/>
          <w:szCs w:val="24"/>
          <w:lang w:eastAsia="pl-PL"/>
        </w:rPr>
        <w:t xml:space="preserve">dofinansowania </w:t>
      </w:r>
      <w:r w:rsidRPr="00AF24D8">
        <w:rPr>
          <w:rFonts w:eastAsia="Times New Roman" w:cstheme="minorHAnsi"/>
          <w:sz w:val="24"/>
          <w:szCs w:val="24"/>
          <w:lang w:eastAsia="pl-PL"/>
        </w:rPr>
        <w:lastRenderedPageBreak/>
        <w:t xml:space="preserve">innych wydatków kwalifikowalnych, </w:t>
      </w:r>
      <w:r w:rsidR="001E1CEF" w:rsidRPr="00AF24D8">
        <w:rPr>
          <w:rFonts w:eastAsia="Times New Roman" w:cstheme="minorHAnsi"/>
          <w:sz w:val="24"/>
          <w:szCs w:val="24"/>
          <w:lang w:eastAsia="pl-PL"/>
        </w:rPr>
        <w:t>wówczas dofinansowanie</w:t>
      </w:r>
      <w:r w:rsidRPr="00AF24D8">
        <w:rPr>
          <w:rFonts w:eastAsia="Times New Roman" w:cstheme="minorHAnsi"/>
          <w:sz w:val="24"/>
          <w:szCs w:val="24"/>
          <w:lang w:eastAsia="pl-PL"/>
        </w:rPr>
        <w:t xml:space="preserve"> dla </w:t>
      </w:r>
      <w:r w:rsidR="001E1CEF" w:rsidRPr="00AF24D8">
        <w:rPr>
          <w:rFonts w:eastAsia="Times New Roman" w:cstheme="minorHAnsi"/>
          <w:sz w:val="24"/>
          <w:szCs w:val="24"/>
          <w:lang w:eastAsia="pl-PL"/>
        </w:rPr>
        <w:t>p</w:t>
      </w:r>
      <w:r w:rsidRPr="00AF24D8">
        <w:rPr>
          <w:rFonts w:eastAsia="Times New Roman" w:cstheme="minorHAnsi"/>
          <w:sz w:val="24"/>
          <w:szCs w:val="24"/>
          <w:lang w:eastAsia="pl-PL"/>
        </w:rPr>
        <w:t>rojektu ulega obniżeniu.</w:t>
      </w:r>
    </w:p>
    <w:p w14:paraId="62C834F2" w14:textId="77777777" w:rsidR="009307A6" w:rsidRPr="00AF24D8" w:rsidRDefault="009307A6" w:rsidP="000B2E99">
      <w:pPr>
        <w:widowControl w:val="0"/>
        <w:numPr>
          <w:ilvl w:val="0"/>
          <w:numId w:val="52"/>
        </w:numPr>
        <w:autoSpaceDE w:val="0"/>
        <w:autoSpaceDN w:val="0"/>
        <w:adjustRightInd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xml:space="preserve">Jeżeli Beneficjent nie zgadza się ze stwierdzeniem wystąpienia nieprawidłowości indywidualnej oraz pomniejszeniem wartości wydatków kwalifikowalnych we wniosku </w:t>
      </w:r>
      <w:r w:rsidR="00CA73FE" w:rsidRPr="00AF24D8">
        <w:rPr>
          <w:rFonts w:eastAsia="Times New Roman" w:cstheme="minorHAnsi"/>
          <w:sz w:val="24"/>
          <w:szCs w:val="24"/>
          <w:lang w:eastAsia="pl-PL"/>
        </w:rPr>
        <w:br/>
      </w:r>
      <w:r w:rsidRPr="00AF24D8">
        <w:rPr>
          <w:rFonts w:eastAsia="Times New Roman" w:cstheme="minorHAnsi"/>
          <w:sz w:val="24"/>
          <w:szCs w:val="24"/>
          <w:lang w:eastAsia="pl-PL"/>
        </w:rPr>
        <w:t>o płatność, może zgłosić umotywowane pisemne zastrzeżenie w terminie 14 dni od dnia otrzymania informacji.</w:t>
      </w:r>
    </w:p>
    <w:p w14:paraId="35A40EF1" w14:textId="77777777" w:rsidR="009307A6" w:rsidRPr="00AF24D8" w:rsidRDefault="009307A6" w:rsidP="000B2E99">
      <w:pPr>
        <w:widowControl w:val="0"/>
        <w:numPr>
          <w:ilvl w:val="0"/>
          <w:numId w:val="52"/>
        </w:numPr>
        <w:autoSpaceDE w:val="0"/>
        <w:autoSpaceDN w:val="0"/>
        <w:adjustRightInd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Zastrzeżenie, o którym mowa w ust. 6 jest rozpatrywane przez Instytucję Zarządzającą</w:t>
      </w:r>
      <w:r w:rsidRPr="00AF24D8">
        <w:rPr>
          <w:rFonts w:eastAsia="Times New Roman" w:cstheme="minorHAnsi"/>
          <w:sz w:val="24"/>
          <w:szCs w:val="24"/>
          <w:lang w:eastAsia="pl-PL"/>
        </w:rPr>
        <w:br/>
        <w:t>w terminie nie dłuższym niż 14 dni od daty zgłoszenia zastrzeżeń. Podjęcie przez Instytucję Zarządzającą, w trakcie rozpatrywania zastrzeżeń, czynnoś</w:t>
      </w:r>
      <w:r w:rsidR="002A0EBB" w:rsidRPr="00AF24D8">
        <w:rPr>
          <w:rFonts w:eastAsia="Times New Roman" w:cstheme="minorHAnsi"/>
          <w:sz w:val="24"/>
          <w:szCs w:val="24"/>
          <w:lang w:eastAsia="pl-PL"/>
        </w:rPr>
        <w:t xml:space="preserve">ci lub działań, </w:t>
      </w:r>
      <w:r w:rsidR="008046BC" w:rsidRPr="00AF24D8">
        <w:rPr>
          <w:rFonts w:eastAsia="Times New Roman" w:cstheme="minorHAnsi"/>
          <w:sz w:val="24"/>
          <w:szCs w:val="24"/>
          <w:lang w:eastAsia="pl-PL"/>
        </w:rPr>
        <w:br/>
      </w:r>
      <w:r w:rsidR="002A0EBB" w:rsidRPr="00AF24D8">
        <w:rPr>
          <w:rFonts w:eastAsia="Times New Roman" w:cstheme="minorHAnsi"/>
          <w:sz w:val="24"/>
          <w:szCs w:val="24"/>
          <w:lang w:eastAsia="pl-PL"/>
        </w:rPr>
        <w:t xml:space="preserve">o których mowa </w:t>
      </w:r>
      <w:r w:rsidRPr="00AF24D8">
        <w:rPr>
          <w:rFonts w:eastAsia="Times New Roman" w:cstheme="minorHAnsi"/>
          <w:sz w:val="24"/>
          <w:szCs w:val="24"/>
          <w:lang w:eastAsia="pl-PL"/>
        </w:rPr>
        <w:t>w ust. 9, każdorazowo przerywa bieg terminu.</w:t>
      </w:r>
    </w:p>
    <w:p w14:paraId="71DE0405" w14:textId="77777777" w:rsidR="009307A6" w:rsidRPr="00AF24D8" w:rsidRDefault="009307A6" w:rsidP="000B2E99">
      <w:pPr>
        <w:widowControl w:val="0"/>
        <w:numPr>
          <w:ilvl w:val="0"/>
          <w:numId w:val="52"/>
        </w:numPr>
        <w:autoSpaceDE w:val="0"/>
        <w:autoSpaceDN w:val="0"/>
        <w:adjustRightInd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Beneficjent może wycofać zastrzeżenia w każdym czasie. Zastrzeżenia, które zostały wycofane, pozostawia się bez rozpatrzenia.</w:t>
      </w:r>
    </w:p>
    <w:p w14:paraId="6D4D372A" w14:textId="77777777" w:rsidR="009307A6" w:rsidRPr="00AF24D8" w:rsidRDefault="009307A6" w:rsidP="000B2E99">
      <w:pPr>
        <w:widowControl w:val="0"/>
        <w:numPr>
          <w:ilvl w:val="0"/>
          <w:numId w:val="52"/>
        </w:numPr>
        <w:autoSpaceDE w:val="0"/>
        <w:autoSpaceDN w:val="0"/>
        <w:adjustRightInd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W trakcie rozpatrywania zastrzeżeń Instytucja Zarządzająca ma prawo przeprowadzić dodatkowe czynności kontrolne lub żądać przedstawienia dokumentów lub złożenia dodatkowych wyjaśnień na piśmie.</w:t>
      </w:r>
    </w:p>
    <w:p w14:paraId="464A3022" w14:textId="4D036E55" w:rsidR="009307A6" w:rsidRPr="00AF24D8" w:rsidRDefault="009307A6" w:rsidP="000B2E99">
      <w:pPr>
        <w:widowControl w:val="0"/>
        <w:numPr>
          <w:ilvl w:val="0"/>
          <w:numId w:val="52"/>
        </w:numPr>
        <w:autoSpaceDE w:val="0"/>
        <w:autoSpaceDN w:val="0"/>
        <w:adjustRightInd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xml:space="preserve">Instytucja Zarządzająca po rozpatrzeniu zastrzeżeń, sporządza </w:t>
      </w:r>
      <w:r w:rsidR="008046BC" w:rsidRPr="00AF24D8">
        <w:rPr>
          <w:rFonts w:eastAsia="Times New Roman" w:cstheme="minorHAnsi"/>
          <w:sz w:val="24"/>
          <w:szCs w:val="24"/>
          <w:lang w:eastAsia="pl-PL"/>
        </w:rPr>
        <w:t xml:space="preserve">w terminie nie dłuższym niż 10 dni </w:t>
      </w:r>
      <w:r w:rsidRPr="00AF24D8">
        <w:rPr>
          <w:rFonts w:eastAsia="Times New Roman" w:cstheme="minorHAnsi"/>
          <w:sz w:val="24"/>
          <w:szCs w:val="24"/>
          <w:lang w:eastAsia="pl-PL"/>
        </w:rPr>
        <w:t xml:space="preserve">ostateczną informację, zawierającą skorygowane ustalenia </w:t>
      </w:r>
      <w:r w:rsidR="006D4AD6" w:rsidRPr="00AF24D8">
        <w:rPr>
          <w:rFonts w:eastAsia="Times New Roman" w:cstheme="minorHAnsi"/>
          <w:sz w:val="24"/>
          <w:szCs w:val="24"/>
          <w:lang w:eastAsia="pl-PL"/>
        </w:rPr>
        <w:t>weryfikacji wniosku</w:t>
      </w:r>
      <w:r w:rsidRPr="00AF24D8">
        <w:rPr>
          <w:rFonts w:eastAsia="Times New Roman" w:cstheme="minorHAnsi"/>
          <w:sz w:val="24"/>
          <w:szCs w:val="24"/>
          <w:lang w:eastAsia="pl-PL"/>
        </w:rPr>
        <w:t xml:space="preserve"> lub pisemne stanowisko wobec zgłoszonych zastrzeżeń wraz z uzasadnieniem odmowy skorygowania ustaleń. Ostateczna informacja jest przekazywana Beneficjentowi i nie przysługuje możliwość złożenia zastrzeżeń.</w:t>
      </w:r>
    </w:p>
    <w:p w14:paraId="27255528" w14:textId="52BB2EC4" w:rsidR="00F2425C" w:rsidRPr="00AF24D8" w:rsidRDefault="00F2425C" w:rsidP="000B2E99">
      <w:pPr>
        <w:widowControl w:val="0"/>
        <w:numPr>
          <w:ilvl w:val="0"/>
          <w:numId w:val="52"/>
        </w:numPr>
        <w:autoSpaceDE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Zgodnie z zapisami art. 26 ust. 8 pkt 2) ustawy</w:t>
      </w:r>
      <w:r w:rsidR="003A78E7" w:rsidRPr="00AF24D8">
        <w:rPr>
          <w:rFonts w:eastAsia="Times New Roman" w:cstheme="minorHAnsi"/>
          <w:sz w:val="24"/>
          <w:szCs w:val="24"/>
          <w:lang w:eastAsia="pl-PL"/>
        </w:rPr>
        <w:t xml:space="preserve"> wdrożeniowej</w:t>
      </w:r>
      <w:r w:rsidRPr="00AF24D8">
        <w:rPr>
          <w:rFonts w:eastAsia="Times New Roman" w:cstheme="minorHAnsi"/>
          <w:sz w:val="24"/>
          <w:szCs w:val="24"/>
          <w:lang w:eastAsia="pl-PL"/>
        </w:rPr>
        <w:t>, w</w:t>
      </w:r>
      <w:r w:rsidR="009307A6" w:rsidRPr="00AF24D8">
        <w:rPr>
          <w:rFonts w:eastAsia="Times New Roman" w:cstheme="minorHAnsi"/>
          <w:sz w:val="24"/>
          <w:szCs w:val="24"/>
          <w:lang w:eastAsia="pl-PL"/>
        </w:rPr>
        <w:t xml:space="preserve"> przypadku stwierdzenia nieprawidłowości </w:t>
      </w:r>
      <w:r w:rsidRPr="00AF24D8">
        <w:rPr>
          <w:rFonts w:eastAsia="Times New Roman" w:cstheme="minorHAnsi"/>
          <w:sz w:val="24"/>
          <w:szCs w:val="24"/>
          <w:lang w:eastAsia="pl-PL"/>
        </w:rPr>
        <w:t xml:space="preserve">indywidualnej </w:t>
      </w:r>
      <w:r w:rsidR="009307A6" w:rsidRPr="00AF24D8">
        <w:rPr>
          <w:rFonts w:eastAsia="Times New Roman" w:cstheme="minorHAnsi"/>
          <w:sz w:val="24"/>
          <w:szCs w:val="24"/>
          <w:lang w:eastAsia="pl-PL"/>
        </w:rPr>
        <w:t xml:space="preserve">po zatwierdzeniu wniosku Beneficjenta o płatność, zachodzi konieczność nałożenia korekty finansowej </w:t>
      </w:r>
      <w:r w:rsidR="007351F8" w:rsidRPr="00AF24D8">
        <w:rPr>
          <w:rFonts w:eastAsia="Times New Roman" w:cstheme="minorHAnsi"/>
          <w:sz w:val="24"/>
          <w:szCs w:val="24"/>
          <w:lang w:eastAsia="pl-PL"/>
        </w:rPr>
        <w:t xml:space="preserve">zgodnie z wytycznymi dotyczącymi korygowania </w:t>
      </w:r>
      <w:r w:rsidR="009307A6" w:rsidRPr="00AF24D8">
        <w:rPr>
          <w:rFonts w:eastAsia="Times New Roman" w:cstheme="minorHAnsi"/>
          <w:sz w:val="24"/>
          <w:szCs w:val="24"/>
          <w:lang w:eastAsia="pl-PL"/>
        </w:rPr>
        <w:t>na wydatki w</w:t>
      </w:r>
      <w:r w:rsidR="002A0EBB" w:rsidRPr="00AF24D8">
        <w:rPr>
          <w:rFonts w:eastAsia="Times New Roman" w:cstheme="minorHAnsi"/>
          <w:sz w:val="24"/>
          <w:szCs w:val="24"/>
          <w:lang w:eastAsia="pl-PL"/>
        </w:rPr>
        <w:t xml:space="preserve"> ramach Projektu.</w:t>
      </w:r>
    </w:p>
    <w:p w14:paraId="5E4099F9" w14:textId="389FFEDD" w:rsidR="009307A6" w:rsidRPr="00AF24D8" w:rsidRDefault="00F2425C" w:rsidP="000B2E99">
      <w:pPr>
        <w:widowControl w:val="0"/>
        <w:numPr>
          <w:ilvl w:val="0"/>
          <w:numId w:val="52"/>
        </w:numPr>
        <w:autoSpaceDE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Stwierdzenie nieprawidłowości indywidualnej po zatwierdzeniu wniosku o płatność w</w:t>
      </w:r>
      <w:r w:rsidR="002A0EBB" w:rsidRPr="00AF24D8">
        <w:rPr>
          <w:rFonts w:eastAsia="Times New Roman" w:cstheme="minorHAnsi"/>
          <w:sz w:val="24"/>
          <w:szCs w:val="24"/>
          <w:lang w:eastAsia="pl-PL"/>
        </w:rPr>
        <w:t xml:space="preserve">iąże </w:t>
      </w:r>
      <w:r w:rsidR="006D4AD6" w:rsidRPr="00AF24D8">
        <w:rPr>
          <w:rFonts w:eastAsia="Times New Roman" w:cstheme="minorHAnsi"/>
          <w:sz w:val="24"/>
          <w:szCs w:val="24"/>
          <w:lang w:eastAsia="pl-PL"/>
        </w:rPr>
        <w:t>się z</w:t>
      </w:r>
      <w:r w:rsidR="009307A6" w:rsidRPr="00AF24D8">
        <w:rPr>
          <w:rFonts w:eastAsia="Times New Roman" w:cstheme="minorHAnsi"/>
          <w:sz w:val="24"/>
          <w:szCs w:val="24"/>
          <w:lang w:eastAsia="pl-PL"/>
        </w:rPr>
        <w:t xml:space="preserve"> obniżeniem całkowitej kwoty </w:t>
      </w:r>
      <w:r w:rsidRPr="00AF24D8">
        <w:rPr>
          <w:rFonts w:eastAsia="Times New Roman" w:cstheme="minorHAnsi"/>
          <w:sz w:val="24"/>
          <w:szCs w:val="24"/>
          <w:lang w:eastAsia="pl-PL"/>
        </w:rPr>
        <w:t>dofinansowania</w:t>
      </w:r>
      <w:r w:rsidR="009307A6" w:rsidRPr="00AF24D8">
        <w:rPr>
          <w:rFonts w:eastAsia="Times New Roman" w:cstheme="minorHAnsi"/>
          <w:sz w:val="24"/>
          <w:szCs w:val="24"/>
          <w:lang w:eastAsia="pl-PL"/>
        </w:rPr>
        <w:t xml:space="preserve"> dla dan</w:t>
      </w:r>
      <w:r w:rsidR="002A0EBB" w:rsidRPr="00AF24D8">
        <w:rPr>
          <w:rFonts w:eastAsia="Times New Roman" w:cstheme="minorHAnsi"/>
          <w:sz w:val="24"/>
          <w:szCs w:val="24"/>
          <w:lang w:eastAsia="pl-PL"/>
        </w:rPr>
        <w:t xml:space="preserve">ego </w:t>
      </w:r>
      <w:r w:rsidRPr="00AF24D8">
        <w:rPr>
          <w:rFonts w:eastAsia="Times New Roman" w:cstheme="minorHAnsi"/>
          <w:sz w:val="24"/>
          <w:szCs w:val="24"/>
          <w:lang w:eastAsia="pl-PL"/>
        </w:rPr>
        <w:t>p</w:t>
      </w:r>
      <w:r w:rsidR="002A0EBB" w:rsidRPr="00AF24D8">
        <w:rPr>
          <w:rFonts w:eastAsia="Times New Roman" w:cstheme="minorHAnsi"/>
          <w:sz w:val="24"/>
          <w:szCs w:val="24"/>
          <w:lang w:eastAsia="pl-PL"/>
        </w:rPr>
        <w:t xml:space="preserve">rojektu o kwotę nałożonej </w:t>
      </w:r>
      <w:r w:rsidR="009307A6" w:rsidRPr="00AF24D8">
        <w:rPr>
          <w:rFonts w:eastAsia="Times New Roman" w:cstheme="minorHAnsi"/>
          <w:sz w:val="24"/>
          <w:szCs w:val="24"/>
          <w:lang w:eastAsia="pl-PL"/>
        </w:rPr>
        <w:t xml:space="preserve">korekty. Beneficjent w miejsce nieprawidłowych wydatków nie ma już możliwości przedstawienia do </w:t>
      </w:r>
      <w:r w:rsidRPr="00AF24D8">
        <w:rPr>
          <w:rFonts w:eastAsia="Times New Roman" w:cstheme="minorHAnsi"/>
          <w:sz w:val="24"/>
          <w:szCs w:val="24"/>
          <w:lang w:eastAsia="pl-PL"/>
        </w:rPr>
        <w:t xml:space="preserve">dofinansowania </w:t>
      </w:r>
      <w:r w:rsidR="009307A6" w:rsidRPr="00AF24D8">
        <w:rPr>
          <w:rFonts w:eastAsia="Times New Roman" w:cstheme="minorHAnsi"/>
          <w:sz w:val="24"/>
          <w:szCs w:val="24"/>
          <w:lang w:eastAsia="pl-PL"/>
        </w:rPr>
        <w:t>innych wydatków kwalifikowalnych, nieobarczonych błędem. Odzyskanie środków następuje w trybie określonym w § 1</w:t>
      </w:r>
      <w:r w:rsidR="001B675D">
        <w:rPr>
          <w:rFonts w:eastAsia="Times New Roman" w:cstheme="minorHAnsi"/>
          <w:sz w:val="24"/>
          <w:szCs w:val="24"/>
          <w:lang w:eastAsia="pl-PL"/>
        </w:rPr>
        <w:t>5</w:t>
      </w:r>
      <w:r w:rsidR="009307A6" w:rsidRPr="00AF24D8">
        <w:rPr>
          <w:rFonts w:eastAsia="Times New Roman" w:cstheme="minorHAnsi"/>
          <w:sz w:val="24"/>
          <w:szCs w:val="24"/>
          <w:lang w:eastAsia="pl-PL"/>
        </w:rPr>
        <w:t>.</w:t>
      </w:r>
    </w:p>
    <w:p w14:paraId="7EB7516B" w14:textId="77777777" w:rsidR="00B8612D" w:rsidRPr="00AF24D8" w:rsidRDefault="00B8612D" w:rsidP="000B2E99">
      <w:pPr>
        <w:spacing w:after="0" w:line="360" w:lineRule="auto"/>
        <w:rPr>
          <w:rFonts w:eastAsia="Calibri" w:cstheme="minorHAnsi"/>
          <w:b/>
          <w:sz w:val="24"/>
          <w:szCs w:val="24"/>
        </w:rPr>
      </w:pPr>
    </w:p>
    <w:p w14:paraId="161F41EE" w14:textId="77777777" w:rsidR="00F72241" w:rsidRDefault="00F72241" w:rsidP="000B2E99">
      <w:pPr>
        <w:spacing w:after="0" w:line="360" w:lineRule="auto"/>
        <w:rPr>
          <w:rFonts w:eastAsia="Calibri" w:cstheme="minorHAnsi"/>
          <w:b/>
          <w:sz w:val="24"/>
          <w:szCs w:val="24"/>
        </w:rPr>
      </w:pPr>
    </w:p>
    <w:p w14:paraId="4B22EB47" w14:textId="6B40202D"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lastRenderedPageBreak/>
        <w:t>Nieprawidłowości i zwrot środków</w:t>
      </w:r>
    </w:p>
    <w:p w14:paraId="15A8CDA6" w14:textId="6D013714"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 1</w:t>
      </w:r>
      <w:r w:rsidR="00536A5D">
        <w:rPr>
          <w:rFonts w:eastAsia="Calibri" w:cstheme="minorHAnsi"/>
          <w:b/>
          <w:sz w:val="24"/>
          <w:szCs w:val="24"/>
        </w:rPr>
        <w:t>5</w:t>
      </w:r>
    </w:p>
    <w:p w14:paraId="07E61E64" w14:textId="77777777" w:rsidR="007635FC" w:rsidRPr="00AF24D8" w:rsidRDefault="007635FC" w:rsidP="000B2E99">
      <w:pPr>
        <w:numPr>
          <w:ilvl w:val="4"/>
          <w:numId w:val="20"/>
        </w:numPr>
        <w:tabs>
          <w:tab w:val="left" w:pos="360"/>
        </w:tabs>
        <w:spacing w:after="0" w:line="360" w:lineRule="auto"/>
        <w:ind w:left="360"/>
        <w:rPr>
          <w:rFonts w:eastAsia="Times New Roman" w:cstheme="minorHAnsi"/>
          <w:sz w:val="24"/>
          <w:szCs w:val="24"/>
          <w:lang w:eastAsia="pl-PL"/>
        </w:rPr>
      </w:pPr>
      <w:r w:rsidRPr="00AF24D8">
        <w:rPr>
          <w:rFonts w:eastAsia="Times New Roman" w:cstheme="minorHAnsi"/>
          <w:sz w:val="24"/>
          <w:szCs w:val="24"/>
          <w:lang w:eastAsia="pl-PL"/>
        </w:rPr>
        <w:t>W przypadku gdy środki przeznaczone na realizację projektu są:</w:t>
      </w:r>
    </w:p>
    <w:p w14:paraId="2228A7F0" w14:textId="77777777" w:rsidR="009307A6" w:rsidRPr="00AF24D8" w:rsidRDefault="009307A6" w:rsidP="000B2E99">
      <w:pPr>
        <w:numPr>
          <w:ilvl w:val="5"/>
          <w:numId w:val="20"/>
        </w:numPr>
        <w:tabs>
          <w:tab w:val="left" w:pos="900"/>
        </w:tabs>
        <w:spacing w:after="0" w:line="360" w:lineRule="auto"/>
        <w:ind w:left="720"/>
        <w:rPr>
          <w:rFonts w:eastAsia="Times New Roman" w:cstheme="minorHAnsi"/>
          <w:sz w:val="24"/>
          <w:szCs w:val="24"/>
          <w:lang w:eastAsia="pl-PL"/>
        </w:rPr>
      </w:pPr>
      <w:r w:rsidRPr="00AF24D8">
        <w:rPr>
          <w:rFonts w:eastAsia="Times New Roman" w:cstheme="minorHAnsi"/>
          <w:sz w:val="24"/>
          <w:szCs w:val="24"/>
          <w:lang w:eastAsia="pl-PL"/>
        </w:rPr>
        <w:t>wykorzystane niezgodnie z przeznaczeniem,</w:t>
      </w:r>
    </w:p>
    <w:p w14:paraId="0CBF7237" w14:textId="62AAEF74" w:rsidR="009307A6" w:rsidRPr="00AF24D8" w:rsidRDefault="009307A6" w:rsidP="000B2E99">
      <w:pPr>
        <w:numPr>
          <w:ilvl w:val="5"/>
          <w:numId w:val="20"/>
        </w:numPr>
        <w:tabs>
          <w:tab w:val="left" w:pos="900"/>
        </w:tabs>
        <w:spacing w:after="0" w:line="360" w:lineRule="auto"/>
        <w:ind w:left="720"/>
        <w:rPr>
          <w:rFonts w:eastAsia="Times New Roman" w:cstheme="minorHAnsi"/>
          <w:sz w:val="24"/>
          <w:szCs w:val="24"/>
          <w:lang w:eastAsia="pl-PL"/>
        </w:rPr>
      </w:pPr>
      <w:r w:rsidRPr="00AF24D8">
        <w:rPr>
          <w:rFonts w:eastAsia="Times New Roman" w:cstheme="minorHAnsi"/>
          <w:sz w:val="24"/>
          <w:szCs w:val="24"/>
          <w:lang w:eastAsia="pl-PL"/>
        </w:rPr>
        <w:t xml:space="preserve">wykorzystane z naruszeniem procedur, o których mowa w art. 184 </w:t>
      </w:r>
      <w:proofErr w:type="spellStart"/>
      <w:r w:rsidR="00342908">
        <w:rPr>
          <w:rFonts w:eastAsia="Times New Roman" w:cstheme="minorHAnsi"/>
          <w:sz w:val="24"/>
          <w:szCs w:val="24"/>
          <w:lang w:eastAsia="pl-PL"/>
        </w:rPr>
        <w:t>U</w:t>
      </w:r>
      <w:r w:rsidR="00973983" w:rsidRPr="00AF24D8">
        <w:rPr>
          <w:rFonts w:eastAsia="Times New Roman" w:cstheme="minorHAnsi"/>
          <w:sz w:val="24"/>
          <w:szCs w:val="24"/>
          <w:lang w:eastAsia="pl-PL"/>
        </w:rPr>
        <w:t>fp</w:t>
      </w:r>
      <w:proofErr w:type="spellEnd"/>
    </w:p>
    <w:p w14:paraId="278D5B29" w14:textId="77777777" w:rsidR="009307A6" w:rsidRPr="00AF24D8" w:rsidRDefault="009307A6" w:rsidP="000B2E99">
      <w:pPr>
        <w:numPr>
          <w:ilvl w:val="5"/>
          <w:numId w:val="20"/>
        </w:numPr>
        <w:tabs>
          <w:tab w:val="left" w:pos="900"/>
        </w:tabs>
        <w:spacing w:after="0" w:line="360" w:lineRule="auto"/>
        <w:ind w:left="720"/>
        <w:rPr>
          <w:rFonts w:eastAsia="Times New Roman" w:cstheme="minorHAnsi"/>
          <w:sz w:val="24"/>
          <w:szCs w:val="24"/>
          <w:lang w:eastAsia="pl-PL"/>
        </w:rPr>
      </w:pPr>
      <w:r w:rsidRPr="00AF24D8">
        <w:rPr>
          <w:rFonts w:eastAsia="Times New Roman" w:cstheme="minorHAnsi"/>
          <w:sz w:val="24"/>
          <w:szCs w:val="24"/>
          <w:lang w:eastAsia="pl-PL"/>
        </w:rPr>
        <w:t>pobrane nienależnie lub w nadmiernej wysokości</w:t>
      </w:r>
      <w:r w:rsidR="007635FC" w:rsidRPr="00AF24D8">
        <w:rPr>
          <w:rFonts w:eastAsia="Times New Roman" w:cstheme="minorHAnsi"/>
          <w:sz w:val="24"/>
          <w:szCs w:val="24"/>
          <w:lang w:eastAsia="pl-PL"/>
        </w:rPr>
        <w:t>,</w:t>
      </w:r>
    </w:p>
    <w:p w14:paraId="74EEE9B1" w14:textId="52B11247" w:rsidR="007635FC" w:rsidRPr="00AF24D8" w:rsidRDefault="009A1B74" w:rsidP="000B2E99">
      <w:pPr>
        <w:tabs>
          <w:tab w:val="left" w:pos="900"/>
        </w:tab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Instytucja Zarządzająca wzywa Beneficjenta do zwrotu środków zgodnie z zapisami</w:t>
      </w:r>
      <w:r w:rsidR="007635FC" w:rsidRPr="00AF24D8">
        <w:rPr>
          <w:rFonts w:eastAsia="Times New Roman" w:cstheme="minorHAnsi"/>
          <w:sz w:val="24"/>
          <w:szCs w:val="24"/>
          <w:lang w:eastAsia="pl-PL"/>
        </w:rPr>
        <w:t xml:space="preserve"> art. 207 </w:t>
      </w:r>
      <w:proofErr w:type="spellStart"/>
      <w:r w:rsidR="00342908">
        <w:rPr>
          <w:rFonts w:eastAsia="Times New Roman" w:cstheme="minorHAnsi"/>
          <w:sz w:val="24"/>
          <w:szCs w:val="24"/>
          <w:lang w:eastAsia="pl-PL"/>
        </w:rPr>
        <w:t>U</w:t>
      </w:r>
      <w:r w:rsidR="00973983" w:rsidRPr="00AF24D8">
        <w:rPr>
          <w:rFonts w:eastAsia="Times New Roman" w:cstheme="minorHAnsi"/>
          <w:sz w:val="24"/>
          <w:szCs w:val="24"/>
          <w:lang w:eastAsia="pl-PL"/>
        </w:rPr>
        <w:t>fp</w:t>
      </w:r>
      <w:proofErr w:type="spellEnd"/>
      <w:r w:rsidR="0063490E">
        <w:rPr>
          <w:rFonts w:eastAsia="Times New Roman" w:cstheme="minorHAnsi"/>
          <w:sz w:val="24"/>
          <w:szCs w:val="24"/>
          <w:lang w:eastAsia="pl-PL"/>
        </w:rPr>
        <w:t>.</w:t>
      </w:r>
    </w:p>
    <w:p w14:paraId="0C88152E" w14:textId="02787051" w:rsidR="009307A6" w:rsidRPr="00AF24D8" w:rsidRDefault="009307A6" w:rsidP="000B2E99">
      <w:pPr>
        <w:numPr>
          <w:ilvl w:val="4"/>
          <w:numId w:val="20"/>
        </w:numPr>
        <w:tabs>
          <w:tab w:val="left" w:pos="360"/>
        </w:tabs>
        <w:spacing w:after="0" w:line="360" w:lineRule="auto"/>
        <w:ind w:left="360"/>
        <w:rPr>
          <w:rFonts w:eastAsia="Times New Roman" w:cstheme="minorHAnsi"/>
          <w:sz w:val="24"/>
          <w:szCs w:val="24"/>
          <w:lang w:eastAsia="pl-PL"/>
        </w:rPr>
      </w:pPr>
      <w:r w:rsidRPr="00AF24D8">
        <w:rPr>
          <w:rFonts w:eastAsia="Times New Roman" w:cstheme="minorHAnsi"/>
          <w:sz w:val="24"/>
          <w:szCs w:val="24"/>
          <w:lang w:eastAsia="pl-PL"/>
        </w:rPr>
        <w:t xml:space="preserve">Beneficjent </w:t>
      </w:r>
      <w:r w:rsidR="009E016D" w:rsidRPr="00AF24D8">
        <w:rPr>
          <w:rFonts w:eastAsia="Times New Roman" w:cstheme="minorHAnsi"/>
          <w:sz w:val="24"/>
          <w:szCs w:val="24"/>
          <w:lang w:eastAsia="pl-PL"/>
        </w:rPr>
        <w:t xml:space="preserve">w tytule przelewu </w:t>
      </w:r>
      <w:r w:rsidRPr="00AF24D8">
        <w:rPr>
          <w:rFonts w:eastAsia="Times New Roman" w:cstheme="minorHAnsi"/>
          <w:sz w:val="24"/>
          <w:szCs w:val="24"/>
          <w:lang w:eastAsia="pl-PL"/>
        </w:rPr>
        <w:t xml:space="preserve">dokonuje opisu zwracanych środków, o których mowa </w:t>
      </w:r>
      <w:r w:rsidR="0063490E">
        <w:rPr>
          <w:rFonts w:eastAsia="Times New Roman" w:cstheme="minorHAnsi"/>
          <w:sz w:val="24"/>
          <w:szCs w:val="24"/>
          <w:lang w:eastAsia="pl-PL"/>
        </w:rPr>
        <w:br/>
      </w:r>
      <w:r w:rsidRPr="00AF24D8">
        <w:rPr>
          <w:rFonts w:eastAsia="Times New Roman" w:cstheme="minorHAnsi"/>
          <w:sz w:val="24"/>
          <w:szCs w:val="24"/>
          <w:lang w:eastAsia="pl-PL"/>
        </w:rPr>
        <w:t xml:space="preserve">w ust. </w:t>
      </w:r>
      <w:r w:rsidR="002B3C06" w:rsidRPr="00AF24D8">
        <w:rPr>
          <w:rFonts w:eastAsia="Times New Roman" w:cstheme="minorHAnsi"/>
          <w:sz w:val="24"/>
          <w:szCs w:val="24"/>
          <w:lang w:eastAsia="pl-PL"/>
        </w:rPr>
        <w:t>1</w:t>
      </w:r>
      <w:r w:rsidRPr="00AF24D8">
        <w:rPr>
          <w:rFonts w:eastAsia="Times New Roman" w:cstheme="minorHAnsi"/>
          <w:sz w:val="24"/>
          <w:szCs w:val="24"/>
          <w:lang w:eastAsia="pl-PL"/>
        </w:rPr>
        <w:t>, poprzez wskazanie:</w:t>
      </w:r>
    </w:p>
    <w:p w14:paraId="5BA12C26" w14:textId="77777777" w:rsidR="009307A6" w:rsidRPr="00AF24D8" w:rsidRDefault="009307A6" w:rsidP="000B2E99">
      <w:pPr>
        <w:numPr>
          <w:ilvl w:val="0"/>
          <w:numId w:val="35"/>
        </w:numPr>
        <w:tabs>
          <w:tab w:val="left" w:pos="360"/>
        </w:tab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numeru Projektu</w:t>
      </w:r>
      <w:r w:rsidR="002B3C06" w:rsidRPr="00AF24D8">
        <w:rPr>
          <w:rFonts w:eastAsia="Times New Roman" w:cstheme="minorHAnsi"/>
          <w:sz w:val="24"/>
          <w:szCs w:val="24"/>
          <w:lang w:eastAsia="pl-PL"/>
        </w:rPr>
        <w:t xml:space="preserve"> – element bezwzględnie obowiązkowy</w:t>
      </w:r>
      <w:r w:rsidRPr="00AF24D8">
        <w:rPr>
          <w:rFonts w:eastAsia="Times New Roman" w:cstheme="minorHAnsi"/>
          <w:sz w:val="24"/>
          <w:szCs w:val="24"/>
          <w:lang w:eastAsia="pl-PL"/>
        </w:rPr>
        <w:t>;</w:t>
      </w:r>
    </w:p>
    <w:p w14:paraId="51278E9C" w14:textId="77777777" w:rsidR="009307A6" w:rsidRPr="00AF24D8" w:rsidRDefault="009307A6" w:rsidP="000B2E99">
      <w:pPr>
        <w:numPr>
          <w:ilvl w:val="0"/>
          <w:numId w:val="35"/>
        </w:numPr>
        <w:tabs>
          <w:tab w:val="left" w:pos="360"/>
        </w:tab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informacji o kwocie głównej i kwocie odsetek;</w:t>
      </w:r>
    </w:p>
    <w:p w14:paraId="7596EA95" w14:textId="6E16FF2A" w:rsidR="009307A6" w:rsidRPr="00AF24D8" w:rsidRDefault="009307A6" w:rsidP="000B2E99">
      <w:pPr>
        <w:numPr>
          <w:ilvl w:val="0"/>
          <w:numId w:val="35"/>
        </w:numPr>
        <w:tabs>
          <w:tab w:val="left" w:pos="360"/>
        </w:tab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xml:space="preserve">tytułu zwrotu (a w przypadku dokonania zwrotu środków na podstawie </w:t>
      </w:r>
      <w:r w:rsidR="006D79CF" w:rsidRPr="00AF24D8">
        <w:rPr>
          <w:rFonts w:eastAsia="Times New Roman" w:cstheme="minorHAnsi"/>
          <w:sz w:val="24"/>
          <w:szCs w:val="24"/>
          <w:lang w:eastAsia="pl-PL"/>
        </w:rPr>
        <w:t>decyzji</w:t>
      </w:r>
      <w:r w:rsidRPr="00AF24D8">
        <w:rPr>
          <w:rFonts w:eastAsia="Times New Roman" w:cstheme="minorHAnsi"/>
          <w:sz w:val="24"/>
          <w:szCs w:val="24"/>
          <w:lang w:eastAsia="pl-PL"/>
        </w:rPr>
        <w:t xml:space="preserve">, </w:t>
      </w:r>
      <w:r w:rsidR="0063490E">
        <w:rPr>
          <w:rFonts w:eastAsia="Times New Roman" w:cstheme="minorHAnsi"/>
          <w:sz w:val="24"/>
          <w:szCs w:val="24"/>
          <w:lang w:eastAsia="pl-PL"/>
        </w:rPr>
        <w:br/>
      </w:r>
      <w:r w:rsidRPr="00AF24D8">
        <w:rPr>
          <w:rFonts w:eastAsia="Times New Roman" w:cstheme="minorHAnsi"/>
          <w:sz w:val="24"/>
          <w:szCs w:val="24"/>
          <w:lang w:eastAsia="pl-PL"/>
        </w:rPr>
        <w:t xml:space="preserve">o której mowa w art. 207 </w:t>
      </w:r>
      <w:proofErr w:type="spellStart"/>
      <w:r w:rsidR="00342908">
        <w:rPr>
          <w:rFonts w:eastAsia="Times New Roman" w:cstheme="minorHAnsi"/>
          <w:sz w:val="24"/>
          <w:szCs w:val="24"/>
          <w:lang w:eastAsia="pl-PL"/>
        </w:rPr>
        <w:t>U</w:t>
      </w:r>
      <w:r w:rsidR="00973983" w:rsidRPr="00AF24D8">
        <w:rPr>
          <w:rFonts w:eastAsia="Times New Roman" w:cstheme="minorHAnsi"/>
          <w:sz w:val="24"/>
          <w:szCs w:val="24"/>
          <w:lang w:eastAsia="pl-PL"/>
        </w:rPr>
        <w:t>fp</w:t>
      </w:r>
      <w:proofErr w:type="spellEnd"/>
      <w:r w:rsidRPr="00AF24D8">
        <w:rPr>
          <w:rFonts w:eastAsia="Times New Roman" w:cstheme="minorHAnsi"/>
          <w:sz w:val="24"/>
          <w:szCs w:val="24"/>
          <w:lang w:eastAsia="pl-PL"/>
        </w:rPr>
        <w:t xml:space="preserve"> także numeru </w:t>
      </w:r>
      <w:r w:rsidR="00CF6CAC">
        <w:rPr>
          <w:rFonts w:eastAsia="Times New Roman" w:cstheme="minorHAnsi"/>
          <w:sz w:val="24"/>
          <w:szCs w:val="24"/>
          <w:lang w:eastAsia="pl-PL"/>
        </w:rPr>
        <w:t>Decyzji</w:t>
      </w:r>
      <w:r w:rsidRPr="00AF24D8">
        <w:rPr>
          <w:rFonts w:eastAsia="Times New Roman" w:cstheme="minorHAnsi"/>
          <w:sz w:val="24"/>
          <w:szCs w:val="24"/>
          <w:lang w:eastAsia="pl-PL"/>
        </w:rPr>
        <w:t>);</w:t>
      </w:r>
    </w:p>
    <w:p w14:paraId="39B25642" w14:textId="3AA6A9A4" w:rsidR="00785686" w:rsidRPr="00AF24D8" w:rsidRDefault="007343D0" w:rsidP="000B2E99">
      <w:pPr>
        <w:numPr>
          <w:ilvl w:val="0"/>
          <w:numId w:val="35"/>
        </w:numPr>
        <w:tabs>
          <w:tab w:val="left" w:pos="360"/>
        </w:tabs>
        <w:autoSpaceDE w:val="0"/>
        <w:autoSpaceDN w:val="0"/>
        <w:adjustRightInd w:val="0"/>
        <w:spacing w:after="0" w:line="360" w:lineRule="auto"/>
        <w:rPr>
          <w:rFonts w:cstheme="minorHAnsi"/>
          <w:sz w:val="24"/>
          <w:szCs w:val="24"/>
        </w:rPr>
      </w:pPr>
      <w:r w:rsidRPr="00AF24D8">
        <w:rPr>
          <w:rFonts w:eastAsia="Times New Roman" w:cstheme="minorHAnsi"/>
          <w:sz w:val="24"/>
          <w:szCs w:val="24"/>
          <w:lang w:eastAsia="pl-PL"/>
        </w:rPr>
        <w:t>daty otrzymania transzy dofinansowania</w:t>
      </w:r>
      <w:r w:rsidR="009307A6" w:rsidRPr="00AF24D8">
        <w:rPr>
          <w:rFonts w:eastAsia="Times New Roman" w:cstheme="minorHAnsi"/>
          <w:sz w:val="24"/>
          <w:szCs w:val="24"/>
          <w:lang w:eastAsia="pl-PL"/>
        </w:rPr>
        <w:t xml:space="preserve">, </w:t>
      </w:r>
      <w:r w:rsidRPr="00AF24D8">
        <w:rPr>
          <w:rFonts w:eastAsia="Times New Roman" w:cstheme="minorHAnsi"/>
          <w:sz w:val="24"/>
          <w:szCs w:val="24"/>
          <w:lang w:eastAsia="pl-PL"/>
        </w:rPr>
        <w:t xml:space="preserve">której </w:t>
      </w:r>
      <w:r w:rsidR="009307A6" w:rsidRPr="00AF24D8">
        <w:rPr>
          <w:rFonts w:eastAsia="Times New Roman" w:cstheme="minorHAnsi"/>
          <w:sz w:val="24"/>
          <w:szCs w:val="24"/>
          <w:lang w:eastAsia="pl-PL"/>
        </w:rPr>
        <w:t>dotyczy zwrot;</w:t>
      </w:r>
    </w:p>
    <w:p w14:paraId="09A3ECD5" w14:textId="77777777" w:rsidR="009307A6" w:rsidRPr="005C599C" w:rsidRDefault="009307A6" w:rsidP="000B2E99">
      <w:pPr>
        <w:numPr>
          <w:ilvl w:val="0"/>
          <w:numId w:val="35"/>
        </w:numPr>
        <w:tabs>
          <w:tab w:val="left" w:pos="360"/>
        </w:tabs>
        <w:autoSpaceDE w:val="0"/>
        <w:autoSpaceDN w:val="0"/>
        <w:adjustRightInd w:val="0"/>
        <w:spacing w:after="0" w:line="360" w:lineRule="auto"/>
        <w:rPr>
          <w:rFonts w:cstheme="minorHAnsi"/>
          <w:iCs/>
          <w:sz w:val="24"/>
          <w:szCs w:val="24"/>
        </w:rPr>
      </w:pPr>
      <w:r w:rsidRPr="00AF24D8">
        <w:rPr>
          <w:rFonts w:eastAsia="Times New Roman" w:cstheme="minorHAnsi"/>
          <w:sz w:val="24"/>
          <w:szCs w:val="24"/>
          <w:lang w:eastAsia="pl-PL"/>
        </w:rPr>
        <w:t>klasyfikacji budżetowej</w:t>
      </w:r>
      <w:r w:rsidR="00785686" w:rsidRPr="00AF24D8">
        <w:rPr>
          <w:rFonts w:eastAsia="Times New Roman" w:cstheme="minorHAnsi"/>
          <w:sz w:val="24"/>
          <w:szCs w:val="24"/>
          <w:lang w:eastAsia="pl-PL"/>
        </w:rPr>
        <w:t xml:space="preserve"> (</w:t>
      </w:r>
      <w:r w:rsidR="00785686" w:rsidRPr="00C90425">
        <w:rPr>
          <w:rFonts w:cstheme="minorHAnsi"/>
          <w:iCs/>
          <w:sz w:val="24"/>
          <w:szCs w:val="24"/>
        </w:rPr>
        <w:t>podstawą zakwalifikowania zwrotu do odpowiedniego paragrafu klasyfikacji budżetowej będzie ustalenie jego rodzaju oraz podstawy prawnej</w:t>
      </w:r>
      <w:r w:rsidR="00785686" w:rsidRPr="005C599C">
        <w:rPr>
          <w:rFonts w:cstheme="minorHAnsi"/>
          <w:iCs/>
          <w:sz w:val="24"/>
          <w:szCs w:val="24"/>
        </w:rPr>
        <w:t>).</w:t>
      </w:r>
    </w:p>
    <w:p w14:paraId="70C16C76" w14:textId="4E29B605" w:rsidR="002B3C06" w:rsidRPr="00AF24D8" w:rsidRDefault="002B3C06" w:rsidP="000B2E99">
      <w:pPr>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xml:space="preserve">Beneficjent ma obowiązek przekazać </w:t>
      </w:r>
      <w:r w:rsidR="007343D0" w:rsidRPr="00AF24D8">
        <w:rPr>
          <w:rFonts w:eastAsia="Times New Roman" w:cstheme="minorHAnsi"/>
          <w:sz w:val="24"/>
          <w:szCs w:val="24"/>
          <w:lang w:eastAsia="pl-PL"/>
        </w:rPr>
        <w:t xml:space="preserve">wszystkie niezbędne </w:t>
      </w:r>
      <w:r w:rsidRPr="00AF24D8">
        <w:rPr>
          <w:rFonts w:eastAsia="Times New Roman" w:cstheme="minorHAnsi"/>
          <w:sz w:val="24"/>
          <w:szCs w:val="24"/>
          <w:lang w:eastAsia="pl-PL"/>
        </w:rPr>
        <w:t xml:space="preserve">informacje </w:t>
      </w:r>
      <w:r w:rsidR="007343D0" w:rsidRPr="00AF24D8">
        <w:rPr>
          <w:rFonts w:eastAsia="Times New Roman" w:cstheme="minorHAnsi"/>
          <w:sz w:val="24"/>
          <w:szCs w:val="24"/>
          <w:lang w:eastAsia="pl-PL"/>
        </w:rPr>
        <w:t xml:space="preserve">dotyczące zwracanych środków </w:t>
      </w:r>
      <w:r w:rsidRPr="00AF24D8">
        <w:rPr>
          <w:rFonts w:eastAsia="Times New Roman" w:cstheme="minorHAnsi"/>
          <w:sz w:val="24"/>
          <w:szCs w:val="24"/>
          <w:lang w:eastAsia="pl-PL"/>
        </w:rPr>
        <w:t>w formie pisemnej do Instytucji Zarządzającej.</w:t>
      </w:r>
    </w:p>
    <w:p w14:paraId="68C0C634" w14:textId="630DEC54" w:rsidR="009307A6" w:rsidRPr="00AF24D8" w:rsidRDefault="009307A6" w:rsidP="000B2E99">
      <w:pPr>
        <w:numPr>
          <w:ilvl w:val="4"/>
          <w:numId w:val="20"/>
        </w:numPr>
        <w:tabs>
          <w:tab w:val="left" w:pos="360"/>
        </w:tabs>
        <w:spacing w:after="0" w:line="360" w:lineRule="auto"/>
        <w:ind w:left="360"/>
        <w:rPr>
          <w:rFonts w:eastAsia="Times New Roman" w:cstheme="minorHAnsi"/>
          <w:sz w:val="24"/>
          <w:szCs w:val="24"/>
          <w:lang w:eastAsia="pl-PL"/>
        </w:rPr>
      </w:pPr>
      <w:r w:rsidRPr="00AF24D8">
        <w:rPr>
          <w:rFonts w:eastAsia="Times New Roman" w:cstheme="minorHAnsi"/>
          <w:sz w:val="24"/>
          <w:szCs w:val="24"/>
          <w:lang w:eastAsia="pl-PL"/>
        </w:rPr>
        <w:t>Wszelki</w:t>
      </w:r>
      <w:r w:rsidR="00A11FDC" w:rsidRPr="00AF24D8">
        <w:rPr>
          <w:rFonts w:eastAsia="Times New Roman" w:cstheme="minorHAnsi"/>
          <w:sz w:val="24"/>
          <w:szCs w:val="24"/>
          <w:lang w:eastAsia="pl-PL"/>
        </w:rPr>
        <w:t>ch</w:t>
      </w:r>
      <w:r w:rsidRPr="00AF24D8">
        <w:rPr>
          <w:rFonts w:eastAsia="Times New Roman" w:cstheme="minorHAnsi"/>
          <w:sz w:val="24"/>
          <w:szCs w:val="24"/>
          <w:lang w:eastAsia="pl-PL"/>
        </w:rPr>
        <w:t xml:space="preserve"> zwrot</w:t>
      </w:r>
      <w:r w:rsidR="00A11FDC" w:rsidRPr="00AF24D8">
        <w:rPr>
          <w:rFonts w:eastAsia="Times New Roman" w:cstheme="minorHAnsi"/>
          <w:sz w:val="24"/>
          <w:szCs w:val="24"/>
          <w:lang w:eastAsia="pl-PL"/>
        </w:rPr>
        <w:t>ów</w:t>
      </w:r>
      <w:r w:rsidRPr="00AF24D8">
        <w:rPr>
          <w:rFonts w:eastAsia="Times New Roman" w:cstheme="minorHAnsi"/>
          <w:sz w:val="24"/>
          <w:szCs w:val="24"/>
          <w:lang w:eastAsia="pl-PL"/>
        </w:rPr>
        <w:t xml:space="preserve"> środków </w:t>
      </w:r>
      <w:r w:rsidR="00A11FDC" w:rsidRPr="00AF24D8">
        <w:rPr>
          <w:rFonts w:eastAsia="Times New Roman" w:cstheme="minorHAnsi"/>
          <w:sz w:val="24"/>
          <w:szCs w:val="24"/>
          <w:lang w:eastAsia="pl-PL"/>
        </w:rPr>
        <w:t>związanych z realizowanym projektem</w:t>
      </w:r>
      <w:r w:rsidRPr="00AF24D8">
        <w:rPr>
          <w:rFonts w:eastAsia="Times New Roman" w:cstheme="minorHAnsi"/>
          <w:sz w:val="24"/>
          <w:szCs w:val="24"/>
          <w:lang w:eastAsia="pl-PL"/>
        </w:rPr>
        <w:t xml:space="preserve"> Beneficjent dokonuje na rachunek bankowy Instytucji Zarządzającej, wyodrębniony dla </w:t>
      </w:r>
      <w:r w:rsidR="00693757" w:rsidRPr="00AF24D8">
        <w:rPr>
          <w:rFonts w:eastAsia="Times New Roman" w:cstheme="minorHAnsi"/>
          <w:sz w:val="24"/>
          <w:szCs w:val="24"/>
          <w:lang w:eastAsia="pl-PL"/>
        </w:rPr>
        <w:t xml:space="preserve">zwrotów z projektów współfinansowanych ze środków </w:t>
      </w:r>
      <w:r w:rsidRPr="00AF24D8">
        <w:rPr>
          <w:rFonts w:eastAsia="Times New Roman" w:cstheme="minorHAnsi"/>
          <w:sz w:val="24"/>
          <w:szCs w:val="24"/>
          <w:lang w:eastAsia="pl-PL"/>
        </w:rPr>
        <w:t xml:space="preserve">EFRR w ramach </w:t>
      </w:r>
      <w:r w:rsidR="00DA1627" w:rsidRPr="00AF24D8">
        <w:rPr>
          <w:rFonts w:eastAsia="Times New Roman" w:cstheme="minorHAnsi"/>
          <w:sz w:val="24"/>
          <w:szCs w:val="24"/>
          <w:lang w:eastAsia="pl-PL"/>
        </w:rPr>
        <w:t>FEO 2021-2027</w:t>
      </w:r>
      <w:r w:rsidRPr="00AF24D8">
        <w:rPr>
          <w:rFonts w:eastAsia="Times New Roman" w:cstheme="minorHAnsi"/>
          <w:sz w:val="24"/>
          <w:szCs w:val="24"/>
          <w:lang w:eastAsia="pl-PL"/>
        </w:rPr>
        <w:t xml:space="preserve"> </w:t>
      </w:r>
      <w:r w:rsidR="00AE3CB9" w:rsidRPr="00AF24D8">
        <w:rPr>
          <w:rFonts w:eastAsia="Times New Roman" w:cstheme="minorHAnsi"/>
          <w:sz w:val="24"/>
          <w:szCs w:val="24"/>
          <w:lang w:eastAsia="pl-PL"/>
        </w:rPr>
        <w:t xml:space="preserve">                                                                  </w:t>
      </w:r>
      <w:r w:rsidRPr="00AF24D8">
        <w:rPr>
          <w:rFonts w:eastAsia="Times New Roman" w:cstheme="minorHAnsi"/>
          <w:b/>
          <w:bCs/>
          <w:sz w:val="24"/>
          <w:szCs w:val="24"/>
          <w:lang w:eastAsia="pl-PL"/>
        </w:rPr>
        <w:t>nr</w:t>
      </w:r>
      <w:r w:rsidR="00DA1627" w:rsidRPr="00AF24D8">
        <w:rPr>
          <w:rFonts w:eastAsia="Times New Roman" w:cstheme="minorHAnsi"/>
          <w:b/>
          <w:bCs/>
          <w:sz w:val="24"/>
          <w:szCs w:val="24"/>
          <w:lang w:eastAsia="pl-PL"/>
        </w:rPr>
        <w:t xml:space="preserve"> </w:t>
      </w:r>
      <w:r w:rsidR="00A11FDC" w:rsidRPr="00AF24D8">
        <w:rPr>
          <w:rFonts w:eastAsia="Times New Roman" w:cstheme="minorHAnsi"/>
          <w:b/>
          <w:bCs/>
          <w:sz w:val="24"/>
          <w:szCs w:val="24"/>
          <w:lang w:eastAsia="pl-PL"/>
        </w:rPr>
        <w:t>47 1160 2202 0000 0005 7496 3675</w:t>
      </w:r>
      <w:r w:rsidR="00915481" w:rsidRPr="00AF24D8">
        <w:rPr>
          <w:rFonts w:eastAsia="Times New Roman" w:cstheme="minorHAnsi"/>
          <w:b/>
          <w:bCs/>
          <w:sz w:val="24"/>
          <w:szCs w:val="24"/>
          <w:lang w:eastAsia="pl-PL"/>
        </w:rPr>
        <w:t xml:space="preserve"> </w:t>
      </w:r>
      <w:r w:rsidR="00915481" w:rsidRPr="00AF24D8">
        <w:rPr>
          <w:rFonts w:eastAsia="Times New Roman" w:cstheme="minorHAnsi"/>
          <w:sz w:val="24"/>
          <w:szCs w:val="24"/>
          <w:lang w:eastAsia="pl-PL"/>
        </w:rPr>
        <w:t>prowadzony w Banku Millennium</w:t>
      </w:r>
      <w:r w:rsidR="00FD4343" w:rsidRPr="00AF24D8">
        <w:rPr>
          <w:rFonts w:eastAsia="Times New Roman" w:cstheme="minorHAnsi"/>
          <w:sz w:val="24"/>
          <w:szCs w:val="24"/>
          <w:lang w:eastAsia="pl-PL"/>
        </w:rPr>
        <w:t>.</w:t>
      </w:r>
    </w:p>
    <w:p w14:paraId="354C5418" w14:textId="69CB863F" w:rsidR="00AE3CB9" w:rsidRPr="00AF24D8" w:rsidRDefault="00AE3CB9" w:rsidP="000B2E99">
      <w:pPr>
        <w:numPr>
          <w:ilvl w:val="4"/>
          <w:numId w:val="20"/>
        </w:numPr>
        <w:tabs>
          <w:tab w:val="clear" w:pos="3600"/>
          <w:tab w:val="num" w:pos="284"/>
          <w:tab w:val="left" w:pos="360"/>
        </w:tabs>
        <w:spacing w:after="0" w:line="360" w:lineRule="auto"/>
        <w:ind w:left="284" w:hanging="284"/>
        <w:rPr>
          <w:rFonts w:eastAsia="Times New Roman" w:cstheme="minorHAnsi"/>
          <w:sz w:val="24"/>
          <w:szCs w:val="24"/>
          <w:lang w:eastAsia="pl-PL"/>
        </w:rPr>
      </w:pPr>
      <w:r w:rsidRPr="00AF24D8">
        <w:rPr>
          <w:rFonts w:eastAsia="Times New Roman" w:cstheme="minorHAnsi"/>
          <w:sz w:val="24"/>
          <w:szCs w:val="24"/>
          <w:lang w:eastAsia="pl-PL"/>
        </w:rPr>
        <w:t xml:space="preserve"> W przypadku niedokonania przez Beneficjenta zwrotu środków zgodnie z ust. 2 Instytucja Zarządzająca, po przeprowadzeniu postępowania określonego przepisami ustawy z dnia 14 czerwca 1960 r. - Kodeks postępowania administracyjnego (</w:t>
      </w:r>
      <w:proofErr w:type="spellStart"/>
      <w:r w:rsidRPr="00AF24D8">
        <w:rPr>
          <w:rFonts w:eastAsia="Times New Roman" w:cstheme="minorHAnsi"/>
          <w:sz w:val="24"/>
          <w:szCs w:val="24"/>
          <w:lang w:eastAsia="pl-PL"/>
        </w:rPr>
        <w:t>t.j</w:t>
      </w:r>
      <w:proofErr w:type="spellEnd"/>
      <w:r w:rsidRPr="00AF24D8">
        <w:rPr>
          <w:rFonts w:eastAsia="Times New Roman" w:cstheme="minorHAnsi"/>
          <w:sz w:val="24"/>
          <w:szCs w:val="24"/>
          <w:lang w:eastAsia="pl-PL"/>
        </w:rPr>
        <w:t>. Dz. U. z 202</w:t>
      </w:r>
      <w:r w:rsidR="00A3046A" w:rsidRPr="00AF24D8">
        <w:rPr>
          <w:rFonts w:eastAsia="Times New Roman" w:cstheme="minorHAnsi"/>
          <w:sz w:val="24"/>
          <w:szCs w:val="24"/>
          <w:lang w:eastAsia="pl-PL"/>
        </w:rPr>
        <w:t>4</w:t>
      </w:r>
      <w:r w:rsidRPr="00AF24D8">
        <w:rPr>
          <w:rFonts w:eastAsia="Times New Roman" w:cstheme="minorHAnsi"/>
          <w:sz w:val="24"/>
          <w:szCs w:val="24"/>
          <w:lang w:eastAsia="pl-PL"/>
        </w:rPr>
        <w:t xml:space="preserve"> r. poz. </w:t>
      </w:r>
      <w:r w:rsidR="00A3046A" w:rsidRPr="00AF24D8">
        <w:rPr>
          <w:rFonts w:eastAsia="Times New Roman" w:cstheme="minorHAnsi"/>
          <w:sz w:val="24"/>
          <w:szCs w:val="24"/>
          <w:lang w:eastAsia="pl-PL"/>
        </w:rPr>
        <w:t>572</w:t>
      </w:r>
      <w:r w:rsidRPr="00AF24D8">
        <w:rPr>
          <w:rFonts w:eastAsia="Times New Roman" w:cstheme="minorHAnsi"/>
          <w:sz w:val="24"/>
          <w:szCs w:val="24"/>
          <w:lang w:eastAsia="pl-PL"/>
        </w:rPr>
        <w:t xml:space="preserve">), wydaje decyzję, o której mowa w art. 207 ust. 9 </w:t>
      </w:r>
      <w:proofErr w:type="spellStart"/>
      <w:r w:rsidRPr="00AF24D8">
        <w:rPr>
          <w:rFonts w:eastAsia="Times New Roman" w:cstheme="minorHAnsi"/>
          <w:sz w:val="24"/>
          <w:szCs w:val="24"/>
          <w:lang w:eastAsia="pl-PL"/>
        </w:rPr>
        <w:t>Ufp</w:t>
      </w:r>
      <w:proofErr w:type="spellEnd"/>
      <w:r w:rsidRPr="00AF24D8">
        <w:rPr>
          <w:rFonts w:eastAsia="Times New Roman" w:cstheme="minorHAnsi"/>
          <w:sz w:val="24"/>
          <w:szCs w:val="24"/>
          <w:lang w:eastAsia="pl-PL"/>
        </w:rPr>
        <w:t>. Od ww. decyzji Beneficjentowi przysługuje wniosek o ponowne rozpatrzenie sprawy.</w:t>
      </w:r>
    </w:p>
    <w:p w14:paraId="2D4C94BD" w14:textId="087F29A6" w:rsidR="00AE3CB9" w:rsidRPr="00AF24D8" w:rsidRDefault="00AE3CB9" w:rsidP="000B2E99">
      <w:pPr>
        <w:numPr>
          <w:ilvl w:val="4"/>
          <w:numId w:val="20"/>
        </w:numPr>
        <w:tabs>
          <w:tab w:val="clear" w:pos="3600"/>
          <w:tab w:val="num" w:pos="284"/>
          <w:tab w:val="left" w:pos="360"/>
        </w:tabs>
        <w:spacing w:after="0" w:line="360" w:lineRule="auto"/>
        <w:ind w:left="142" w:hanging="142"/>
        <w:rPr>
          <w:rFonts w:eastAsia="Times New Roman" w:cstheme="minorHAnsi"/>
          <w:sz w:val="24"/>
          <w:szCs w:val="24"/>
          <w:lang w:eastAsia="pl-PL"/>
        </w:rPr>
      </w:pPr>
      <w:r w:rsidRPr="00AF24D8">
        <w:rPr>
          <w:rFonts w:eastAsia="Times New Roman" w:cstheme="minorHAnsi"/>
          <w:sz w:val="24"/>
          <w:szCs w:val="24"/>
          <w:lang w:eastAsia="pl-PL"/>
        </w:rPr>
        <w:t xml:space="preserve"> Decyzji, o której mowa w ust. 4, nie wydaje się, jeżeli Beneficjent dokonał zwrotu środków przed jej wydaniem.</w:t>
      </w:r>
    </w:p>
    <w:p w14:paraId="2F4C4509" w14:textId="2E586708" w:rsidR="00734069" w:rsidRPr="00AF24D8" w:rsidRDefault="00734069" w:rsidP="000B2E99">
      <w:pPr>
        <w:pStyle w:val="pf0"/>
        <w:numPr>
          <w:ilvl w:val="2"/>
          <w:numId w:val="20"/>
        </w:numPr>
        <w:tabs>
          <w:tab w:val="clear" w:pos="2340"/>
        </w:tabs>
        <w:spacing w:before="0" w:beforeAutospacing="0" w:after="0" w:afterAutospacing="0" w:line="360" w:lineRule="auto"/>
        <w:ind w:left="284" w:hanging="284"/>
        <w:rPr>
          <w:rFonts w:asciiTheme="minorHAnsi" w:hAnsiTheme="minorHAnsi" w:cstheme="minorHAnsi"/>
        </w:rPr>
      </w:pPr>
      <w:r w:rsidRPr="00AF24D8">
        <w:rPr>
          <w:rStyle w:val="cf01"/>
          <w:rFonts w:asciiTheme="minorHAnsi" w:hAnsiTheme="minorHAnsi" w:cstheme="minorHAnsi"/>
          <w:sz w:val="24"/>
          <w:szCs w:val="24"/>
        </w:rPr>
        <w:lastRenderedPageBreak/>
        <w:t xml:space="preserve">W przypadku braku zwrotu środków w terminie 14 dni kalendarzowych od dnia upływu terminu zwrotu określonego w ostatecznej decyzji, o której mowa w ust. </w:t>
      </w:r>
      <w:r w:rsidR="004445FB" w:rsidRPr="00AF24D8">
        <w:rPr>
          <w:rStyle w:val="cf01"/>
          <w:rFonts w:asciiTheme="minorHAnsi" w:hAnsiTheme="minorHAnsi" w:cstheme="minorHAnsi"/>
          <w:sz w:val="24"/>
          <w:szCs w:val="24"/>
        </w:rPr>
        <w:t>4</w:t>
      </w:r>
      <w:r w:rsidRPr="00AF24D8">
        <w:rPr>
          <w:rStyle w:val="cf01"/>
          <w:rFonts w:asciiTheme="minorHAnsi" w:hAnsiTheme="minorHAnsi" w:cstheme="minorHAnsi"/>
          <w:sz w:val="24"/>
          <w:szCs w:val="24"/>
        </w:rPr>
        <w:t xml:space="preserve">, Beneficjent zostaje wykluczony z możliwości otrzymania środków zgodnie z art. 207 ust. 4 pkt 3 </w:t>
      </w:r>
      <w:proofErr w:type="spellStart"/>
      <w:r w:rsidRPr="00AF24D8">
        <w:rPr>
          <w:rStyle w:val="cf01"/>
          <w:rFonts w:asciiTheme="minorHAnsi" w:hAnsiTheme="minorHAnsi" w:cstheme="minorHAnsi"/>
          <w:sz w:val="24"/>
          <w:szCs w:val="24"/>
        </w:rPr>
        <w:t>Ufp</w:t>
      </w:r>
      <w:proofErr w:type="spellEnd"/>
      <w:r w:rsidRPr="00AF24D8">
        <w:rPr>
          <w:rStyle w:val="cf01"/>
          <w:rFonts w:asciiTheme="minorHAnsi" w:hAnsiTheme="minorHAnsi" w:cstheme="minorHAnsi"/>
          <w:sz w:val="24"/>
          <w:szCs w:val="24"/>
        </w:rPr>
        <w:t xml:space="preserve">, </w:t>
      </w:r>
      <w:r w:rsidR="0063490E">
        <w:rPr>
          <w:rStyle w:val="cf01"/>
          <w:rFonts w:asciiTheme="minorHAnsi" w:hAnsiTheme="minorHAnsi" w:cstheme="minorHAnsi"/>
          <w:sz w:val="24"/>
          <w:szCs w:val="24"/>
        </w:rPr>
        <w:br/>
      </w:r>
      <w:r w:rsidRPr="00AF24D8">
        <w:rPr>
          <w:rStyle w:val="cf01"/>
          <w:rFonts w:asciiTheme="minorHAnsi" w:hAnsiTheme="minorHAnsi" w:cstheme="minorHAnsi"/>
          <w:sz w:val="24"/>
          <w:szCs w:val="24"/>
        </w:rPr>
        <w:t xml:space="preserve">z zastrzeżeniem art. 207 ust. 7 </w:t>
      </w:r>
      <w:proofErr w:type="spellStart"/>
      <w:r w:rsidRPr="00AF24D8">
        <w:rPr>
          <w:rStyle w:val="cf01"/>
          <w:rFonts w:asciiTheme="minorHAnsi" w:hAnsiTheme="minorHAnsi" w:cstheme="minorHAnsi"/>
          <w:sz w:val="24"/>
          <w:szCs w:val="24"/>
        </w:rPr>
        <w:t>Ufp</w:t>
      </w:r>
      <w:proofErr w:type="spellEnd"/>
      <w:r w:rsidRPr="00AF24D8">
        <w:rPr>
          <w:rStyle w:val="cf01"/>
          <w:rFonts w:asciiTheme="minorHAnsi" w:hAnsiTheme="minorHAnsi" w:cstheme="minorHAnsi"/>
          <w:sz w:val="24"/>
          <w:szCs w:val="24"/>
        </w:rPr>
        <w:t>.</w:t>
      </w:r>
    </w:p>
    <w:p w14:paraId="1CEA814B" w14:textId="77777777" w:rsidR="00B8612D" w:rsidRPr="00AF24D8" w:rsidRDefault="00B8612D" w:rsidP="000B2E99">
      <w:pPr>
        <w:spacing w:after="0" w:line="360" w:lineRule="auto"/>
        <w:rPr>
          <w:rFonts w:eastAsia="Calibri" w:cstheme="minorHAnsi"/>
          <w:b/>
          <w:sz w:val="24"/>
          <w:szCs w:val="24"/>
        </w:rPr>
      </w:pPr>
    </w:p>
    <w:p w14:paraId="4E89B618" w14:textId="0C5E68E3"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 xml:space="preserve">Zabezpieczenie prawidłowej realizacji </w:t>
      </w:r>
      <w:r w:rsidR="00804488" w:rsidRPr="00AF24D8">
        <w:rPr>
          <w:rFonts w:eastAsia="Calibri" w:cstheme="minorHAnsi"/>
          <w:b/>
          <w:sz w:val="24"/>
          <w:szCs w:val="24"/>
        </w:rPr>
        <w:t>Umowy</w:t>
      </w:r>
    </w:p>
    <w:p w14:paraId="141BA0F8" w14:textId="0347D224" w:rsidR="009307A6" w:rsidRPr="00AF24D8" w:rsidRDefault="009307A6" w:rsidP="000B2E99">
      <w:pPr>
        <w:spacing w:after="0" w:line="360" w:lineRule="auto"/>
        <w:rPr>
          <w:rFonts w:eastAsia="Calibri" w:cstheme="minorHAnsi"/>
          <w:b/>
          <w:sz w:val="24"/>
          <w:szCs w:val="24"/>
          <w:vertAlign w:val="superscript"/>
        </w:rPr>
      </w:pPr>
      <w:r w:rsidRPr="00AF24D8">
        <w:rPr>
          <w:rFonts w:eastAsia="Calibri" w:cstheme="minorHAnsi"/>
          <w:b/>
          <w:sz w:val="24"/>
          <w:szCs w:val="24"/>
        </w:rPr>
        <w:t>§ 1</w:t>
      </w:r>
      <w:r w:rsidR="00536A5D">
        <w:rPr>
          <w:rFonts w:eastAsia="Calibri" w:cstheme="minorHAnsi"/>
          <w:b/>
          <w:sz w:val="24"/>
          <w:szCs w:val="24"/>
        </w:rPr>
        <w:t>6</w:t>
      </w:r>
      <w:r w:rsidRPr="00AF24D8">
        <w:rPr>
          <w:rFonts w:eastAsia="Calibri" w:cstheme="minorHAnsi"/>
          <w:b/>
          <w:sz w:val="24"/>
          <w:szCs w:val="24"/>
          <w:vertAlign w:val="superscript"/>
        </w:rPr>
        <w:footnoteReference w:id="7"/>
      </w:r>
      <w:r w:rsidRPr="00AF24D8">
        <w:rPr>
          <w:rFonts w:eastAsia="Calibri" w:cstheme="minorHAnsi"/>
          <w:b/>
          <w:sz w:val="24"/>
          <w:szCs w:val="24"/>
          <w:vertAlign w:val="superscript"/>
        </w:rPr>
        <w:t>)</w:t>
      </w:r>
    </w:p>
    <w:p w14:paraId="02FB134E" w14:textId="31F12D27" w:rsidR="009307A6" w:rsidRPr="00AF24D8" w:rsidRDefault="009307A6" w:rsidP="000B2E99">
      <w:pPr>
        <w:numPr>
          <w:ilvl w:val="3"/>
          <w:numId w:val="13"/>
        </w:numPr>
        <w:suppressAutoHyphens/>
        <w:spacing w:after="0" w:line="360" w:lineRule="auto"/>
        <w:ind w:left="284" w:hanging="284"/>
        <w:rPr>
          <w:rFonts w:eastAsia="Times New Roman" w:cstheme="minorHAnsi"/>
          <w:sz w:val="24"/>
          <w:szCs w:val="24"/>
          <w:lang w:eastAsia="pl-PL"/>
        </w:rPr>
      </w:pPr>
      <w:r w:rsidRPr="00AF24D8">
        <w:rPr>
          <w:rFonts w:eastAsia="Times New Roman" w:cstheme="minorHAnsi"/>
          <w:sz w:val="24"/>
          <w:szCs w:val="24"/>
          <w:lang w:eastAsia="pl-PL"/>
        </w:rPr>
        <w:t xml:space="preserve">Beneficjent </w:t>
      </w:r>
      <w:r w:rsidR="006D4AD6" w:rsidRPr="00AF24D8">
        <w:rPr>
          <w:rFonts w:eastAsia="Times New Roman" w:cstheme="minorHAnsi"/>
          <w:sz w:val="24"/>
          <w:szCs w:val="24"/>
          <w:lang w:eastAsia="pl-PL"/>
        </w:rPr>
        <w:t>wnosi</w:t>
      </w:r>
      <w:r w:rsidRPr="00AF24D8">
        <w:rPr>
          <w:rFonts w:eastAsia="Times New Roman" w:cstheme="minorHAnsi"/>
          <w:sz w:val="24"/>
          <w:szCs w:val="24"/>
          <w:lang w:eastAsia="pl-PL"/>
        </w:rPr>
        <w:t xml:space="preserve"> oraz przekazuje do Instytucji Zarządzającej, poprawnie ustanowione zabezpieczenie prawidłowej realizacji </w:t>
      </w:r>
      <w:r w:rsidR="00804488" w:rsidRPr="00AF24D8">
        <w:rPr>
          <w:rFonts w:eastAsia="Times New Roman" w:cstheme="minorHAnsi"/>
          <w:sz w:val="24"/>
          <w:szCs w:val="24"/>
          <w:lang w:eastAsia="pl-PL"/>
        </w:rPr>
        <w:t>Umowy</w:t>
      </w:r>
      <w:r w:rsidRPr="00AF24D8">
        <w:rPr>
          <w:rFonts w:eastAsia="Times New Roman" w:cstheme="minorHAnsi"/>
          <w:sz w:val="24"/>
          <w:szCs w:val="24"/>
          <w:lang w:eastAsia="pl-PL"/>
        </w:rPr>
        <w:t xml:space="preserve"> nie później niż w terminie do 30 dni od dnia zawarcia </w:t>
      </w:r>
      <w:r w:rsidR="00804488" w:rsidRPr="00AF24D8">
        <w:rPr>
          <w:rFonts w:eastAsia="Times New Roman" w:cstheme="minorHAnsi"/>
          <w:sz w:val="24"/>
          <w:szCs w:val="24"/>
          <w:lang w:eastAsia="pl-PL"/>
        </w:rPr>
        <w:t>Umowy,</w:t>
      </w:r>
      <w:r w:rsidRPr="00AF24D8">
        <w:rPr>
          <w:rFonts w:eastAsia="Times New Roman" w:cstheme="minorHAnsi"/>
          <w:sz w:val="24"/>
          <w:szCs w:val="24"/>
          <w:lang w:eastAsia="pl-PL"/>
        </w:rPr>
        <w:t xml:space="preserve"> na kwotę nie mniejszą niż wysokość kwoty dofinansowania, o której mowa w § 2 ust. 4.</w:t>
      </w:r>
    </w:p>
    <w:p w14:paraId="75203634" w14:textId="10757BCB" w:rsidR="009307A6" w:rsidRPr="00AF24D8" w:rsidRDefault="009307A6" w:rsidP="000B2E99">
      <w:pPr>
        <w:keepLines/>
        <w:numPr>
          <w:ilvl w:val="3"/>
          <w:numId w:val="13"/>
        </w:numPr>
        <w:suppressAutoHyphens/>
        <w:spacing w:after="0" w:line="360" w:lineRule="auto"/>
        <w:ind w:left="284" w:hanging="284"/>
        <w:rPr>
          <w:rFonts w:eastAsia="Times New Roman" w:cstheme="minorHAnsi"/>
          <w:sz w:val="24"/>
          <w:szCs w:val="24"/>
          <w:lang w:eastAsia="pl-PL"/>
        </w:rPr>
      </w:pPr>
      <w:r w:rsidRPr="00AF24D8">
        <w:rPr>
          <w:rFonts w:eastAsia="Times New Roman" w:cstheme="minorHAnsi"/>
          <w:sz w:val="24"/>
          <w:szCs w:val="24"/>
          <w:lang w:eastAsia="pl-PL"/>
        </w:rPr>
        <w:t xml:space="preserve">W </w:t>
      </w:r>
      <w:r w:rsidR="002928BB" w:rsidRPr="00AF24D8">
        <w:rPr>
          <w:rFonts w:eastAsia="Times New Roman" w:cstheme="minorHAnsi"/>
          <w:sz w:val="24"/>
          <w:szCs w:val="24"/>
          <w:lang w:eastAsia="pl-PL"/>
        </w:rPr>
        <w:t xml:space="preserve">przypadku, gdy wartość przyznanego Dofinansowania, o którym mowa w § 2 ust. 4 nie przekracza </w:t>
      </w:r>
      <w:r w:rsidR="002928BB" w:rsidRPr="00AF24D8">
        <w:rPr>
          <w:rFonts w:eastAsia="Times New Roman" w:cstheme="minorHAnsi"/>
          <w:b/>
          <w:sz w:val="24"/>
          <w:szCs w:val="24"/>
          <w:lang w:eastAsia="pl-PL"/>
        </w:rPr>
        <w:t>10</w:t>
      </w:r>
      <w:r w:rsidR="00785686" w:rsidRPr="00AF24D8">
        <w:rPr>
          <w:rFonts w:eastAsia="Times New Roman" w:cstheme="minorHAnsi"/>
          <w:b/>
          <w:sz w:val="24"/>
          <w:szCs w:val="24"/>
          <w:lang w:eastAsia="pl-PL"/>
        </w:rPr>
        <w:t> </w:t>
      </w:r>
      <w:r w:rsidR="002928BB" w:rsidRPr="00AF24D8">
        <w:rPr>
          <w:rFonts w:eastAsia="Times New Roman" w:cstheme="minorHAnsi"/>
          <w:b/>
          <w:sz w:val="24"/>
          <w:szCs w:val="24"/>
          <w:lang w:eastAsia="pl-PL"/>
        </w:rPr>
        <w:t>000</w:t>
      </w:r>
      <w:r w:rsidR="00785686" w:rsidRPr="00AF24D8">
        <w:rPr>
          <w:rFonts w:eastAsia="Times New Roman" w:cstheme="minorHAnsi"/>
          <w:b/>
          <w:sz w:val="24"/>
          <w:szCs w:val="24"/>
          <w:lang w:eastAsia="pl-PL"/>
        </w:rPr>
        <w:t> </w:t>
      </w:r>
      <w:r w:rsidR="002928BB" w:rsidRPr="00AF24D8">
        <w:rPr>
          <w:rFonts w:eastAsia="Times New Roman" w:cstheme="minorHAnsi"/>
          <w:b/>
          <w:sz w:val="24"/>
          <w:szCs w:val="24"/>
          <w:lang w:eastAsia="pl-PL"/>
        </w:rPr>
        <w:t>000</w:t>
      </w:r>
      <w:r w:rsidR="00785686" w:rsidRPr="00AF24D8">
        <w:rPr>
          <w:rFonts w:eastAsia="Times New Roman" w:cstheme="minorHAnsi"/>
          <w:b/>
          <w:sz w:val="24"/>
          <w:szCs w:val="24"/>
          <w:lang w:eastAsia="pl-PL"/>
        </w:rPr>
        <w:t>,00</w:t>
      </w:r>
      <w:r w:rsidR="002928BB" w:rsidRPr="00AF24D8">
        <w:rPr>
          <w:rFonts w:eastAsia="Times New Roman" w:cstheme="minorHAnsi"/>
          <w:sz w:val="24"/>
          <w:szCs w:val="24"/>
          <w:lang w:eastAsia="pl-PL"/>
        </w:rPr>
        <w:t xml:space="preserve"> zł, lub Beneficjent jest podmiotem świadczącym usługi publiczne lub usługi w ogólnym interesie gospodarczym, o których mowa w art. 93 i art. 106 ust. 2 Traktatu o funkcjonowaniu Unii Europejskiej, lub jest instytutem badawczym </w:t>
      </w:r>
      <w:r w:rsidR="0063490E">
        <w:rPr>
          <w:rFonts w:eastAsia="Times New Roman" w:cstheme="minorHAnsi"/>
          <w:sz w:val="24"/>
          <w:szCs w:val="24"/>
          <w:lang w:eastAsia="pl-PL"/>
        </w:rPr>
        <w:br/>
      </w:r>
      <w:r w:rsidR="002928BB" w:rsidRPr="00AF24D8">
        <w:rPr>
          <w:rFonts w:eastAsia="Times New Roman" w:cstheme="minorHAnsi"/>
          <w:sz w:val="24"/>
          <w:szCs w:val="24"/>
          <w:lang w:eastAsia="pl-PL"/>
        </w:rPr>
        <w:t>w rozumieniu ustawy z dnia 30 kwietnia 2010 r. o instytutach badawczych (Dz.U.</w:t>
      </w:r>
      <w:r w:rsidR="002928BB" w:rsidRPr="00AF24D8">
        <w:rPr>
          <w:rFonts w:cstheme="minorHAnsi"/>
          <w:sz w:val="24"/>
          <w:szCs w:val="24"/>
        </w:rPr>
        <w:t xml:space="preserve"> </w:t>
      </w:r>
      <w:r w:rsidR="002928BB" w:rsidRPr="00AF24D8">
        <w:rPr>
          <w:rFonts w:eastAsia="Times New Roman" w:cstheme="minorHAnsi"/>
          <w:sz w:val="24"/>
          <w:szCs w:val="24"/>
          <w:lang w:eastAsia="pl-PL"/>
        </w:rPr>
        <w:t>202</w:t>
      </w:r>
      <w:r w:rsidR="00EF1ED0" w:rsidRPr="00AF24D8">
        <w:rPr>
          <w:rFonts w:eastAsia="Times New Roman" w:cstheme="minorHAnsi"/>
          <w:sz w:val="24"/>
          <w:szCs w:val="24"/>
          <w:lang w:eastAsia="pl-PL"/>
        </w:rPr>
        <w:t>4</w:t>
      </w:r>
      <w:r w:rsidR="002928BB" w:rsidRPr="00AF24D8">
        <w:rPr>
          <w:rFonts w:eastAsia="Times New Roman" w:cstheme="minorHAnsi"/>
          <w:sz w:val="24"/>
          <w:szCs w:val="24"/>
          <w:lang w:eastAsia="pl-PL"/>
        </w:rPr>
        <w:t xml:space="preserve"> r., poz. </w:t>
      </w:r>
      <w:r w:rsidR="00EF1ED0" w:rsidRPr="00AF24D8">
        <w:rPr>
          <w:rFonts w:eastAsia="Times New Roman" w:cstheme="minorHAnsi"/>
          <w:sz w:val="24"/>
          <w:szCs w:val="24"/>
          <w:lang w:eastAsia="pl-PL"/>
        </w:rPr>
        <w:t>534</w:t>
      </w:r>
      <w:r w:rsidR="002928BB" w:rsidRPr="00AF24D8">
        <w:rPr>
          <w:rFonts w:eastAsia="Times New Roman" w:cstheme="minorHAnsi"/>
          <w:sz w:val="24"/>
          <w:szCs w:val="24"/>
          <w:lang w:eastAsia="pl-PL"/>
        </w:rPr>
        <w:t>), zabezpieczenie o którym mowa w ust. 1, ustanawiane jest w formie weksla in blanco wraz z deklaracją wekslową</w:t>
      </w:r>
      <w:r w:rsidRPr="00AF24D8">
        <w:rPr>
          <w:rFonts w:eastAsia="Times New Roman" w:cstheme="minorHAnsi"/>
          <w:sz w:val="24"/>
          <w:szCs w:val="24"/>
          <w:lang w:eastAsia="pl-PL"/>
        </w:rPr>
        <w:t>.</w:t>
      </w:r>
    </w:p>
    <w:p w14:paraId="6FCC62CC" w14:textId="061AE514" w:rsidR="009307A6" w:rsidRPr="00AF24D8" w:rsidRDefault="009307A6" w:rsidP="000B2E99">
      <w:pPr>
        <w:keepNext/>
        <w:keepLines/>
        <w:numPr>
          <w:ilvl w:val="3"/>
          <w:numId w:val="13"/>
        </w:numPr>
        <w:suppressAutoHyphens/>
        <w:spacing w:after="0" w:line="360" w:lineRule="auto"/>
        <w:ind w:left="284" w:hanging="284"/>
        <w:rPr>
          <w:rFonts w:eastAsia="Times New Roman" w:cstheme="minorHAnsi"/>
          <w:sz w:val="24"/>
          <w:szCs w:val="24"/>
          <w:lang w:eastAsia="pl-PL"/>
        </w:rPr>
      </w:pPr>
      <w:r w:rsidRPr="00AF24D8">
        <w:rPr>
          <w:rFonts w:eastAsia="Times New Roman" w:cstheme="minorHAnsi"/>
          <w:sz w:val="24"/>
          <w:szCs w:val="24"/>
          <w:lang w:eastAsia="pl-PL"/>
        </w:rPr>
        <w:t xml:space="preserve">W przypadku, gdy wartość przyznanego Dofinansowania, o którym mowa w § 2 ust. </w:t>
      </w:r>
      <w:r w:rsidR="0063490E">
        <w:rPr>
          <w:rFonts w:eastAsia="Times New Roman" w:cstheme="minorHAnsi"/>
          <w:sz w:val="24"/>
          <w:szCs w:val="24"/>
          <w:lang w:eastAsia="pl-PL"/>
        </w:rPr>
        <w:br/>
      </w:r>
      <w:r w:rsidRPr="00AF24D8">
        <w:rPr>
          <w:rFonts w:eastAsia="Times New Roman" w:cstheme="minorHAnsi"/>
          <w:sz w:val="24"/>
          <w:szCs w:val="24"/>
          <w:lang w:eastAsia="pl-PL"/>
        </w:rPr>
        <w:t xml:space="preserve">4 przekracza </w:t>
      </w:r>
      <w:r w:rsidRPr="00AF24D8">
        <w:rPr>
          <w:rFonts w:eastAsia="Times New Roman" w:cstheme="minorHAnsi"/>
          <w:b/>
          <w:sz w:val="24"/>
          <w:szCs w:val="24"/>
          <w:lang w:eastAsia="pl-PL"/>
        </w:rPr>
        <w:t>10</w:t>
      </w:r>
      <w:r w:rsidR="00785686" w:rsidRPr="00AF24D8">
        <w:rPr>
          <w:rFonts w:eastAsia="Times New Roman" w:cstheme="minorHAnsi"/>
          <w:b/>
          <w:sz w:val="24"/>
          <w:szCs w:val="24"/>
          <w:lang w:eastAsia="pl-PL"/>
        </w:rPr>
        <w:t> </w:t>
      </w:r>
      <w:r w:rsidRPr="00AF24D8">
        <w:rPr>
          <w:rFonts w:eastAsia="Times New Roman" w:cstheme="minorHAnsi"/>
          <w:b/>
          <w:sz w:val="24"/>
          <w:szCs w:val="24"/>
          <w:lang w:eastAsia="pl-PL"/>
        </w:rPr>
        <w:t>000</w:t>
      </w:r>
      <w:r w:rsidR="00785686" w:rsidRPr="00AF24D8">
        <w:rPr>
          <w:rFonts w:eastAsia="Times New Roman" w:cstheme="minorHAnsi"/>
          <w:b/>
          <w:sz w:val="24"/>
          <w:szCs w:val="24"/>
          <w:lang w:eastAsia="pl-PL"/>
        </w:rPr>
        <w:t> </w:t>
      </w:r>
      <w:r w:rsidRPr="00AF24D8">
        <w:rPr>
          <w:rFonts w:eastAsia="Times New Roman" w:cstheme="minorHAnsi"/>
          <w:b/>
          <w:sz w:val="24"/>
          <w:szCs w:val="24"/>
          <w:lang w:eastAsia="pl-PL"/>
        </w:rPr>
        <w:t>000</w:t>
      </w:r>
      <w:r w:rsidR="00785686" w:rsidRPr="00AF24D8">
        <w:rPr>
          <w:rFonts w:eastAsia="Times New Roman" w:cstheme="minorHAnsi"/>
          <w:b/>
          <w:sz w:val="24"/>
          <w:szCs w:val="24"/>
          <w:lang w:eastAsia="pl-PL"/>
        </w:rPr>
        <w:t>,00</w:t>
      </w:r>
      <w:r w:rsidRPr="00AF24D8">
        <w:rPr>
          <w:rFonts w:eastAsia="Times New Roman" w:cstheme="minorHAnsi"/>
          <w:sz w:val="24"/>
          <w:szCs w:val="24"/>
          <w:lang w:eastAsia="pl-PL"/>
        </w:rPr>
        <w:t xml:space="preserve"> zł, zabezpieczenie, o którym mowa w ust. 1 ustanawiane jest w</w:t>
      </w:r>
      <w:r w:rsidR="008A481D" w:rsidRPr="00AF24D8">
        <w:rPr>
          <w:rFonts w:eastAsia="Times New Roman" w:cstheme="minorHAnsi"/>
          <w:sz w:val="24"/>
          <w:szCs w:val="24"/>
          <w:lang w:eastAsia="pl-PL"/>
        </w:rPr>
        <w:t xml:space="preserve"> jednej albo kilku</w:t>
      </w:r>
      <w:r w:rsidRPr="00AF24D8">
        <w:rPr>
          <w:rFonts w:eastAsia="Times New Roman" w:cstheme="minorHAnsi"/>
          <w:sz w:val="24"/>
          <w:szCs w:val="24"/>
          <w:lang w:eastAsia="pl-PL"/>
        </w:rPr>
        <w:t xml:space="preserve"> następując</w:t>
      </w:r>
      <w:r w:rsidR="008A481D" w:rsidRPr="00AF24D8">
        <w:rPr>
          <w:rFonts w:eastAsia="Times New Roman" w:cstheme="minorHAnsi"/>
          <w:sz w:val="24"/>
          <w:szCs w:val="24"/>
          <w:lang w:eastAsia="pl-PL"/>
        </w:rPr>
        <w:t>ych</w:t>
      </w:r>
      <w:r w:rsidRPr="00AF24D8">
        <w:rPr>
          <w:rFonts w:eastAsia="Times New Roman" w:cstheme="minorHAnsi"/>
          <w:sz w:val="24"/>
          <w:szCs w:val="24"/>
          <w:lang w:eastAsia="pl-PL"/>
        </w:rPr>
        <w:t xml:space="preserve"> form, która została wskazana przez Beneficjenta po </w:t>
      </w:r>
      <w:r w:rsidR="008A481D" w:rsidRPr="00AF24D8">
        <w:rPr>
          <w:rFonts w:eastAsia="Times New Roman" w:cstheme="minorHAnsi"/>
          <w:sz w:val="24"/>
          <w:szCs w:val="24"/>
          <w:lang w:eastAsia="pl-PL"/>
        </w:rPr>
        <w:t xml:space="preserve">wyrażeniu zgody przez </w:t>
      </w:r>
      <w:r w:rsidRPr="00AF24D8">
        <w:rPr>
          <w:rFonts w:eastAsia="Times New Roman" w:cstheme="minorHAnsi"/>
          <w:sz w:val="24"/>
          <w:szCs w:val="24"/>
          <w:lang w:eastAsia="pl-PL"/>
        </w:rPr>
        <w:t>Instytucj</w:t>
      </w:r>
      <w:r w:rsidR="008A481D" w:rsidRPr="00AF24D8">
        <w:rPr>
          <w:rFonts w:eastAsia="Times New Roman" w:cstheme="minorHAnsi"/>
          <w:sz w:val="24"/>
          <w:szCs w:val="24"/>
          <w:lang w:eastAsia="pl-PL"/>
        </w:rPr>
        <w:t>ę</w:t>
      </w:r>
      <w:r w:rsidRPr="00AF24D8">
        <w:rPr>
          <w:rFonts w:eastAsia="Times New Roman" w:cstheme="minorHAnsi"/>
          <w:sz w:val="24"/>
          <w:szCs w:val="24"/>
          <w:lang w:eastAsia="pl-PL"/>
        </w:rPr>
        <w:t xml:space="preserve"> Zarządzającą</w:t>
      </w:r>
      <w:r w:rsidR="008A481D" w:rsidRPr="00AF24D8">
        <w:rPr>
          <w:rFonts w:eastAsia="Times New Roman" w:cstheme="minorHAnsi"/>
          <w:sz w:val="24"/>
          <w:szCs w:val="24"/>
          <w:lang w:eastAsia="pl-PL"/>
        </w:rPr>
        <w:t xml:space="preserve"> na wskazan</w:t>
      </w:r>
      <w:r w:rsidR="00914ADB" w:rsidRPr="00AF24D8">
        <w:rPr>
          <w:rFonts w:eastAsia="Times New Roman" w:cstheme="minorHAnsi"/>
          <w:sz w:val="24"/>
          <w:szCs w:val="24"/>
          <w:lang w:eastAsia="pl-PL"/>
        </w:rPr>
        <w:t>ą przez Beneficjenta formę zabezpieczenia</w:t>
      </w:r>
      <w:r w:rsidRPr="00AF24D8">
        <w:rPr>
          <w:rFonts w:eastAsia="Times New Roman" w:cstheme="minorHAnsi"/>
          <w:sz w:val="24"/>
          <w:szCs w:val="24"/>
          <w:vertAlign w:val="superscript"/>
          <w:lang w:eastAsia="pl-PL"/>
        </w:rPr>
        <w:footnoteReference w:id="8"/>
      </w:r>
      <w:r w:rsidRPr="00AF24D8">
        <w:rPr>
          <w:rFonts w:eastAsia="Times New Roman" w:cstheme="minorHAnsi"/>
          <w:sz w:val="24"/>
          <w:szCs w:val="24"/>
          <w:vertAlign w:val="superscript"/>
          <w:lang w:eastAsia="pl-PL"/>
        </w:rPr>
        <w:t>)</w:t>
      </w:r>
      <w:r w:rsidRPr="00AF24D8">
        <w:rPr>
          <w:rFonts w:eastAsia="Times New Roman" w:cstheme="minorHAnsi"/>
          <w:sz w:val="24"/>
          <w:szCs w:val="24"/>
          <w:lang w:eastAsia="pl-PL"/>
        </w:rPr>
        <w:t>:</w:t>
      </w:r>
    </w:p>
    <w:p w14:paraId="0EF73143" w14:textId="77777777" w:rsidR="009307A6" w:rsidRPr="00AF24D8" w:rsidRDefault="009307A6" w:rsidP="000B2E99">
      <w:pPr>
        <w:numPr>
          <w:ilvl w:val="0"/>
          <w:numId w:val="14"/>
        </w:numPr>
        <w:tabs>
          <w:tab w:val="left" w:pos="284"/>
        </w:tabs>
        <w:spacing w:after="0" w:line="360" w:lineRule="auto"/>
        <w:ind w:hanging="436"/>
        <w:rPr>
          <w:rFonts w:eastAsia="Calibri" w:cstheme="minorHAnsi"/>
          <w:sz w:val="24"/>
          <w:szCs w:val="24"/>
        </w:rPr>
      </w:pPr>
      <w:r w:rsidRPr="00AF24D8">
        <w:rPr>
          <w:rFonts w:eastAsia="Calibri" w:cstheme="minorHAnsi"/>
          <w:sz w:val="24"/>
          <w:szCs w:val="24"/>
        </w:rPr>
        <w:t>pieniężnej;</w:t>
      </w:r>
    </w:p>
    <w:p w14:paraId="3C298246" w14:textId="0C7925EA" w:rsidR="009307A6" w:rsidRPr="00AF24D8" w:rsidRDefault="009307A6" w:rsidP="000B2E99">
      <w:pPr>
        <w:numPr>
          <w:ilvl w:val="0"/>
          <w:numId w:val="14"/>
        </w:numPr>
        <w:tabs>
          <w:tab w:val="left" w:pos="284"/>
        </w:tabs>
        <w:spacing w:after="0" w:line="360" w:lineRule="auto"/>
        <w:ind w:hanging="436"/>
        <w:rPr>
          <w:rFonts w:eastAsia="Calibri" w:cstheme="minorHAnsi"/>
          <w:sz w:val="24"/>
          <w:szCs w:val="24"/>
        </w:rPr>
      </w:pPr>
      <w:r w:rsidRPr="00AF24D8">
        <w:rPr>
          <w:rFonts w:eastAsia="Calibri" w:cstheme="minorHAnsi"/>
          <w:sz w:val="24"/>
          <w:szCs w:val="24"/>
        </w:rPr>
        <w:t xml:space="preserve">poręczenia bankowego lub poręczenia spółdzielczej kasy oszczędnościowo-kredytowej, z </w:t>
      </w:r>
      <w:r w:rsidR="006D4AD6" w:rsidRPr="00AF24D8">
        <w:rPr>
          <w:rFonts w:eastAsia="Calibri" w:cstheme="minorHAnsi"/>
          <w:sz w:val="24"/>
          <w:szCs w:val="24"/>
        </w:rPr>
        <w:t>tym,</w:t>
      </w:r>
      <w:r w:rsidRPr="00AF24D8">
        <w:rPr>
          <w:rFonts w:eastAsia="Calibri" w:cstheme="minorHAnsi"/>
          <w:sz w:val="24"/>
          <w:szCs w:val="24"/>
        </w:rPr>
        <w:t xml:space="preserve"> że zobowiązanie kasy jest zawsze zobowiązaniem pieniężnym;</w:t>
      </w:r>
    </w:p>
    <w:p w14:paraId="1F779458" w14:textId="77777777" w:rsidR="009307A6" w:rsidRPr="00AF24D8" w:rsidRDefault="009307A6" w:rsidP="000B2E99">
      <w:pPr>
        <w:numPr>
          <w:ilvl w:val="0"/>
          <w:numId w:val="14"/>
        </w:numPr>
        <w:tabs>
          <w:tab w:val="left" w:pos="284"/>
        </w:tabs>
        <w:spacing w:after="0" w:line="360" w:lineRule="auto"/>
        <w:ind w:hanging="436"/>
        <w:rPr>
          <w:rFonts w:eastAsia="Calibri" w:cstheme="minorHAnsi"/>
          <w:sz w:val="24"/>
          <w:szCs w:val="24"/>
        </w:rPr>
      </w:pPr>
      <w:r w:rsidRPr="00AF24D8">
        <w:rPr>
          <w:rFonts w:eastAsia="Calibri" w:cstheme="minorHAnsi"/>
          <w:sz w:val="24"/>
          <w:szCs w:val="24"/>
        </w:rPr>
        <w:t>gwarancji bankowej;</w:t>
      </w:r>
    </w:p>
    <w:p w14:paraId="4982B070" w14:textId="77777777" w:rsidR="009307A6" w:rsidRPr="00AF24D8" w:rsidRDefault="009307A6" w:rsidP="000B2E99">
      <w:pPr>
        <w:numPr>
          <w:ilvl w:val="0"/>
          <w:numId w:val="14"/>
        </w:numPr>
        <w:tabs>
          <w:tab w:val="left" w:pos="284"/>
        </w:tabs>
        <w:spacing w:after="0" w:line="360" w:lineRule="auto"/>
        <w:ind w:hanging="436"/>
        <w:rPr>
          <w:rFonts w:eastAsia="Calibri" w:cstheme="minorHAnsi"/>
          <w:sz w:val="24"/>
          <w:szCs w:val="24"/>
        </w:rPr>
      </w:pPr>
      <w:r w:rsidRPr="00AF24D8">
        <w:rPr>
          <w:rFonts w:eastAsia="Calibri" w:cstheme="minorHAnsi"/>
          <w:sz w:val="24"/>
          <w:szCs w:val="24"/>
        </w:rPr>
        <w:lastRenderedPageBreak/>
        <w:t>gwarancji ubezpieczeniowej;</w:t>
      </w:r>
    </w:p>
    <w:p w14:paraId="35B78291" w14:textId="4AFD4709" w:rsidR="009307A6" w:rsidRPr="00AF24D8" w:rsidRDefault="009307A6" w:rsidP="000B2E99">
      <w:pPr>
        <w:numPr>
          <w:ilvl w:val="0"/>
          <w:numId w:val="14"/>
        </w:numPr>
        <w:tabs>
          <w:tab w:val="left" w:pos="284"/>
        </w:tabs>
        <w:spacing w:after="0" w:line="360" w:lineRule="auto"/>
        <w:ind w:hanging="436"/>
        <w:rPr>
          <w:rFonts w:eastAsia="Calibri" w:cstheme="minorHAnsi"/>
          <w:sz w:val="24"/>
          <w:szCs w:val="24"/>
        </w:rPr>
      </w:pPr>
      <w:r w:rsidRPr="00AF24D8">
        <w:rPr>
          <w:rFonts w:eastAsia="Calibri" w:cstheme="minorHAnsi"/>
          <w:sz w:val="24"/>
          <w:szCs w:val="24"/>
        </w:rPr>
        <w:t xml:space="preserve">poręczenia, o którym mowa w art. 6b ust. 5 pkt 2 ustawy z dnia 9 listopada 2000 r. </w:t>
      </w:r>
      <w:r w:rsidRPr="00AF24D8">
        <w:rPr>
          <w:rFonts w:eastAsia="Calibri" w:cstheme="minorHAnsi"/>
          <w:sz w:val="24"/>
          <w:szCs w:val="24"/>
        </w:rPr>
        <w:br/>
        <w:t>o utworzeniu Polskiej Agencji Rozwoju Przedsiębiorczości (</w:t>
      </w:r>
      <w:proofErr w:type="spellStart"/>
      <w:r w:rsidR="008C6A61" w:rsidRPr="00AF24D8">
        <w:rPr>
          <w:rFonts w:eastAsia="Calibri" w:cstheme="minorHAnsi"/>
          <w:sz w:val="24"/>
          <w:szCs w:val="24"/>
        </w:rPr>
        <w:t>t.j</w:t>
      </w:r>
      <w:proofErr w:type="spellEnd"/>
      <w:r w:rsidR="008C6A61" w:rsidRPr="00AF24D8">
        <w:rPr>
          <w:rFonts w:eastAsia="Calibri" w:cstheme="minorHAnsi"/>
          <w:sz w:val="24"/>
          <w:szCs w:val="24"/>
        </w:rPr>
        <w:t>.</w:t>
      </w:r>
      <w:r w:rsidR="00182369" w:rsidRPr="00AF24D8">
        <w:rPr>
          <w:rFonts w:eastAsia="Calibri" w:cstheme="minorHAnsi"/>
          <w:sz w:val="24"/>
          <w:szCs w:val="24"/>
        </w:rPr>
        <w:t xml:space="preserve"> </w:t>
      </w:r>
      <w:r w:rsidR="008C6A61" w:rsidRPr="00AF24D8">
        <w:rPr>
          <w:rFonts w:eastAsia="Calibri" w:cstheme="minorHAnsi"/>
          <w:sz w:val="24"/>
          <w:szCs w:val="24"/>
        </w:rPr>
        <w:t>Dz. U z 202</w:t>
      </w:r>
      <w:r w:rsidR="00EF1ED0" w:rsidRPr="00AF24D8">
        <w:rPr>
          <w:rFonts w:eastAsia="Calibri" w:cstheme="minorHAnsi"/>
          <w:sz w:val="24"/>
          <w:szCs w:val="24"/>
        </w:rPr>
        <w:t>4</w:t>
      </w:r>
      <w:r w:rsidR="008C6A61" w:rsidRPr="00AF24D8">
        <w:rPr>
          <w:rFonts w:eastAsia="Calibri" w:cstheme="minorHAnsi"/>
          <w:sz w:val="24"/>
          <w:szCs w:val="24"/>
        </w:rPr>
        <w:t xml:space="preserve"> r., poz. 4</w:t>
      </w:r>
      <w:r w:rsidR="00EF1ED0" w:rsidRPr="00AF24D8">
        <w:rPr>
          <w:rFonts w:eastAsia="Calibri" w:cstheme="minorHAnsi"/>
          <w:sz w:val="24"/>
          <w:szCs w:val="24"/>
        </w:rPr>
        <w:t>19</w:t>
      </w:r>
      <w:r w:rsidR="00EF297B">
        <w:rPr>
          <w:rFonts w:eastAsia="Calibri" w:cstheme="minorHAnsi"/>
          <w:sz w:val="24"/>
          <w:szCs w:val="24"/>
        </w:rPr>
        <w:t xml:space="preserve"> z </w:t>
      </w:r>
      <w:proofErr w:type="spellStart"/>
      <w:r w:rsidR="00EF297B">
        <w:rPr>
          <w:rFonts w:eastAsia="Calibri" w:cstheme="minorHAnsi"/>
          <w:sz w:val="24"/>
          <w:szCs w:val="24"/>
        </w:rPr>
        <w:t>późn</w:t>
      </w:r>
      <w:proofErr w:type="spellEnd"/>
      <w:r w:rsidR="00EF297B">
        <w:rPr>
          <w:rFonts w:eastAsia="Calibri" w:cstheme="minorHAnsi"/>
          <w:sz w:val="24"/>
          <w:szCs w:val="24"/>
        </w:rPr>
        <w:t>. zm.</w:t>
      </w:r>
      <w:r w:rsidRPr="00AF24D8">
        <w:rPr>
          <w:rFonts w:eastAsia="Calibri" w:cstheme="minorHAnsi"/>
          <w:sz w:val="24"/>
          <w:szCs w:val="24"/>
        </w:rPr>
        <w:t>);</w:t>
      </w:r>
    </w:p>
    <w:p w14:paraId="5C18D243" w14:textId="77777777" w:rsidR="009307A6" w:rsidRPr="00AF24D8" w:rsidRDefault="009307A6" w:rsidP="000B2E99">
      <w:pPr>
        <w:numPr>
          <w:ilvl w:val="0"/>
          <w:numId w:val="14"/>
        </w:numPr>
        <w:tabs>
          <w:tab w:val="left" w:pos="284"/>
        </w:tabs>
        <w:spacing w:after="0" w:line="360" w:lineRule="auto"/>
        <w:ind w:hanging="436"/>
        <w:rPr>
          <w:rFonts w:eastAsia="Calibri" w:cstheme="minorHAnsi"/>
          <w:sz w:val="24"/>
          <w:szCs w:val="24"/>
        </w:rPr>
      </w:pPr>
      <w:r w:rsidRPr="00AF24D8">
        <w:rPr>
          <w:rFonts w:eastAsia="Calibri" w:cstheme="minorHAnsi"/>
          <w:sz w:val="24"/>
          <w:szCs w:val="24"/>
        </w:rPr>
        <w:t>weksla z poręczeniem wekslowym banku lub spółdzielczej kasy oszczędnościowo-kredytowej;</w:t>
      </w:r>
    </w:p>
    <w:p w14:paraId="3F472929" w14:textId="77777777" w:rsidR="009307A6" w:rsidRPr="00AF24D8" w:rsidRDefault="009307A6" w:rsidP="000B2E99">
      <w:pPr>
        <w:numPr>
          <w:ilvl w:val="0"/>
          <w:numId w:val="14"/>
        </w:numPr>
        <w:tabs>
          <w:tab w:val="left" w:pos="284"/>
        </w:tabs>
        <w:spacing w:after="0" w:line="360" w:lineRule="auto"/>
        <w:ind w:hanging="436"/>
        <w:rPr>
          <w:rFonts w:eastAsia="Calibri" w:cstheme="minorHAnsi"/>
          <w:sz w:val="24"/>
          <w:szCs w:val="24"/>
        </w:rPr>
      </w:pPr>
      <w:r w:rsidRPr="00AF24D8">
        <w:rPr>
          <w:rFonts w:eastAsia="Calibri" w:cstheme="minorHAnsi"/>
          <w:sz w:val="24"/>
          <w:szCs w:val="24"/>
        </w:rPr>
        <w:t>zastawu na papierach wartościowych emitowanych przez Skarb Państwa lub jednostkę samorządu terytorialnego;</w:t>
      </w:r>
    </w:p>
    <w:p w14:paraId="2802D50D" w14:textId="493D4815" w:rsidR="009307A6" w:rsidRPr="00AF24D8" w:rsidRDefault="009307A6" w:rsidP="000B2E99">
      <w:pPr>
        <w:numPr>
          <w:ilvl w:val="0"/>
          <w:numId w:val="14"/>
        </w:numPr>
        <w:tabs>
          <w:tab w:val="left" w:pos="284"/>
        </w:tabs>
        <w:spacing w:after="0" w:line="360" w:lineRule="auto"/>
        <w:ind w:hanging="436"/>
        <w:rPr>
          <w:rFonts w:eastAsia="Calibri" w:cstheme="minorHAnsi"/>
          <w:sz w:val="24"/>
          <w:szCs w:val="24"/>
        </w:rPr>
      </w:pPr>
      <w:r w:rsidRPr="00AF24D8">
        <w:rPr>
          <w:rFonts w:eastAsia="Calibri" w:cstheme="minorHAnsi"/>
          <w:sz w:val="24"/>
          <w:szCs w:val="24"/>
        </w:rPr>
        <w:t xml:space="preserve">zastawu rejestrowego na zasadach określonych w przepisach o zastawie rejestrowym </w:t>
      </w:r>
      <w:r w:rsidRPr="00AF24D8">
        <w:rPr>
          <w:rFonts w:eastAsia="Calibri" w:cstheme="minorHAnsi"/>
          <w:sz w:val="24"/>
          <w:szCs w:val="24"/>
        </w:rPr>
        <w:br/>
        <w:t xml:space="preserve">i rejestrze zastawów; w </w:t>
      </w:r>
      <w:r w:rsidR="006D4AD6" w:rsidRPr="00AF24D8">
        <w:rPr>
          <w:rFonts w:eastAsia="Calibri" w:cstheme="minorHAnsi"/>
          <w:sz w:val="24"/>
          <w:szCs w:val="24"/>
        </w:rPr>
        <w:t>przypadku,</w:t>
      </w:r>
      <w:r w:rsidRPr="00AF24D8">
        <w:rPr>
          <w:rFonts w:eastAsia="Calibri" w:cstheme="minorHAnsi"/>
          <w:sz w:val="24"/>
          <w:szCs w:val="24"/>
        </w:rPr>
        <w:t xml:space="preserve"> gdy mienie objęte zastawem może stanowić przedmiot ubezpieczenia, zastaw ustanawiany jest wraz z cesją praw z polisy ubezpieczenia mienia będącego przedmiotem zastawu;</w:t>
      </w:r>
    </w:p>
    <w:p w14:paraId="0FB40E52" w14:textId="77777777" w:rsidR="009307A6" w:rsidRPr="00AF24D8" w:rsidRDefault="009307A6" w:rsidP="000B2E99">
      <w:pPr>
        <w:numPr>
          <w:ilvl w:val="0"/>
          <w:numId w:val="14"/>
        </w:numPr>
        <w:tabs>
          <w:tab w:val="left" w:pos="284"/>
        </w:tabs>
        <w:spacing w:after="0" w:line="360" w:lineRule="auto"/>
        <w:ind w:hanging="436"/>
        <w:rPr>
          <w:rFonts w:eastAsia="Calibri" w:cstheme="minorHAnsi"/>
          <w:sz w:val="24"/>
          <w:szCs w:val="24"/>
        </w:rPr>
      </w:pPr>
      <w:r w:rsidRPr="00AF24D8">
        <w:rPr>
          <w:rFonts w:eastAsia="Calibri" w:cstheme="minorHAnsi"/>
          <w:sz w:val="24"/>
          <w:szCs w:val="24"/>
        </w:rPr>
        <w:t>przewłaszczenia rzeczy ruchomych Beneficjenta na zabezpieczenie;</w:t>
      </w:r>
    </w:p>
    <w:p w14:paraId="099614EB" w14:textId="5CCB3142" w:rsidR="009307A6" w:rsidRPr="00AF24D8" w:rsidRDefault="009307A6" w:rsidP="000B2E99">
      <w:pPr>
        <w:numPr>
          <w:ilvl w:val="0"/>
          <w:numId w:val="14"/>
        </w:numPr>
        <w:tabs>
          <w:tab w:val="left" w:pos="284"/>
        </w:tabs>
        <w:spacing w:after="0" w:line="360" w:lineRule="auto"/>
        <w:ind w:hanging="436"/>
        <w:rPr>
          <w:rFonts w:eastAsia="Calibri" w:cstheme="minorHAnsi"/>
          <w:sz w:val="24"/>
          <w:szCs w:val="24"/>
        </w:rPr>
      </w:pPr>
      <w:r w:rsidRPr="00AF24D8">
        <w:rPr>
          <w:rFonts w:eastAsia="Calibri" w:cstheme="minorHAnsi"/>
          <w:sz w:val="24"/>
          <w:szCs w:val="24"/>
        </w:rPr>
        <w:t xml:space="preserve">hipoteki, w </w:t>
      </w:r>
      <w:r w:rsidR="006D4AD6" w:rsidRPr="00AF24D8">
        <w:rPr>
          <w:rFonts w:eastAsia="Calibri" w:cstheme="minorHAnsi"/>
          <w:sz w:val="24"/>
          <w:szCs w:val="24"/>
        </w:rPr>
        <w:t>przypadku,</w:t>
      </w:r>
      <w:r w:rsidRPr="00AF24D8">
        <w:rPr>
          <w:rFonts w:eastAsia="Calibri" w:cstheme="minorHAnsi"/>
          <w:sz w:val="24"/>
          <w:szCs w:val="24"/>
        </w:rPr>
        <w:t xml:space="preserve"> gdy Instytucja Zarządzająca uzna to </w:t>
      </w:r>
      <w:r w:rsidR="002A6204" w:rsidRPr="00AF24D8">
        <w:rPr>
          <w:rFonts w:eastAsia="Calibri" w:cstheme="minorHAnsi"/>
          <w:sz w:val="24"/>
          <w:szCs w:val="24"/>
        </w:rPr>
        <w:t xml:space="preserve">za konieczne wraz z cesją praw </w:t>
      </w:r>
      <w:r w:rsidRPr="00AF24D8">
        <w:rPr>
          <w:rFonts w:eastAsia="Calibri" w:cstheme="minorHAnsi"/>
          <w:sz w:val="24"/>
          <w:szCs w:val="24"/>
        </w:rPr>
        <w:t>z polisy ubezpieczenia nieruchomości będącej przedmiotem hipoteki;</w:t>
      </w:r>
    </w:p>
    <w:p w14:paraId="5DAD2687" w14:textId="77777777" w:rsidR="009307A6" w:rsidRPr="00AF24D8" w:rsidRDefault="009307A6" w:rsidP="000B2E99">
      <w:pPr>
        <w:numPr>
          <w:ilvl w:val="0"/>
          <w:numId w:val="14"/>
        </w:numPr>
        <w:tabs>
          <w:tab w:val="left" w:pos="284"/>
        </w:tabs>
        <w:spacing w:after="0" w:line="360" w:lineRule="auto"/>
        <w:ind w:hanging="436"/>
        <w:rPr>
          <w:rFonts w:eastAsia="Calibri" w:cstheme="minorHAnsi"/>
          <w:sz w:val="24"/>
          <w:szCs w:val="24"/>
        </w:rPr>
      </w:pPr>
      <w:r w:rsidRPr="00AF24D8">
        <w:rPr>
          <w:rFonts w:eastAsia="Calibri" w:cstheme="minorHAnsi"/>
          <w:sz w:val="24"/>
          <w:szCs w:val="24"/>
        </w:rPr>
        <w:t>poręczenia według prawa cywilnego.</w:t>
      </w:r>
    </w:p>
    <w:p w14:paraId="56ABFADC" w14:textId="0168BB42" w:rsidR="009307A6" w:rsidRPr="00AF24D8" w:rsidRDefault="009307A6" w:rsidP="000B2E99">
      <w:pPr>
        <w:numPr>
          <w:ilvl w:val="3"/>
          <w:numId w:val="13"/>
        </w:numPr>
        <w:suppressAutoHyphens/>
        <w:spacing w:after="0" w:line="360" w:lineRule="auto"/>
        <w:ind w:left="360"/>
        <w:rPr>
          <w:rFonts w:eastAsia="Calibri" w:cstheme="minorHAnsi"/>
          <w:sz w:val="24"/>
          <w:szCs w:val="24"/>
        </w:rPr>
      </w:pPr>
      <w:r w:rsidRPr="00AF24D8">
        <w:rPr>
          <w:rFonts w:eastAsia="Calibri" w:cstheme="minorHAnsi"/>
          <w:sz w:val="24"/>
          <w:szCs w:val="24"/>
        </w:rPr>
        <w:t xml:space="preserve">Zabezpieczenie, o którym mowa w ust. 1, ustanawiane jest na okres od dnia </w:t>
      </w:r>
      <w:r w:rsidR="00804488" w:rsidRPr="00AF24D8">
        <w:rPr>
          <w:rFonts w:eastAsia="Calibri" w:cstheme="minorHAnsi"/>
          <w:sz w:val="24"/>
          <w:szCs w:val="24"/>
        </w:rPr>
        <w:t>podpisania Umowy</w:t>
      </w:r>
      <w:r w:rsidRPr="00AF24D8">
        <w:rPr>
          <w:rFonts w:eastAsia="Calibri" w:cstheme="minorHAnsi"/>
          <w:sz w:val="24"/>
          <w:szCs w:val="24"/>
        </w:rPr>
        <w:t xml:space="preserve">, do upływu okresu trwałości Projektu. Po upływie tego okresu Beneficjent, pod warunkiem </w:t>
      </w:r>
      <w:r w:rsidR="006D4AD6" w:rsidRPr="00AF24D8">
        <w:rPr>
          <w:rFonts w:eastAsia="Calibri" w:cstheme="minorHAnsi"/>
          <w:sz w:val="24"/>
          <w:szCs w:val="24"/>
        </w:rPr>
        <w:t>niestwierdzenia</w:t>
      </w:r>
      <w:r w:rsidRPr="00AF24D8">
        <w:rPr>
          <w:rFonts w:eastAsia="Calibri" w:cstheme="minorHAnsi"/>
          <w:sz w:val="24"/>
          <w:szCs w:val="24"/>
        </w:rPr>
        <w:t xml:space="preserve"> przez Instytucję Zarządzającą nieprawidłowego zrealizowania Projektu, nieosiągnięcia celu Projektu, </w:t>
      </w:r>
      <w:r w:rsidR="006D4AD6" w:rsidRPr="00AF24D8">
        <w:rPr>
          <w:rFonts w:eastAsia="Calibri" w:cstheme="minorHAnsi"/>
          <w:sz w:val="24"/>
          <w:szCs w:val="24"/>
        </w:rPr>
        <w:t>zostaje poinformowany</w:t>
      </w:r>
      <w:r w:rsidRPr="00AF24D8">
        <w:rPr>
          <w:rFonts w:eastAsia="Calibri" w:cstheme="minorHAnsi"/>
          <w:sz w:val="24"/>
          <w:szCs w:val="24"/>
        </w:rPr>
        <w:t xml:space="preserve"> </w:t>
      </w:r>
      <w:r w:rsidR="00914ADB" w:rsidRPr="00AF24D8">
        <w:rPr>
          <w:rFonts w:eastAsia="Calibri" w:cstheme="minorHAnsi"/>
          <w:sz w:val="24"/>
          <w:szCs w:val="24"/>
        </w:rPr>
        <w:br/>
      </w:r>
      <w:r w:rsidRPr="00AF24D8">
        <w:rPr>
          <w:rFonts w:eastAsia="Calibri" w:cstheme="minorHAnsi"/>
          <w:sz w:val="24"/>
          <w:szCs w:val="24"/>
        </w:rPr>
        <w:t>o możliwości odbioru zabezpieczenia o ile jest ono w formie dokumentowej (np. weksel). Po terminie wyznaczonym do odbioru, zabezpieczenie zostanie anulowane i odesłane Beneficjentowi. W sytuacji prawidłowego wywiązania się przez Beneficjenta z obowiązków umownych, Instytucja Zarządzająca zobowiązana jest podjąć stosowne czynności w celu zwolnienia zabezpieczenia.</w:t>
      </w:r>
    </w:p>
    <w:p w14:paraId="1EC3A064" w14:textId="3138CC0A" w:rsidR="009307A6" w:rsidRPr="00AF24D8" w:rsidRDefault="009307A6" w:rsidP="000B2E99">
      <w:pPr>
        <w:numPr>
          <w:ilvl w:val="3"/>
          <w:numId w:val="13"/>
        </w:numPr>
        <w:suppressAutoHyphens/>
        <w:spacing w:after="0" w:line="360" w:lineRule="auto"/>
        <w:ind w:left="360"/>
        <w:rPr>
          <w:rFonts w:eastAsia="Calibri" w:cstheme="minorHAnsi"/>
          <w:sz w:val="24"/>
          <w:szCs w:val="24"/>
        </w:rPr>
      </w:pPr>
      <w:r w:rsidRPr="00AF24D8">
        <w:rPr>
          <w:rFonts w:eastAsia="Calibri" w:cstheme="minorHAnsi"/>
          <w:sz w:val="24"/>
          <w:szCs w:val="24"/>
        </w:rPr>
        <w:t>W szczególnie uzasadnionych przypadkach, w tym ze względu na wybraną formę zabezpieczenia wymagającą podjęcia czynności sądowych przewidzianych prawem polskim, Instytucja Zarządzająca może na pisemny, uzasadniony wniosek Beneficjenta wydłużyć termin wniesienia zabezpieczenia.</w:t>
      </w:r>
    </w:p>
    <w:p w14:paraId="51ECE755" w14:textId="7555677F" w:rsidR="009307A6" w:rsidRPr="00AF24D8" w:rsidRDefault="006D4AD6" w:rsidP="000B2E99">
      <w:pPr>
        <w:numPr>
          <w:ilvl w:val="3"/>
          <w:numId w:val="13"/>
        </w:numPr>
        <w:suppressAutoHyphens/>
        <w:spacing w:after="0" w:line="360" w:lineRule="auto"/>
        <w:ind w:left="360"/>
        <w:rPr>
          <w:rFonts w:eastAsia="Calibri" w:cstheme="minorHAnsi"/>
          <w:sz w:val="24"/>
          <w:szCs w:val="24"/>
        </w:rPr>
      </w:pPr>
      <w:r w:rsidRPr="00AF24D8">
        <w:rPr>
          <w:rFonts w:eastAsia="Calibri" w:cstheme="minorHAnsi"/>
          <w:sz w:val="24"/>
          <w:szCs w:val="24"/>
        </w:rPr>
        <w:lastRenderedPageBreak/>
        <w:t>Nieprzekazanie</w:t>
      </w:r>
      <w:r w:rsidR="009307A6" w:rsidRPr="00AF24D8">
        <w:rPr>
          <w:rFonts w:eastAsia="Calibri" w:cstheme="minorHAnsi"/>
          <w:sz w:val="24"/>
          <w:szCs w:val="24"/>
        </w:rPr>
        <w:t xml:space="preserve"> przez Beneficjenta do Instytucji Zarządzającej zabezpieczenia w terminie wskazanym w ust. 1 z zastrzeżeniem ust. 5 może stanowić podstawę d</w:t>
      </w:r>
      <w:r w:rsidR="002A0EBB" w:rsidRPr="00AF24D8">
        <w:rPr>
          <w:rFonts w:eastAsia="Calibri" w:cstheme="minorHAnsi"/>
          <w:sz w:val="24"/>
          <w:szCs w:val="24"/>
        </w:rPr>
        <w:t xml:space="preserve">o rozwiązania </w:t>
      </w:r>
      <w:r w:rsidR="00804488" w:rsidRPr="00AF24D8">
        <w:rPr>
          <w:rFonts w:eastAsia="Calibri" w:cstheme="minorHAnsi"/>
          <w:sz w:val="24"/>
          <w:szCs w:val="24"/>
        </w:rPr>
        <w:t>Umowy</w:t>
      </w:r>
      <w:r w:rsidR="002A0EBB" w:rsidRPr="00AF24D8">
        <w:rPr>
          <w:rFonts w:eastAsia="Calibri" w:cstheme="minorHAnsi"/>
          <w:sz w:val="24"/>
          <w:szCs w:val="24"/>
        </w:rPr>
        <w:t xml:space="preserve">, </w:t>
      </w:r>
      <w:r w:rsidR="009307A6" w:rsidRPr="00AF24D8">
        <w:rPr>
          <w:rFonts w:eastAsia="Calibri" w:cstheme="minorHAnsi"/>
          <w:sz w:val="24"/>
          <w:szCs w:val="24"/>
        </w:rPr>
        <w:t>w trybie określonym w § 2</w:t>
      </w:r>
      <w:r w:rsidR="00590B93">
        <w:rPr>
          <w:rFonts w:eastAsia="Calibri" w:cstheme="minorHAnsi"/>
          <w:sz w:val="24"/>
          <w:szCs w:val="24"/>
        </w:rPr>
        <w:t>7</w:t>
      </w:r>
      <w:r w:rsidR="009307A6" w:rsidRPr="00AF24D8">
        <w:rPr>
          <w:rFonts w:eastAsia="Calibri" w:cstheme="minorHAnsi"/>
          <w:sz w:val="24"/>
          <w:szCs w:val="24"/>
        </w:rPr>
        <w:t xml:space="preserve"> ust. 1 pkt 4).</w:t>
      </w:r>
    </w:p>
    <w:p w14:paraId="08737AE7" w14:textId="77777777" w:rsidR="009307A6" w:rsidRPr="00AF24D8" w:rsidRDefault="009307A6" w:rsidP="000B2E99">
      <w:pPr>
        <w:numPr>
          <w:ilvl w:val="3"/>
          <w:numId w:val="13"/>
        </w:numPr>
        <w:suppressAutoHyphens/>
        <w:spacing w:after="0" w:line="360" w:lineRule="auto"/>
        <w:ind w:left="360"/>
        <w:rPr>
          <w:rFonts w:eastAsia="Calibri" w:cstheme="minorHAnsi"/>
          <w:sz w:val="24"/>
          <w:szCs w:val="24"/>
        </w:rPr>
      </w:pPr>
      <w:r w:rsidRPr="00AF24D8">
        <w:rPr>
          <w:rFonts w:eastAsia="Calibri" w:cstheme="minorHAnsi"/>
          <w:sz w:val="24"/>
          <w:szCs w:val="24"/>
        </w:rPr>
        <w:t xml:space="preserve">W przypadku wszczęcia postępowania administracyjnego w celu wydania decyzji </w:t>
      </w:r>
      <w:r w:rsidR="00914ADB" w:rsidRPr="00AF24D8">
        <w:rPr>
          <w:rFonts w:eastAsia="Calibri" w:cstheme="minorHAnsi"/>
          <w:sz w:val="24"/>
          <w:szCs w:val="24"/>
        </w:rPr>
        <w:br/>
      </w:r>
      <w:r w:rsidRPr="00AF24D8">
        <w:rPr>
          <w:rFonts w:eastAsia="Calibri" w:cstheme="minorHAnsi"/>
          <w:sz w:val="24"/>
          <w:szCs w:val="24"/>
        </w:rPr>
        <w:t>o zwrocie środków na podstawie przepisów o finansach publicznych lub postępowania sądowo-administracyjnego w wyniku zaskarżenia takiej decyzji, lub w przypadku prowadzenia egzekucji administracyjnej zwrot zabezpieczenia może nastąpić po zakończeniu postępowania i odzyskaniu środków. Te same zasady stosuje się w wypadku wszczęcia cywilnego postępowania sądowego i egzekucji sądowej.</w:t>
      </w:r>
    </w:p>
    <w:p w14:paraId="513EAD49" w14:textId="77777777" w:rsidR="009307A6" w:rsidRPr="00AF24D8" w:rsidRDefault="009307A6" w:rsidP="000B2E99">
      <w:pPr>
        <w:numPr>
          <w:ilvl w:val="3"/>
          <w:numId w:val="13"/>
        </w:numPr>
        <w:suppressAutoHyphens/>
        <w:spacing w:after="0" w:line="360" w:lineRule="auto"/>
        <w:ind w:left="360"/>
        <w:rPr>
          <w:rFonts w:eastAsia="Calibri" w:cstheme="minorHAnsi"/>
          <w:sz w:val="24"/>
          <w:szCs w:val="24"/>
        </w:rPr>
      </w:pPr>
      <w:r w:rsidRPr="00AF24D8">
        <w:rPr>
          <w:rFonts w:eastAsia="Calibri" w:cstheme="minorHAnsi"/>
          <w:sz w:val="24"/>
          <w:szCs w:val="24"/>
        </w:rPr>
        <w:t>Koszty ustanowienia, zmiany i wykreślenia zabezpieczenia ponosi Beneficjent.</w:t>
      </w:r>
    </w:p>
    <w:p w14:paraId="1C4E01BF" w14:textId="77777777" w:rsidR="009307A6" w:rsidRPr="00AF24D8" w:rsidRDefault="009307A6" w:rsidP="000B2E99">
      <w:pPr>
        <w:spacing w:after="0" w:line="360" w:lineRule="auto"/>
        <w:rPr>
          <w:rFonts w:eastAsia="Calibri" w:cstheme="minorHAnsi"/>
          <w:sz w:val="24"/>
          <w:szCs w:val="24"/>
        </w:rPr>
      </w:pPr>
    </w:p>
    <w:p w14:paraId="77A5AF69" w14:textId="1245C898" w:rsidR="009307A6" w:rsidRPr="00AF24D8" w:rsidRDefault="009307A6" w:rsidP="000B2E99">
      <w:pPr>
        <w:keepNext/>
        <w:spacing w:after="0" w:line="360" w:lineRule="auto"/>
        <w:rPr>
          <w:rFonts w:eastAsia="Calibri" w:cstheme="minorHAnsi"/>
          <w:b/>
          <w:sz w:val="24"/>
          <w:szCs w:val="24"/>
        </w:rPr>
      </w:pPr>
      <w:r w:rsidRPr="00AF24D8">
        <w:rPr>
          <w:rFonts w:eastAsia="Calibri" w:cstheme="minorHAnsi"/>
          <w:b/>
          <w:sz w:val="24"/>
          <w:szCs w:val="24"/>
        </w:rPr>
        <w:t xml:space="preserve">Zasady wykorzystywania systemu teleinformatycznego </w:t>
      </w:r>
      <w:r w:rsidR="00EF2D56" w:rsidRPr="00AF24D8">
        <w:rPr>
          <w:rFonts w:eastAsia="Calibri" w:cstheme="minorHAnsi"/>
          <w:b/>
          <w:sz w:val="24"/>
          <w:szCs w:val="24"/>
        </w:rPr>
        <w:t>CST 2021</w:t>
      </w:r>
    </w:p>
    <w:p w14:paraId="2A4743BC" w14:textId="68706AB9" w:rsidR="009307A6" w:rsidRPr="00AF24D8" w:rsidRDefault="009307A6" w:rsidP="000B2E99">
      <w:pPr>
        <w:keepNext/>
        <w:spacing w:after="0" w:line="360" w:lineRule="auto"/>
        <w:rPr>
          <w:rFonts w:eastAsia="Calibri" w:cstheme="minorHAnsi"/>
          <w:b/>
          <w:sz w:val="24"/>
          <w:szCs w:val="24"/>
        </w:rPr>
      </w:pPr>
      <w:r w:rsidRPr="00AF24D8">
        <w:rPr>
          <w:rFonts w:eastAsia="Calibri" w:cstheme="minorHAnsi"/>
          <w:b/>
          <w:sz w:val="24"/>
          <w:szCs w:val="24"/>
        </w:rPr>
        <w:t>§ 1</w:t>
      </w:r>
      <w:r w:rsidR="00536A5D">
        <w:rPr>
          <w:rFonts w:eastAsia="Calibri" w:cstheme="minorHAnsi"/>
          <w:b/>
          <w:sz w:val="24"/>
          <w:szCs w:val="24"/>
        </w:rPr>
        <w:t>7</w:t>
      </w:r>
    </w:p>
    <w:p w14:paraId="0AFE4F0E" w14:textId="7C043D59" w:rsidR="009307A6" w:rsidRPr="00AF24D8" w:rsidRDefault="009307A6" w:rsidP="000B2E99">
      <w:pPr>
        <w:numPr>
          <w:ilvl w:val="0"/>
          <w:numId w:val="23"/>
        </w:numPr>
        <w:suppressAutoHyphens/>
        <w:spacing w:after="0" w:line="360" w:lineRule="auto"/>
        <w:ind w:left="360"/>
        <w:rPr>
          <w:rFonts w:eastAsia="Calibri" w:cstheme="minorHAnsi"/>
          <w:sz w:val="24"/>
          <w:szCs w:val="24"/>
        </w:rPr>
      </w:pPr>
      <w:r w:rsidRPr="00AF24D8">
        <w:rPr>
          <w:rFonts w:eastAsia="Calibri" w:cstheme="minorHAnsi"/>
          <w:sz w:val="24"/>
          <w:szCs w:val="24"/>
        </w:rPr>
        <w:t xml:space="preserve">Beneficjent zobowiązuje się do wykorzystywania </w:t>
      </w:r>
      <w:r w:rsidR="00BE317F" w:rsidRPr="00AF24D8">
        <w:rPr>
          <w:rFonts w:eastAsia="Calibri" w:cstheme="minorHAnsi"/>
          <w:sz w:val="24"/>
          <w:szCs w:val="24"/>
        </w:rPr>
        <w:t>CST</w:t>
      </w:r>
      <w:r w:rsidR="006D4AD6" w:rsidRPr="00AF24D8">
        <w:rPr>
          <w:rFonts w:eastAsia="Calibri" w:cstheme="minorHAnsi"/>
          <w:sz w:val="24"/>
          <w:szCs w:val="24"/>
        </w:rPr>
        <w:t>2021 w</w:t>
      </w:r>
      <w:r w:rsidRPr="00AF24D8">
        <w:rPr>
          <w:rFonts w:eastAsia="Calibri" w:cstheme="minorHAnsi"/>
          <w:sz w:val="24"/>
          <w:szCs w:val="24"/>
        </w:rPr>
        <w:t xml:space="preserve"> procesie rozliczania Projektu oraz komunikowania z Instytucją Zarządzającą, zgodnie z Podręcznikiem</w:t>
      </w:r>
      <w:r w:rsidR="00590B93">
        <w:rPr>
          <w:rFonts w:eastAsia="Calibri" w:cstheme="minorHAnsi"/>
          <w:sz w:val="24"/>
          <w:szCs w:val="24"/>
        </w:rPr>
        <w:t xml:space="preserve"> Wnioskodawcy i </w:t>
      </w:r>
      <w:r w:rsidRPr="00AF24D8">
        <w:rPr>
          <w:rFonts w:eastAsia="Calibri" w:cstheme="minorHAnsi"/>
          <w:sz w:val="24"/>
          <w:szCs w:val="24"/>
        </w:rPr>
        <w:t xml:space="preserve"> Beneficjenta, udostępnionym na stronie internetowej Instytucji Zarządzającej. Wykorzystanie </w:t>
      </w:r>
      <w:r w:rsidR="00BE317F" w:rsidRPr="00AF24D8">
        <w:rPr>
          <w:rFonts w:eastAsia="Calibri" w:cstheme="minorHAnsi"/>
          <w:sz w:val="24"/>
          <w:szCs w:val="24"/>
        </w:rPr>
        <w:t xml:space="preserve">CST2021 </w:t>
      </w:r>
      <w:r w:rsidRPr="00AF24D8">
        <w:rPr>
          <w:rFonts w:eastAsia="Calibri" w:cstheme="minorHAnsi"/>
          <w:sz w:val="24"/>
          <w:szCs w:val="24"/>
        </w:rPr>
        <w:t>obejmuje co najmniej przesyłanie:</w:t>
      </w:r>
    </w:p>
    <w:p w14:paraId="592B71B3" w14:textId="77777777" w:rsidR="009307A6" w:rsidRPr="00AF24D8" w:rsidRDefault="009307A6" w:rsidP="000B2E99">
      <w:pPr>
        <w:numPr>
          <w:ilvl w:val="1"/>
          <w:numId w:val="23"/>
        </w:numPr>
        <w:suppressAutoHyphens/>
        <w:spacing w:after="0" w:line="360" w:lineRule="auto"/>
        <w:ind w:left="720"/>
        <w:rPr>
          <w:rFonts w:eastAsia="Calibri" w:cstheme="minorHAnsi"/>
          <w:sz w:val="24"/>
          <w:szCs w:val="24"/>
        </w:rPr>
      </w:pPr>
      <w:r w:rsidRPr="00AF24D8">
        <w:rPr>
          <w:rFonts w:eastAsia="Calibri" w:cstheme="minorHAnsi"/>
          <w:sz w:val="24"/>
          <w:szCs w:val="24"/>
        </w:rPr>
        <w:t>wniosków o płatność,</w:t>
      </w:r>
    </w:p>
    <w:p w14:paraId="72B5C0E8" w14:textId="77777777" w:rsidR="009307A6" w:rsidRPr="00AF24D8" w:rsidRDefault="009307A6" w:rsidP="000B2E99">
      <w:pPr>
        <w:numPr>
          <w:ilvl w:val="1"/>
          <w:numId w:val="23"/>
        </w:numPr>
        <w:suppressAutoHyphens/>
        <w:spacing w:after="0" w:line="360" w:lineRule="auto"/>
        <w:ind w:left="720"/>
        <w:rPr>
          <w:rFonts w:eastAsia="Calibri" w:cstheme="minorHAnsi"/>
          <w:sz w:val="24"/>
          <w:szCs w:val="24"/>
        </w:rPr>
      </w:pPr>
      <w:r w:rsidRPr="00AF24D8">
        <w:rPr>
          <w:rFonts w:eastAsia="Calibri" w:cstheme="minorHAnsi"/>
          <w:sz w:val="24"/>
          <w:szCs w:val="24"/>
        </w:rPr>
        <w:t xml:space="preserve">dokumentów potwierdzających kwalifikowalność wydatków ponoszonych w ramach </w:t>
      </w:r>
      <w:r w:rsidR="00BE317F" w:rsidRPr="00AF24D8">
        <w:rPr>
          <w:rFonts w:eastAsia="Calibri" w:cstheme="minorHAnsi"/>
          <w:sz w:val="24"/>
          <w:szCs w:val="24"/>
        </w:rPr>
        <w:t>p</w:t>
      </w:r>
      <w:r w:rsidRPr="00AF24D8">
        <w:rPr>
          <w:rFonts w:eastAsia="Calibri" w:cstheme="minorHAnsi"/>
          <w:sz w:val="24"/>
          <w:szCs w:val="24"/>
        </w:rPr>
        <w:t>rojektu i wykazywanych we wnioskach o płatność,</w:t>
      </w:r>
    </w:p>
    <w:p w14:paraId="41B67F2A" w14:textId="77777777" w:rsidR="009307A6" w:rsidRPr="00AF24D8" w:rsidRDefault="009307A6" w:rsidP="000B2E99">
      <w:pPr>
        <w:numPr>
          <w:ilvl w:val="1"/>
          <w:numId w:val="23"/>
        </w:numPr>
        <w:suppressAutoHyphens/>
        <w:spacing w:after="0" w:line="360" w:lineRule="auto"/>
        <w:ind w:left="720"/>
        <w:rPr>
          <w:rFonts w:eastAsia="Calibri" w:cstheme="minorHAnsi"/>
          <w:sz w:val="24"/>
          <w:szCs w:val="24"/>
        </w:rPr>
      </w:pPr>
      <w:r w:rsidRPr="00AF24D8">
        <w:rPr>
          <w:rFonts w:eastAsia="Calibri" w:cstheme="minorHAnsi"/>
          <w:sz w:val="24"/>
          <w:szCs w:val="24"/>
        </w:rPr>
        <w:t>informacji na temat osób zatrudnionych do jego realizacji (jeżeli dotyczy),</w:t>
      </w:r>
    </w:p>
    <w:p w14:paraId="113943E7" w14:textId="2369D51E" w:rsidR="009307A6" w:rsidRPr="00AF24D8" w:rsidRDefault="001F5C6C" w:rsidP="000B2E99">
      <w:pPr>
        <w:numPr>
          <w:ilvl w:val="1"/>
          <w:numId w:val="23"/>
        </w:numPr>
        <w:suppressAutoHyphens/>
        <w:spacing w:after="0" w:line="360" w:lineRule="auto"/>
        <w:ind w:left="720"/>
        <w:rPr>
          <w:rFonts w:eastAsia="Calibri" w:cstheme="minorHAnsi"/>
          <w:sz w:val="24"/>
          <w:szCs w:val="24"/>
        </w:rPr>
      </w:pPr>
      <w:r w:rsidRPr="00AF24D8">
        <w:rPr>
          <w:rFonts w:eastAsia="Calibri" w:cstheme="minorHAnsi"/>
          <w:sz w:val="24"/>
          <w:szCs w:val="24"/>
        </w:rPr>
        <w:t>harmonogramów, o których mowa w § 8</w:t>
      </w:r>
      <w:r w:rsidR="009307A6" w:rsidRPr="00AF24D8">
        <w:rPr>
          <w:rFonts w:eastAsia="Calibri" w:cstheme="minorHAnsi"/>
          <w:sz w:val="24"/>
          <w:szCs w:val="24"/>
        </w:rPr>
        <w:t>,</w:t>
      </w:r>
    </w:p>
    <w:p w14:paraId="5CEEBFFF" w14:textId="77777777" w:rsidR="009307A6" w:rsidRPr="00AF24D8" w:rsidRDefault="009307A6" w:rsidP="000B2E99">
      <w:pPr>
        <w:numPr>
          <w:ilvl w:val="1"/>
          <w:numId w:val="23"/>
        </w:numPr>
        <w:suppressAutoHyphens/>
        <w:spacing w:after="0" w:line="360" w:lineRule="auto"/>
        <w:ind w:left="720"/>
        <w:rPr>
          <w:rFonts w:eastAsia="Calibri" w:cstheme="minorHAnsi"/>
          <w:sz w:val="24"/>
          <w:szCs w:val="24"/>
        </w:rPr>
      </w:pPr>
      <w:r w:rsidRPr="00AF24D8">
        <w:rPr>
          <w:rFonts w:eastAsia="Calibri" w:cstheme="minorHAnsi"/>
          <w:sz w:val="24"/>
          <w:szCs w:val="24"/>
        </w:rPr>
        <w:t xml:space="preserve">innych dokumentów związanych z realizacją </w:t>
      </w:r>
      <w:r w:rsidR="00BE317F" w:rsidRPr="00AF24D8">
        <w:rPr>
          <w:rFonts w:eastAsia="Calibri" w:cstheme="minorHAnsi"/>
          <w:sz w:val="24"/>
          <w:szCs w:val="24"/>
        </w:rPr>
        <w:t>p</w:t>
      </w:r>
      <w:r w:rsidRPr="00AF24D8">
        <w:rPr>
          <w:rFonts w:eastAsia="Calibri" w:cstheme="minorHAnsi"/>
          <w:sz w:val="24"/>
          <w:szCs w:val="24"/>
        </w:rPr>
        <w:t xml:space="preserve">rojektu, w tym niezbędnych do przeprowadzenia kontroli </w:t>
      </w:r>
      <w:r w:rsidR="00BE317F" w:rsidRPr="00AF24D8">
        <w:rPr>
          <w:rFonts w:eastAsia="Calibri" w:cstheme="minorHAnsi"/>
          <w:sz w:val="24"/>
          <w:szCs w:val="24"/>
        </w:rPr>
        <w:t>p</w:t>
      </w:r>
      <w:r w:rsidRPr="00AF24D8">
        <w:rPr>
          <w:rFonts w:eastAsia="Calibri" w:cstheme="minorHAnsi"/>
          <w:sz w:val="24"/>
          <w:szCs w:val="24"/>
        </w:rPr>
        <w:t xml:space="preserve">rojektu, przy czym Beneficjent zobowiązuje się do wprowadzania danych do systemu teleinformatycznego </w:t>
      </w:r>
      <w:r w:rsidR="00BE317F" w:rsidRPr="00AF24D8">
        <w:rPr>
          <w:rFonts w:eastAsia="Calibri" w:cstheme="minorHAnsi"/>
          <w:sz w:val="24"/>
          <w:szCs w:val="24"/>
        </w:rPr>
        <w:t xml:space="preserve">CST2021 </w:t>
      </w:r>
      <w:r w:rsidRPr="00AF24D8">
        <w:rPr>
          <w:rFonts w:eastAsia="Calibri" w:cstheme="minorHAnsi"/>
          <w:sz w:val="24"/>
          <w:szCs w:val="24"/>
        </w:rPr>
        <w:t>z należytą starannością i zgodnie z dokumentami źródłowymi.</w:t>
      </w:r>
    </w:p>
    <w:p w14:paraId="5FBF5A62" w14:textId="05151AE8" w:rsidR="00DD06C0" w:rsidRPr="005851F8" w:rsidRDefault="00DD06C0" w:rsidP="000B2E99">
      <w:pPr>
        <w:numPr>
          <w:ilvl w:val="1"/>
          <w:numId w:val="23"/>
        </w:numPr>
        <w:suppressAutoHyphens/>
        <w:spacing w:after="0" w:line="360" w:lineRule="auto"/>
        <w:ind w:left="720"/>
        <w:rPr>
          <w:rFonts w:eastAsia="Calibri" w:cstheme="minorHAnsi"/>
          <w:sz w:val="24"/>
          <w:szCs w:val="24"/>
        </w:rPr>
      </w:pPr>
      <w:r w:rsidRPr="00AF24D8">
        <w:rPr>
          <w:rFonts w:cstheme="minorHAnsi"/>
          <w:sz w:val="24"/>
          <w:szCs w:val="24"/>
        </w:rPr>
        <w:t xml:space="preserve">informacji o zamówieniach udzielonych zgodnie z </w:t>
      </w:r>
      <w:proofErr w:type="spellStart"/>
      <w:r w:rsidRPr="00AF24D8">
        <w:rPr>
          <w:rFonts w:cstheme="minorHAnsi"/>
          <w:sz w:val="24"/>
          <w:szCs w:val="24"/>
        </w:rPr>
        <w:t>Pzp</w:t>
      </w:r>
      <w:proofErr w:type="spellEnd"/>
      <w:r w:rsidRPr="00AF24D8">
        <w:rPr>
          <w:rFonts w:cstheme="minorHAnsi"/>
          <w:sz w:val="24"/>
          <w:szCs w:val="24"/>
        </w:rPr>
        <w:t xml:space="preserve"> (tj. </w:t>
      </w:r>
      <w:r w:rsidRPr="00AF24D8">
        <w:rPr>
          <w:rFonts w:eastAsia="Calibri" w:cstheme="minorHAnsi"/>
          <w:sz w:val="24"/>
          <w:szCs w:val="24"/>
        </w:rPr>
        <w:t>daty ogłoszenia, numeru ogłoszenia, rodzaju zamówienia, trybu udzielenia zamówienia, szacunkowej wartości zamówienia, danych dotyczących kontraktu</w:t>
      </w:r>
      <w:r w:rsidRPr="00AF24D8">
        <w:rPr>
          <w:rFonts w:cstheme="minorHAnsi"/>
          <w:sz w:val="24"/>
          <w:szCs w:val="24"/>
        </w:rPr>
        <w:t>) oraz o zawartych w ramach tych zamówień kontraktach</w:t>
      </w:r>
      <w:r w:rsidRPr="00AF24D8">
        <w:rPr>
          <w:rFonts w:eastAsia="Calibri" w:cstheme="minorHAnsi"/>
          <w:sz w:val="24"/>
          <w:szCs w:val="24"/>
        </w:rPr>
        <w:t>.</w:t>
      </w:r>
    </w:p>
    <w:p w14:paraId="4E4873A0" w14:textId="7049DEF9" w:rsidR="009307A6" w:rsidRPr="00AF24D8" w:rsidRDefault="009307A6" w:rsidP="000B2E99">
      <w:pPr>
        <w:numPr>
          <w:ilvl w:val="2"/>
          <w:numId w:val="23"/>
        </w:numPr>
        <w:suppressAutoHyphens/>
        <w:spacing w:after="0" w:line="360" w:lineRule="auto"/>
        <w:ind w:left="360"/>
        <w:rPr>
          <w:rFonts w:eastAsia="Calibri" w:cstheme="minorHAnsi"/>
          <w:sz w:val="24"/>
          <w:szCs w:val="24"/>
        </w:rPr>
      </w:pPr>
      <w:r w:rsidRPr="00AF24D8">
        <w:rPr>
          <w:rFonts w:eastAsia="Calibri" w:cstheme="minorHAnsi"/>
          <w:sz w:val="24"/>
          <w:szCs w:val="24"/>
        </w:rPr>
        <w:lastRenderedPageBreak/>
        <w:t xml:space="preserve">Przekazanie dokumentów, o których mowa w ust. 1 pkt 2), </w:t>
      </w:r>
      <w:r w:rsidR="00A445D6" w:rsidRPr="00AF24D8">
        <w:rPr>
          <w:rFonts w:eastAsia="Calibri" w:cstheme="minorHAnsi"/>
          <w:sz w:val="24"/>
          <w:szCs w:val="24"/>
        </w:rPr>
        <w:t xml:space="preserve">pkt </w:t>
      </w:r>
      <w:r w:rsidRPr="00AF24D8">
        <w:rPr>
          <w:rFonts w:eastAsia="Calibri" w:cstheme="minorHAnsi"/>
          <w:sz w:val="24"/>
          <w:szCs w:val="24"/>
        </w:rPr>
        <w:t>3)</w:t>
      </w:r>
      <w:r w:rsidR="00A445D6" w:rsidRPr="00AF24D8">
        <w:rPr>
          <w:rFonts w:eastAsia="Calibri" w:cstheme="minorHAnsi"/>
          <w:sz w:val="24"/>
          <w:szCs w:val="24"/>
        </w:rPr>
        <w:t>, pkt 4)</w:t>
      </w:r>
      <w:r w:rsidR="00DD06C0" w:rsidRPr="00AF24D8">
        <w:rPr>
          <w:rFonts w:eastAsia="Calibri" w:cstheme="minorHAnsi"/>
          <w:sz w:val="24"/>
          <w:szCs w:val="24"/>
        </w:rPr>
        <w:t>,</w:t>
      </w:r>
      <w:r w:rsidRPr="00AF24D8">
        <w:rPr>
          <w:rFonts w:eastAsia="Calibri" w:cstheme="minorHAnsi"/>
          <w:sz w:val="24"/>
          <w:szCs w:val="24"/>
        </w:rPr>
        <w:t xml:space="preserve"> pkt 5)</w:t>
      </w:r>
      <w:r w:rsidR="00DD06C0" w:rsidRPr="00AF24D8">
        <w:rPr>
          <w:rFonts w:eastAsia="Calibri" w:cstheme="minorHAnsi"/>
          <w:sz w:val="24"/>
          <w:szCs w:val="24"/>
        </w:rPr>
        <w:t xml:space="preserve"> i pkt 6)</w:t>
      </w:r>
      <w:r w:rsidRPr="00AF24D8">
        <w:rPr>
          <w:rFonts w:eastAsia="Calibri" w:cstheme="minorHAnsi"/>
          <w:sz w:val="24"/>
          <w:szCs w:val="24"/>
        </w:rPr>
        <w:t xml:space="preserve"> drogą elektroniczną nie zdejmuje z </w:t>
      </w:r>
      <w:r w:rsidR="006D4AD6" w:rsidRPr="00AF24D8">
        <w:rPr>
          <w:rFonts w:eastAsia="Calibri" w:cstheme="minorHAnsi"/>
          <w:sz w:val="24"/>
          <w:szCs w:val="24"/>
        </w:rPr>
        <w:t>Beneficjenta obowiązku</w:t>
      </w:r>
      <w:r w:rsidRPr="00AF24D8">
        <w:rPr>
          <w:rFonts w:eastAsia="Calibri" w:cstheme="minorHAnsi"/>
          <w:sz w:val="24"/>
          <w:szCs w:val="24"/>
        </w:rPr>
        <w:t xml:space="preserve"> przechowywania oryginałów dokumentów i ich udostępniania podczas kontroli na miejscu lub na wezwanie Instytucji Zarządzającej.</w:t>
      </w:r>
    </w:p>
    <w:p w14:paraId="4C88A0BC" w14:textId="3BBB283A" w:rsidR="009307A6" w:rsidRPr="00AF24D8" w:rsidRDefault="009307A6" w:rsidP="000B2E99">
      <w:pPr>
        <w:numPr>
          <w:ilvl w:val="2"/>
          <w:numId w:val="23"/>
        </w:numPr>
        <w:suppressAutoHyphens/>
        <w:spacing w:after="0" w:line="360" w:lineRule="auto"/>
        <w:ind w:left="360"/>
        <w:rPr>
          <w:rFonts w:eastAsia="Calibri" w:cstheme="minorHAnsi"/>
          <w:sz w:val="24"/>
          <w:szCs w:val="24"/>
        </w:rPr>
      </w:pPr>
      <w:r w:rsidRPr="00AF24D8">
        <w:rPr>
          <w:rFonts w:eastAsia="Calibri" w:cstheme="minorHAnsi"/>
          <w:sz w:val="24"/>
          <w:szCs w:val="24"/>
        </w:rPr>
        <w:t xml:space="preserve">Beneficjent i Instytucja Zarządzająca uznają za prawnie </w:t>
      </w:r>
      <w:r w:rsidR="00A445D6" w:rsidRPr="00AF24D8">
        <w:rPr>
          <w:rFonts w:eastAsia="Calibri" w:cstheme="minorHAnsi"/>
          <w:sz w:val="24"/>
          <w:szCs w:val="24"/>
        </w:rPr>
        <w:t xml:space="preserve">skuteczne </w:t>
      </w:r>
      <w:r w:rsidRPr="00AF24D8">
        <w:rPr>
          <w:rFonts w:eastAsia="Calibri" w:cstheme="minorHAnsi"/>
          <w:sz w:val="24"/>
          <w:szCs w:val="24"/>
        </w:rPr>
        <w:t xml:space="preserve">przyjęte </w:t>
      </w:r>
      <w:r w:rsidR="00A445D6" w:rsidRPr="00AF24D8">
        <w:rPr>
          <w:rFonts w:eastAsia="Calibri" w:cstheme="minorHAnsi"/>
          <w:sz w:val="24"/>
          <w:szCs w:val="24"/>
        </w:rPr>
        <w:br/>
      </w:r>
      <w:r w:rsidRPr="00AF24D8">
        <w:rPr>
          <w:rFonts w:eastAsia="Calibri" w:cstheme="minorHAnsi"/>
          <w:sz w:val="24"/>
          <w:szCs w:val="24"/>
        </w:rPr>
        <w:t xml:space="preserve">w </w:t>
      </w:r>
      <w:r w:rsidR="00590B93">
        <w:rPr>
          <w:rFonts w:eastAsia="Calibri" w:cstheme="minorHAnsi"/>
          <w:sz w:val="24"/>
          <w:szCs w:val="24"/>
        </w:rPr>
        <w:t>U</w:t>
      </w:r>
      <w:r w:rsidR="00846F26" w:rsidRPr="00AF24D8">
        <w:rPr>
          <w:rFonts w:eastAsia="Calibri" w:cstheme="minorHAnsi"/>
          <w:sz w:val="24"/>
          <w:szCs w:val="24"/>
        </w:rPr>
        <w:t xml:space="preserve">mowie </w:t>
      </w:r>
      <w:r w:rsidRPr="00AF24D8">
        <w:rPr>
          <w:rFonts w:eastAsia="Calibri" w:cstheme="minorHAnsi"/>
          <w:sz w:val="24"/>
          <w:szCs w:val="24"/>
        </w:rPr>
        <w:t xml:space="preserve">rozwiązania stosowane w zakresie komunikacji i wymiany danych w </w:t>
      </w:r>
      <w:r w:rsidR="00A445D6" w:rsidRPr="00AF24D8">
        <w:rPr>
          <w:rFonts w:eastAsia="Calibri" w:cstheme="minorHAnsi"/>
          <w:sz w:val="24"/>
          <w:szCs w:val="24"/>
        </w:rPr>
        <w:t>CST</w:t>
      </w:r>
      <w:r w:rsidR="006D4AD6" w:rsidRPr="00AF24D8">
        <w:rPr>
          <w:rFonts w:eastAsia="Calibri" w:cstheme="minorHAnsi"/>
          <w:sz w:val="24"/>
          <w:szCs w:val="24"/>
        </w:rPr>
        <w:t>2021,</w:t>
      </w:r>
      <w:r w:rsidRPr="00AF24D8">
        <w:rPr>
          <w:rFonts w:eastAsia="Calibri" w:cstheme="minorHAnsi"/>
          <w:sz w:val="24"/>
          <w:szCs w:val="24"/>
        </w:rPr>
        <w:t xml:space="preserve"> bez możliwości kwestionowania skutków ich stosowania.</w:t>
      </w:r>
    </w:p>
    <w:p w14:paraId="308B1D72" w14:textId="6CD9C391" w:rsidR="009307A6" w:rsidRPr="005851F8" w:rsidRDefault="009307A6" w:rsidP="000B2E99">
      <w:pPr>
        <w:numPr>
          <w:ilvl w:val="2"/>
          <w:numId w:val="23"/>
        </w:numPr>
        <w:suppressAutoHyphens/>
        <w:spacing w:after="0" w:line="360" w:lineRule="auto"/>
        <w:ind w:left="360"/>
        <w:rPr>
          <w:rFonts w:eastAsia="Calibri" w:cstheme="minorHAnsi"/>
          <w:sz w:val="24"/>
          <w:szCs w:val="24"/>
        </w:rPr>
      </w:pPr>
      <w:r w:rsidRPr="00AF24D8">
        <w:rPr>
          <w:rFonts w:eastAsia="Calibri" w:cstheme="minorHAnsi"/>
          <w:sz w:val="24"/>
          <w:szCs w:val="24"/>
        </w:rPr>
        <w:t xml:space="preserve">Beneficjent </w:t>
      </w:r>
      <w:r w:rsidRPr="00AF24D8">
        <w:rPr>
          <w:rFonts w:eastAsia="Calibri" w:cstheme="minorHAnsi"/>
          <w:iCs/>
          <w:sz w:val="24"/>
          <w:szCs w:val="24"/>
          <w:vertAlign w:val="superscript"/>
        </w:rPr>
        <w:footnoteReference w:id="9"/>
      </w:r>
      <w:r w:rsidRPr="00AF24D8">
        <w:rPr>
          <w:rFonts w:eastAsia="Calibri" w:cstheme="minorHAnsi"/>
          <w:iCs/>
          <w:sz w:val="24"/>
          <w:szCs w:val="24"/>
        </w:rPr>
        <w:t xml:space="preserve"> wyznacza</w:t>
      </w:r>
      <w:r w:rsidRPr="00AF24D8">
        <w:rPr>
          <w:rFonts w:eastAsia="Calibri" w:cstheme="minorHAnsi"/>
          <w:sz w:val="24"/>
          <w:szCs w:val="24"/>
        </w:rPr>
        <w:t xml:space="preserve"> osob</w:t>
      </w:r>
      <w:r w:rsidR="00153AFC" w:rsidRPr="00AF24D8">
        <w:rPr>
          <w:rFonts w:eastAsia="Calibri" w:cstheme="minorHAnsi"/>
          <w:sz w:val="24"/>
          <w:szCs w:val="24"/>
        </w:rPr>
        <w:t>ę</w:t>
      </w:r>
      <w:r w:rsidRPr="00AF24D8">
        <w:rPr>
          <w:rFonts w:eastAsia="Calibri" w:cstheme="minorHAnsi"/>
          <w:sz w:val="24"/>
          <w:szCs w:val="24"/>
        </w:rPr>
        <w:t xml:space="preserve"> uprawnion</w:t>
      </w:r>
      <w:r w:rsidR="00153AFC" w:rsidRPr="00AF24D8">
        <w:rPr>
          <w:rFonts w:eastAsia="Calibri" w:cstheme="minorHAnsi"/>
          <w:sz w:val="24"/>
          <w:szCs w:val="24"/>
        </w:rPr>
        <w:t>ą</w:t>
      </w:r>
      <w:r w:rsidRPr="00AF24D8">
        <w:rPr>
          <w:rFonts w:eastAsia="Calibri" w:cstheme="minorHAnsi"/>
          <w:sz w:val="24"/>
          <w:szCs w:val="24"/>
        </w:rPr>
        <w:t xml:space="preserve"> do wykonywania w jego imieniu czynności związanych z realizacją </w:t>
      </w:r>
      <w:r w:rsidR="00A445D6" w:rsidRPr="00AF24D8">
        <w:rPr>
          <w:rFonts w:eastAsia="Calibri" w:cstheme="minorHAnsi"/>
          <w:sz w:val="24"/>
          <w:szCs w:val="24"/>
        </w:rPr>
        <w:t>p</w:t>
      </w:r>
      <w:r w:rsidRPr="00AF24D8">
        <w:rPr>
          <w:rFonts w:eastAsia="Calibri" w:cstheme="minorHAnsi"/>
          <w:sz w:val="24"/>
          <w:szCs w:val="24"/>
        </w:rPr>
        <w:t>rojektu</w:t>
      </w:r>
      <w:r w:rsidR="00FF3B2F" w:rsidRPr="00AF24D8">
        <w:rPr>
          <w:rFonts w:eastAsia="Calibri" w:cstheme="minorHAnsi"/>
          <w:sz w:val="24"/>
          <w:szCs w:val="24"/>
        </w:rPr>
        <w:t xml:space="preserve"> oraz która w jego imieniu będzie zarządzać uprawnieniami użytkowników CST2021.</w:t>
      </w:r>
      <w:r w:rsidRPr="00AF24D8">
        <w:rPr>
          <w:rFonts w:eastAsia="Calibri" w:cstheme="minorHAnsi"/>
          <w:sz w:val="24"/>
          <w:szCs w:val="24"/>
        </w:rPr>
        <w:t xml:space="preserve"> </w:t>
      </w:r>
      <w:r w:rsidR="00FF3B2F" w:rsidRPr="00AF24D8">
        <w:rPr>
          <w:rFonts w:eastAsia="Calibri" w:cstheme="minorHAnsi"/>
          <w:sz w:val="24"/>
          <w:szCs w:val="24"/>
        </w:rPr>
        <w:t xml:space="preserve"> Wniosek o dodanie osoby zarządzającej projektem dokonywany jest na podstawie załącznika nr 14 do niniejszej Umowy.</w:t>
      </w:r>
    </w:p>
    <w:p w14:paraId="7EC89D03" w14:textId="5C3BCB04" w:rsidR="001D30D0" w:rsidRPr="00AF24D8" w:rsidRDefault="001D30D0" w:rsidP="000B2E99">
      <w:pPr>
        <w:numPr>
          <w:ilvl w:val="2"/>
          <w:numId w:val="23"/>
        </w:numPr>
        <w:suppressAutoHyphens/>
        <w:spacing w:after="0" w:line="360" w:lineRule="auto"/>
        <w:ind w:left="360"/>
        <w:rPr>
          <w:rFonts w:eastAsia="Calibri" w:cstheme="minorHAnsi"/>
          <w:sz w:val="24"/>
          <w:szCs w:val="24"/>
        </w:rPr>
      </w:pPr>
      <w:r w:rsidRPr="00AF24D8">
        <w:rPr>
          <w:rFonts w:cstheme="minorHAnsi"/>
          <w:sz w:val="24"/>
          <w:szCs w:val="24"/>
        </w:rPr>
        <w:t>Beneficjent zapewnia, że osoby, o których mowa w ust. 4, wykorzystują certyfikat niekwalifikowany generowany przez CST2021 (jako kod autoryzacyjny przesyłany na adres email danej osoby uprawnionej) lub kwalifikowany podpis elektroniczny w ramach uwierzytelniania czynności dokonywanych w ramach CST2021.</w:t>
      </w:r>
    </w:p>
    <w:p w14:paraId="2C510BA3" w14:textId="77777777" w:rsidR="00046FE6" w:rsidRPr="00AF24D8" w:rsidRDefault="00046FE6" w:rsidP="000B2E99">
      <w:pPr>
        <w:numPr>
          <w:ilvl w:val="2"/>
          <w:numId w:val="23"/>
        </w:numPr>
        <w:suppressAutoHyphens/>
        <w:spacing w:after="0" w:line="360" w:lineRule="auto"/>
        <w:ind w:left="360"/>
        <w:rPr>
          <w:rFonts w:eastAsia="Calibri" w:cstheme="minorHAnsi"/>
          <w:sz w:val="24"/>
          <w:szCs w:val="24"/>
        </w:rPr>
      </w:pPr>
      <w:r w:rsidRPr="00AF24D8">
        <w:rPr>
          <w:rFonts w:eastAsia="Calibri" w:cstheme="minorHAnsi"/>
          <w:sz w:val="24"/>
          <w:szCs w:val="24"/>
        </w:rPr>
        <w:t>Logowanie do CST2021 następuje poprzez wprowadzenie loginu i hasła.</w:t>
      </w:r>
    </w:p>
    <w:p w14:paraId="059C6B8A" w14:textId="3F556AEC" w:rsidR="00046FE6" w:rsidRPr="00AF24D8" w:rsidRDefault="00046FE6" w:rsidP="000B2E99">
      <w:pPr>
        <w:numPr>
          <w:ilvl w:val="2"/>
          <w:numId w:val="23"/>
        </w:numPr>
        <w:suppressAutoHyphens/>
        <w:spacing w:after="0" w:line="360" w:lineRule="auto"/>
        <w:ind w:left="360"/>
        <w:rPr>
          <w:rFonts w:eastAsia="Calibri" w:cstheme="minorHAnsi"/>
          <w:sz w:val="24"/>
          <w:szCs w:val="24"/>
        </w:rPr>
      </w:pPr>
      <w:r w:rsidRPr="00AF24D8">
        <w:rPr>
          <w:rFonts w:eastAsia="Calibri" w:cstheme="minorHAnsi"/>
          <w:sz w:val="24"/>
          <w:szCs w:val="24"/>
        </w:rPr>
        <w:t xml:space="preserve">Wszelkie działania w CST2021 osób uprawnionych przez Beneficjenta są traktowane </w:t>
      </w:r>
      <w:r w:rsidR="00701932">
        <w:rPr>
          <w:rFonts w:eastAsia="Calibri" w:cstheme="minorHAnsi"/>
          <w:sz w:val="24"/>
          <w:szCs w:val="24"/>
        </w:rPr>
        <w:br/>
      </w:r>
      <w:r w:rsidRPr="00AF24D8">
        <w:rPr>
          <w:rFonts w:eastAsia="Calibri" w:cstheme="minorHAnsi"/>
          <w:sz w:val="24"/>
          <w:szCs w:val="24"/>
        </w:rPr>
        <w:t>w sensie prawnym jako działania Beneficjenta.</w:t>
      </w:r>
    </w:p>
    <w:p w14:paraId="421353AA" w14:textId="77777777" w:rsidR="00046FE6" w:rsidRPr="00AF24D8" w:rsidRDefault="00046FE6" w:rsidP="000B2E99">
      <w:pPr>
        <w:numPr>
          <w:ilvl w:val="2"/>
          <w:numId w:val="23"/>
        </w:numPr>
        <w:suppressAutoHyphens/>
        <w:spacing w:after="0" w:line="360" w:lineRule="auto"/>
        <w:ind w:left="360"/>
        <w:rPr>
          <w:rFonts w:eastAsia="Calibri" w:cstheme="minorHAnsi"/>
          <w:sz w:val="24"/>
          <w:szCs w:val="24"/>
        </w:rPr>
      </w:pPr>
      <w:r w:rsidRPr="00AF24D8">
        <w:rPr>
          <w:rFonts w:eastAsia="Calibri" w:cstheme="minorHAnsi"/>
          <w:sz w:val="24"/>
          <w:szCs w:val="24"/>
        </w:rPr>
        <w:t>Beneficjent zapewnia, że wszystkie osoby korzystające w jego imieniu z CST2021  przestrzegają regulaminu bezpieczeństwa informacji przetwarzanych w CST2021.</w:t>
      </w:r>
    </w:p>
    <w:p w14:paraId="63F56D63" w14:textId="2A527AD1" w:rsidR="009307A6" w:rsidRPr="005851F8" w:rsidRDefault="00046FE6" w:rsidP="000B2E99">
      <w:pPr>
        <w:numPr>
          <w:ilvl w:val="2"/>
          <w:numId w:val="23"/>
        </w:numPr>
        <w:suppressAutoHyphens/>
        <w:spacing w:after="0" w:line="360" w:lineRule="auto"/>
        <w:ind w:left="360"/>
        <w:rPr>
          <w:rFonts w:eastAsia="Calibri" w:cstheme="minorHAnsi"/>
          <w:sz w:val="24"/>
          <w:szCs w:val="24"/>
        </w:rPr>
      </w:pPr>
      <w:r w:rsidRPr="00AF24D8">
        <w:rPr>
          <w:rFonts w:eastAsia="Calibri" w:cstheme="minorHAnsi"/>
          <w:sz w:val="24"/>
          <w:szCs w:val="24"/>
        </w:rPr>
        <w:t xml:space="preserve">Beneficjent zobowiązuje się do każdorazowego informowania Instytucji Zarządzającej </w:t>
      </w:r>
      <w:r w:rsidRPr="00AF24D8">
        <w:rPr>
          <w:rFonts w:eastAsia="Calibri" w:cstheme="minorHAnsi"/>
          <w:sz w:val="24"/>
          <w:szCs w:val="24"/>
        </w:rPr>
        <w:br/>
        <w:t>o nieautoryzowanym dostępie do danych Beneficjenta w CST2021.</w:t>
      </w:r>
    </w:p>
    <w:p w14:paraId="7EA3A642" w14:textId="4AF3B4A1" w:rsidR="009307A6" w:rsidRPr="00AF24D8" w:rsidRDefault="009307A6" w:rsidP="000B2E99">
      <w:pPr>
        <w:numPr>
          <w:ilvl w:val="2"/>
          <w:numId w:val="23"/>
        </w:numPr>
        <w:suppressAutoHyphens/>
        <w:spacing w:after="0" w:line="360" w:lineRule="auto"/>
        <w:ind w:left="360"/>
        <w:rPr>
          <w:rFonts w:eastAsia="Calibri" w:cstheme="minorHAnsi"/>
          <w:sz w:val="24"/>
          <w:szCs w:val="24"/>
        </w:rPr>
      </w:pPr>
      <w:r w:rsidRPr="00AF24D8">
        <w:rPr>
          <w:rFonts w:eastAsia="Calibri" w:cstheme="minorHAnsi"/>
          <w:sz w:val="24"/>
          <w:szCs w:val="24"/>
        </w:rPr>
        <w:t xml:space="preserve">Wsparciem technicznym i merytorycznym dla Beneficjenta w ramach </w:t>
      </w:r>
      <w:r w:rsidR="001B1200" w:rsidRPr="00AF24D8">
        <w:rPr>
          <w:rFonts w:eastAsia="Calibri" w:cstheme="minorHAnsi"/>
          <w:sz w:val="24"/>
          <w:szCs w:val="24"/>
        </w:rPr>
        <w:t xml:space="preserve">CST2021 </w:t>
      </w:r>
      <w:r w:rsidRPr="00AF24D8">
        <w:rPr>
          <w:rFonts w:eastAsia="Calibri" w:cstheme="minorHAnsi"/>
          <w:sz w:val="24"/>
          <w:szCs w:val="24"/>
        </w:rPr>
        <w:t xml:space="preserve">są Administratorzy Merytoryczni przy Instytucji Zarządzającej. W przypadku pytań, wystąpienia problemów lub niedostępności </w:t>
      </w:r>
      <w:r w:rsidR="001B1200" w:rsidRPr="00AF24D8">
        <w:rPr>
          <w:rFonts w:eastAsia="Calibri" w:cstheme="minorHAnsi"/>
          <w:sz w:val="24"/>
          <w:szCs w:val="24"/>
        </w:rPr>
        <w:t xml:space="preserve">CST2021 </w:t>
      </w:r>
      <w:r w:rsidRPr="00AF24D8">
        <w:rPr>
          <w:rFonts w:eastAsia="Calibri" w:cstheme="minorHAnsi"/>
          <w:sz w:val="24"/>
          <w:szCs w:val="24"/>
        </w:rPr>
        <w:t>Beneficjent zgłasza Instytucji Zarządzając</w:t>
      </w:r>
      <w:r w:rsidR="002A0EBB" w:rsidRPr="00AF24D8">
        <w:rPr>
          <w:rFonts w:eastAsia="Calibri" w:cstheme="minorHAnsi"/>
          <w:sz w:val="24"/>
          <w:szCs w:val="24"/>
        </w:rPr>
        <w:t xml:space="preserve">ej zaistniały problem na adres </w:t>
      </w:r>
      <w:r w:rsidRPr="00AF24D8">
        <w:rPr>
          <w:rFonts w:eastAsia="Calibri" w:cstheme="minorHAnsi"/>
          <w:sz w:val="24"/>
          <w:szCs w:val="24"/>
        </w:rPr>
        <w:t xml:space="preserve">e-mail: </w:t>
      </w:r>
      <w:r w:rsidR="00651404" w:rsidRPr="00AF24D8">
        <w:rPr>
          <w:rFonts w:eastAsia="Calibri" w:cstheme="minorHAnsi"/>
          <w:sz w:val="24"/>
          <w:szCs w:val="24"/>
        </w:rPr>
        <w:t>cst2021@opolskie.pl</w:t>
      </w:r>
      <w:r w:rsidRPr="00AF24D8">
        <w:rPr>
          <w:rFonts w:eastAsia="Calibri" w:cstheme="minorHAnsi"/>
          <w:sz w:val="24"/>
          <w:szCs w:val="24"/>
        </w:rPr>
        <w:t xml:space="preserve"> lub telefonicznie pod numerem </w:t>
      </w:r>
      <w:r w:rsidR="00AF12DE" w:rsidRPr="00AF24D8">
        <w:rPr>
          <w:rFonts w:eastAsia="Calibri" w:cstheme="minorHAnsi"/>
          <w:sz w:val="24"/>
          <w:szCs w:val="24"/>
        </w:rPr>
        <w:t>77 54 93 815/819/820.</w:t>
      </w:r>
      <w:r w:rsidRPr="00AF24D8">
        <w:rPr>
          <w:rFonts w:eastAsia="Calibri" w:cstheme="minorHAnsi"/>
          <w:sz w:val="24"/>
          <w:szCs w:val="24"/>
        </w:rPr>
        <w:t xml:space="preserve"> Po potwierdzeniu awarii </w:t>
      </w:r>
      <w:r w:rsidR="001B1200" w:rsidRPr="00AF24D8">
        <w:rPr>
          <w:rFonts w:eastAsia="Calibri" w:cstheme="minorHAnsi"/>
          <w:sz w:val="24"/>
          <w:szCs w:val="24"/>
        </w:rPr>
        <w:t xml:space="preserve">CST2021 </w:t>
      </w:r>
      <w:r w:rsidRPr="00AF24D8">
        <w:rPr>
          <w:rFonts w:eastAsia="Calibri" w:cstheme="minorHAnsi"/>
          <w:sz w:val="24"/>
          <w:szCs w:val="24"/>
        </w:rPr>
        <w:t xml:space="preserve">przez pracownika Instytucji Zarządzającej proces rozliczania Projektu oraz komunikowania </w:t>
      </w:r>
      <w:r w:rsidR="00701932">
        <w:rPr>
          <w:rFonts w:eastAsia="Calibri" w:cstheme="minorHAnsi"/>
          <w:sz w:val="24"/>
          <w:szCs w:val="24"/>
        </w:rPr>
        <w:br/>
      </w:r>
      <w:r w:rsidRPr="00AF24D8">
        <w:rPr>
          <w:rFonts w:eastAsia="Calibri" w:cstheme="minorHAnsi"/>
          <w:sz w:val="24"/>
          <w:szCs w:val="24"/>
        </w:rPr>
        <w:t xml:space="preserve">z Instytucją Zarządzającą odbywa się drogą pisemną. Wszelka korespondencja </w:t>
      </w:r>
      <w:r w:rsidRPr="00AF24D8">
        <w:rPr>
          <w:rFonts w:eastAsia="Calibri" w:cstheme="minorHAnsi"/>
          <w:sz w:val="24"/>
          <w:szCs w:val="24"/>
        </w:rPr>
        <w:lastRenderedPageBreak/>
        <w:t xml:space="preserve">papierowa, aby została uznana za wiążącą, musi zostać podpisana przez osoby uprawnione do składania oświadczeń woli w imieniu Beneficjenta. O usunięciu awarii </w:t>
      </w:r>
      <w:r w:rsidR="001B1200" w:rsidRPr="00AF24D8">
        <w:rPr>
          <w:rFonts w:eastAsia="Calibri" w:cstheme="minorHAnsi"/>
          <w:sz w:val="24"/>
          <w:szCs w:val="24"/>
        </w:rPr>
        <w:t xml:space="preserve">CST2021 </w:t>
      </w:r>
      <w:r w:rsidRPr="00AF24D8">
        <w:rPr>
          <w:rFonts w:eastAsia="Calibri" w:cstheme="minorHAnsi"/>
          <w:sz w:val="24"/>
          <w:szCs w:val="24"/>
        </w:rPr>
        <w:t xml:space="preserve">Instytucja Zarządzająca informuje Beneficjenta na adresy e-mail osób uprawnionych przez Beneficjenta do pracy w </w:t>
      </w:r>
      <w:r w:rsidR="001B1200" w:rsidRPr="00AF24D8">
        <w:rPr>
          <w:rFonts w:eastAsia="Calibri" w:cstheme="minorHAnsi"/>
          <w:sz w:val="24"/>
          <w:szCs w:val="24"/>
        </w:rPr>
        <w:t>CST2021</w:t>
      </w:r>
      <w:r w:rsidRPr="00AF24D8">
        <w:rPr>
          <w:rFonts w:eastAsia="Calibri" w:cstheme="minorHAnsi"/>
          <w:sz w:val="24"/>
          <w:szCs w:val="24"/>
        </w:rPr>
        <w:t xml:space="preserve">, Beneficjent zaś zobowiązuje się niezwłocznie uzupełnić dane w </w:t>
      </w:r>
      <w:r w:rsidR="001B1200" w:rsidRPr="00AF24D8">
        <w:rPr>
          <w:rFonts w:eastAsia="Calibri" w:cstheme="minorHAnsi"/>
          <w:sz w:val="24"/>
          <w:szCs w:val="24"/>
        </w:rPr>
        <w:t xml:space="preserve">CST2021 </w:t>
      </w:r>
      <w:r w:rsidRPr="00AF24D8">
        <w:rPr>
          <w:rFonts w:eastAsia="Calibri" w:cstheme="minorHAnsi"/>
          <w:sz w:val="24"/>
          <w:szCs w:val="24"/>
        </w:rPr>
        <w:t>w zakresie dokumentów przekazanych drogą pisemną.</w:t>
      </w:r>
    </w:p>
    <w:p w14:paraId="2357F935" w14:textId="7BF104F4" w:rsidR="00046FE6" w:rsidRPr="005851F8" w:rsidRDefault="00046FE6" w:rsidP="000B2E99">
      <w:pPr>
        <w:numPr>
          <w:ilvl w:val="2"/>
          <w:numId w:val="23"/>
        </w:numPr>
        <w:suppressAutoHyphens/>
        <w:spacing w:after="0" w:line="360" w:lineRule="auto"/>
        <w:ind w:left="360"/>
        <w:rPr>
          <w:rFonts w:eastAsia="Calibri" w:cstheme="minorHAnsi"/>
          <w:sz w:val="24"/>
          <w:szCs w:val="24"/>
        </w:rPr>
      </w:pPr>
      <w:r w:rsidRPr="00AF24D8">
        <w:rPr>
          <w:rFonts w:eastAsia="Calibri" w:cstheme="minorHAnsi"/>
          <w:iCs/>
          <w:sz w:val="24"/>
          <w:szCs w:val="24"/>
          <w:lang w:eastAsia="en-GB"/>
        </w:rPr>
        <w:t>Beneficjent zobowiązuje się do wprowadzania do CST2021 danych dotyczących angażowania personelu projektu zgodnie z zakresem określonym w załączniku nr 15 oraz danych dotyczących zamówień udzielonych w ramach Projektu.</w:t>
      </w:r>
    </w:p>
    <w:p w14:paraId="6F84C045" w14:textId="77777777" w:rsidR="009307A6" w:rsidRPr="00AF24D8" w:rsidRDefault="009307A6" w:rsidP="000B2E99">
      <w:pPr>
        <w:numPr>
          <w:ilvl w:val="2"/>
          <w:numId w:val="23"/>
        </w:numPr>
        <w:suppressAutoHyphens/>
        <w:spacing w:after="0" w:line="360" w:lineRule="auto"/>
        <w:ind w:left="360"/>
        <w:rPr>
          <w:rFonts w:eastAsia="Calibri" w:cstheme="minorHAnsi"/>
          <w:sz w:val="24"/>
          <w:szCs w:val="24"/>
        </w:rPr>
      </w:pPr>
      <w:r w:rsidRPr="00AF24D8">
        <w:rPr>
          <w:rFonts w:eastAsia="Calibri" w:cstheme="minorHAnsi"/>
          <w:sz w:val="24"/>
          <w:szCs w:val="24"/>
        </w:rPr>
        <w:t xml:space="preserve">Nie mogą być przedmiotem komunikacji wyłącznie przy wykorzystaniu </w:t>
      </w:r>
      <w:r w:rsidR="001B1200" w:rsidRPr="00AF24D8">
        <w:rPr>
          <w:rFonts w:eastAsia="Calibri" w:cstheme="minorHAnsi"/>
          <w:sz w:val="24"/>
          <w:szCs w:val="24"/>
        </w:rPr>
        <w:t>CST2021</w:t>
      </w:r>
      <w:r w:rsidRPr="00AF24D8">
        <w:rPr>
          <w:rFonts w:eastAsia="Calibri" w:cstheme="minorHAnsi"/>
          <w:sz w:val="24"/>
          <w:szCs w:val="24"/>
        </w:rPr>
        <w:t>:</w:t>
      </w:r>
    </w:p>
    <w:p w14:paraId="52D107C2" w14:textId="7A2DF67E" w:rsidR="009307A6" w:rsidRPr="00AF24D8" w:rsidRDefault="009307A6" w:rsidP="000B2E99">
      <w:pPr>
        <w:numPr>
          <w:ilvl w:val="0"/>
          <w:numId w:val="24"/>
        </w:numPr>
        <w:tabs>
          <w:tab w:val="left" w:pos="357"/>
        </w:tabs>
        <w:suppressAutoHyphens/>
        <w:spacing w:after="0" w:line="360" w:lineRule="auto"/>
        <w:ind w:left="720"/>
        <w:rPr>
          <w:rFonts w:eastAsia="Calibri" w:cstheme="minorHAnsi"/>
          <w:sz w:val="24"/>
          <w:szCs w:val="24"/>
        </w:rPr>
      </w:pPr>
      <w:r w:rsidRPr="00AF24D8">
        <w:rPr>
          <w:rFonts w:eastAsia="Calibri" w:cstheme="minorHAnsi"/>
          <w:sz w:val="24"/>
          <w:szCs w:val="24"/>
        </w:rPr>
        <w:t xml:space="preserve">zmiany treści </w:t>
      </w:r>
      <w:r w:rsidR="00804488" w:rsidRPr="00AF24D8">
        <w:rPr>
          <w:rFonts w:eastAsia="Calibri" w:cstheme="minorHAnsi"/>
          <w:sz w:val="24"/>
          <w:szCs w:val="24"/>
        </w:rPr>
        <w:t>Umowy</w:t>
      </w:r>
      <w:r w:rsidRPr="00AF24D8">
        <w:rPr>
          <w:rFonts w:eastAsia="Calibri" w:cstheme="minorHAnsi"/>
          <w:sz w:val="24"/>
          <w:szCs w:val="24"/>
        </w:rPr>
        <w:t>;</w:t>
      </w:r>
    </w:p>
    <w:p w14:paraId="38237E82" w14:textId="77777777" w:rsidR="009307A6" w:rsidRPr="00AF24D8" w:rsidRDefault="009307A6" w:rsidP="000B2E99">
      <w:pPr>
        <w:numPr>
          <w:ilvl w:val="0"/>
          <w:numId w:val="24"/>
        </w:numPr>
        <w:tabs>
          <w:tab w:val="left" w:pos="357"/>
        </w:tabs>
        <w:suppressAutoHyphens/>
        <w:spacing w:after="0" w:line="360" w:lineRule="auto"/>
        <w:ind w:left="720"/>
        <w:rPr>
          <w:rFonts w:eastAsia="Calibri" w:cstheme="minorHAnsi"/>
          <w:sz w:val="24"/>
          <w:szCs w:val="24"/>
        </w:rPr>
      </w:pPr>
      <w:r w:rsidRPr="00AF24D8">
        <w:rPr>
          <w:rFonts w:eastAsia="Calibri" w:cstheme="minorHAnsi"/>
          <w:sz w:val="24"/>
          <w:szCs w:val="24"/>
        </w:rPr>
        <w:t>kontrole na miejscu przeprowadzane w ramach Projektu;</w:t>
      </w:r>
    </w:p>
    <w:p w14:paraId="44B923AF" w14:textId="16031DED" w:rsidR="00785686" w:rsidRPr="00AF24D8" w:rsidRDefault="009307A6" w:rsidP="000B2E99">
      <w:pPr>
        <w:numPr>
          <w:ilvl w:val="0"/>
          <w:numId w:val="24"/>
        </w:numPr>
        <w:tabs>
          <w:tab w:val="left" w:pos="357"/>
        </w:tabs>
        <w:suppressAutoHyphens/>
        <w:spacing w:after="0" w:line="360" w:lineRule="auto"/>
        <w:ind w:left="720"/>
        <w:rPr>
          <w:rFonts w:eastAsia="Calibri" w:cstheme="minorHAnsi"/>
          <w:sz w:val="24"/>
          <w:szCs w:val="24"/>
        </w:rPr>
      </w:pPr>
      <w:r w:rsidRPr="00AF24D8">
        <w:rPr>
          <w:rFonts w:eastAsia="Calibri" w:cstheme="minorHAnsi"/>
          <w:sz w:val="24"/>
          <w:szCs w:val="24"/>
        </w:rPr>
        <w:t>dochodzenie zwrotu środków od Beneficjenta, o których mowa w § 1</w:t>
      </w:r>
      <w:r w:rsidR="00590B93">
        <w:rPr>
          <w:rFonts w:eastAsia="Calibri" w:cstheme="minorHAnsi"/>
          <w:sz w:val="24"/>
          <w:szCs w:val="24"/>
        </w:rPr>
        <w:t>5</w:t>
      </w:r>
      <w:r w:rsidRPr="00AF24D8">
        <w:rPr>
          <w:rFonts w:eastAsia="Calibri" w:cstheme="minorHAnsi"/>
          <w:sz w:val="24"/>
          <w:szCs w:val="24"/>
        </w:rPr>
        <w:t>, w tym prowadzenie postępowania administracyjnego w celu wydania decyzji o zwrocie środków</w:t>
      </w:r>
      <w:r w:rsidR="00785686" w:rsidRPr="00AF24D8">
        <w:rPr>
          <w:rFonts w:eastAsia="Calibri" w:cstheme="minorHAnsi"/>
          <w:sz w:val="24"/>
          <w:szCs w:val="24"/>
        </w:rPr>
        <w:t>;</w:t>
      </w:r>
    </w:p>
    <w:p w14:paraId="0D9ABDFB" w14:textId="109FD34F" w:rsidR="00E3269C" w:rsidRPr="00AF24D8" w:rsidRDefault="00104BBC" w:rsidP="000B2E99">
      <w:pPr>
        <w:numPr>
          <w:ilvl w:val="0"/>
          <w:numId w:val="24"/>
        </w:numPr>
        <w:tabs>
          <w:tab w:val="left" w:pos="357"/>
        </w:tabs>
        <w:suppressAutoHyphens/>
        <w:spacing w:after="0" w:line="360" w:lineRule="auto"/>
        <w:ind w:left="720"/>
        <w:rPr>
          <w:rFonts w:eastAsia="Calibri" w:cstheme="minorHAnsi"/>
          <w:sz w:val="24"/>
          <w:szCs w:val="24"/>
        </w:rPr>
      </w:pPr>
      <w:r w:rsidRPr="00AF24D8">
        <w:rPr>
          <w:rFonts w:eastAsia="Calibri" w:cstheme="minorHAnsi"/>
          <w:sz w:val="24"/>
          <w:szCs w:val="24"/>
        </w:rPr>
        <w:t xml:space="preserve">wniesienie </w:t>
      </w:r>
      <w:r w:rsidR="00E3269C" w:rsidRPr="00AF24D8">
        <w:rPr>
          <w:rFonts w:eastAsia="Calibri" w:cstheme="minorHAnsi"/>
          <w:sz w:val="24"/>
          <w:szCs w:val="24"/>
        </w:rPr>
        <w:t>z</w:t>
      </w:r>
      <w:r w:rsidRPr="00AF24D8">
        <w:rPr>
          <w:rFonts w:eastAsia="Calibri" w:cstheme="minorHAnsi"/>
          <w:sz w:val="24"/>
          <w:szCs w:val="24"/>
        </w:rPr>
        <w:t>abezpieczenia</w:t>
      </w:r>
      <w:r w:rsidR="00E3269C" w:rsidRPr="00AF24D8">
        <w:rPr>
          <w:rFonts w:eastAsia="Calibri" w:cstheme="minorHAnsi"/>
          <w:sz w:val="24"/>
          <w:szCs w:val="24"/>
        </w:rPr>
        <w:t xml:space="preserve"> prawidłowej realizacji </w:t>
      </w:r>
      <w:r w:rsidR="00846F26" w:rsidRPr="00AF24D8">
        <w:rPr>
          <w:rFonts w:eastAsia="Calibri" w:cstheme="minorHAnsi"/>
          <w:sz w:val="24"/>
          <w:szCs w:val="24"/>
        </w:rPr>
        <w:t>Umowy</w:t>
      </w:r>
      <w:r w:rsidR="00E3269C" w:rsidRPr="00AF24D8">
        <w:rPr>
          <w:rFonts w:eastAsia="Calibri" w:cstheme="minorHAnsi"/>
          <w:sz w:val="24"/>
          <w:szCs w:val="24"/>
        </w:rPr>
        <w:t>, o którym mowa w § 1</w:t>
      </w:r>
      <w:r w:rsidR="00590B93">
        <w:rPr>
          <w:rFonts w:eastAsia="Calibri" w:cstheme="minorHAnsi"/>
          <w:sz w:val="24"/>
          <w:szCs w:val="24"/>
        </w:rPr>
        <w:t>6</w:t>
      </w:r>
      <w:r w:rsidR="00AC5812" w:rsidRPr="00AF24D8">
        <w:rPr>
          <w:rFonts w:eastAsia="Calibri" w:cstheme="minorHAnsi"/>
          <w:sz w:val="24"/>
          <w:szCs w:val="24"/>
        </w:rPr>
        <w:t>.</w:t>
      </w:r>
    </w:p>
    <w:p w14:paraId="152A6022" w14:textId="77777777" w:rsidR="00B8612D" w:rsidRPr="00AF24D8" w:rsidRDefault="00B8612D" w:rsidP="000B2E99">
      <w:pPr>
        <w:spacing w:after="0" w:line="360" w:lineRule="auto"/>
        <w:rPr>
          <w:rFonts w:eastAsia="Calibri" w:cstheme="minorHAnsi"/>
          <w:b/>
          <w:sz w:val="24"/>
          <w:szCs w:val="24"/>
        </w:rPr>
      </w:pPr>
    </w:p>
    <w:p w14:paraId="613B1240" w14:textId="6857FE2C"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Dokumentacja Projektu</w:t>
      </w:r>
    </w:p>
    <w:p w14:paraId="3237FE03" w14:textId="5E7A38BE" w:rsidR="009307A6" w:rsidRPr="00AF24D8" w:rsidRDefault="009307A6" w:rsidP="000B2E99">
      <w:pPr>
        <w:suppressAutoHyphens/>
        <w:spacing w:after="0" w:line="360" w:lineRule="auto"/>
        <w:rPr>
          <w:rFonts w:eastAsia="Calibri" w:cstheme="minorHAnsi"/>
          <w:b/>
          <w:sz w:val="24"/>
          <w:szCs w:val="24"/>
        </w:rPr>
      </w:pPr>
      <w:r w:rsidRPr="00AF24D8">
        <w:rPr>
          <w:rFonts w:eastAsia="Calibri" w:cstheme="minorHAnsi"/>
          <w:b/>
          <w:sz w:val="24"/>
          <w:szCs w:val="24"/>
        </w:rPr>
        <w:t>§ 1</w:t>
      </w:r>
      <w:r w:rsidR="00536A5D">
        <w:rPr>
          <w:rFonts w:eastAsia="Calibri" w:cstheme="minorHAnsi"/>
          <w:b/>
          <w:sz w:val="24"/>
          <w:szCs w:val="24"/>
        </w:rPr>
        <w:t>8</w:t>
      </w:r>
    </w:p>
    <w:p w14:paraId="29188DFC" w14:textId="11DFAFF6" w:rsidR="009307A6" w:rsidRPr="00AF24D8" w:rsidRDefault="009307A6" w:rsidP="000B2E99">
      <w:pPr>
        <w:numPr>
          <w:ilvl w:val="0"/>
          <w:numId w:val="25"/>
        </w:numPr>
        <w:suppressAutoHyphens/>
        <w:spacing w:after="0" w:line="360" w:lineRule="auto"/>
        <w:ind w:left="360"/>
        <w:rPr>
          <w:rFonts w:eastAsia="Calibri" w:cstheme="minorHAnsi"/>
          <w:sz w:val="24"/>
          <w:szCs w:val="24"/>
        </w:rPr>
      </w:pPr>
      <w:r w:rsidRPr="00AF24D8">
        <w:rPr>
          <w:rFonts w:eastAsia="Calibri" w:cstheme="minorHAnsi"/>
          <w:sz w:val="24"/>
          <w:szCs w:val="24"/>
        </w:rPr>
        <w:t xml:space="preserve">Beneficjent zobowiązany jest do przechowywania i udostępniania </w:t>
      </w:r>
      <w:r w:rsidR="001E1BFE" w:rsidRPr="00AF24D8">
        <w:rPr>
          <w:rFonts w:eastAsia="Calibri" w:cstheme="minorHAnsi"/>
          <w:sz w:val="24"/>
          <w:szCs w:val="24"/>
        </w:rPr>
        <w:t xml:space="preserve">pełnej </w:t>
      </w:r>
      <w:r w:rsidRPr="00AF24D8">
        <w:rPr>
          <w:rFonts w:eastAsia="Calibri" w:cstheme="minorHAnsi"/>
          <w:sz w:val="24"/>
          <w:szCs w:val="24"/>
        </w:rPr>
        <w:t xml:space="preserve">dokumentacji związanej z realizacją </w:t>
      </w:r>
      <w:r w:rsidR="001E1BFE" w:rsidRPr="00AF24D8">
        <w:rPr>
          <w:rFonts w:eastAsia="Calibri" w:cstheme="minorHAnsi"/>
          <w:sz w:val="24"/>
          <w:szCs w:val="24"/>
        </w:rPr>
        <w:t>p</w:t>
      </w:r>
      <w:r w:rsidRPr="00AF24D8">
        <w:rPr>
          <w:rFonts w:eastAsia="Calibri" w:cstheme="minorHAnsi"/>
          <w:sz w:val="24"/>
          <w:szCs w:val="24"/>
        </w:rPr>
        <w:t xml:space="preserve">rojektu przez okres </w:t>
      </w:r>
      <w:r w:rsidR="001E1BFE" w:rsidRPr="00AF24D8">
        <w:rPr>
          <w:rFonts w:eastAsia="Calibri" w:cstheme="minorHAnsi"/>
          <w:sz w:val="24"/>
          <w:szCs w:val="24"/>
        </w:rPr>
        <w:t xml:space="preserve">5 lat </w:t>
      </w:r>
      <w:r w:rsidRPr="00AF24D8">
        <w:rPr>
          <w:rFonts w:eastAsia="Calibri" w:cstheme="minorHAnsi"/>
          <w:sz w:val="24"/>
          <w:szCs w:val="24"/>
        </w:rPr>
        <w:t>od dnia 31 grudnia</w:t>
      </w:r>
      <w:r w:rsidR="001E1BFE" w:rsidRPr="00AF24D8">
        <w:rPr>
          <w:rFonts w:eastAsia="Calibri" w:cstheme="minorHAnsi"/>
          <w:sz w:val="24"/>
          <w:szCs w:val="24"/>
        </w:rPr>
        <w:t xml:space="preserve"> roku, w którym Instytucja Zarządzająca dokonała </w:t>
      </w:r>
      <w:r w:rsidR="004D56A4" w:rsidRPr="00AF24D8">
        <w:rPr>
          <w:rFonts w:eastAsia="Calibri" w:cstheme="minorHAnsi"/>
          <w:sz w:val="24"/>
          <w:szCs w:val="24"/>
        </w:rPr>
        <w:t>płatności końcowej</w:t>
      </w:r>
      <w:r w:rsidR="001E1BFE" w:rsidRPr="00AF24D8">
        <w:rPr>
          <w:rFonts w:eastAsia="Calibri" w:cstheme="minorHAnsi"/>
          <w:sz w:val="24"/>
          <w:szCs w:val="24"/>
        </w:rPr>
        <w:t xml:space="preserve"> na rzecz Beneficjenta,</w:t>
      </w:r>
      <w:r w:rsidR="004D56A4" w:rsidRPr="00AF24D8">
        <w:rPr>
          <w:rFonts w:eastAsia="Calibri" w:cstheme="minorHAnsi"/>
          <w:sz w:val="24"/>
          <w:szCs w:val="24"/>
        </w:rPr>
        <w:t xml:space="preserve"> o której mowa w § 2</w:t>
      </w:r>
      <w:r w:rsidR="00A63C52">
        <w:rPr>
          <w:rFonts w:eastAsia="Calibri" w:cstheme="minorHAnsi"/>
          <w:sz w:val="24"/>
          <w:szCs w:val="24"/>
        </w:rPr>
        <w:t>2</w:t>
      </w:r>
      <w:r w:rsidR="004D56A4" w:rsidRPr="00AF24D8">
        <w:rPr>
          <w:rFonts w:eastAsia="Calibri" w:cstheme="minorHAnsi"/>
          <w:sz w:val="24"/>
          <w:szCs w:val="24"/>
        </w:rPr>
        <w:t xml:space="preserve"> ust. 3</w:t>
      </w:r>
      <w:r w:rsidR="001E1BFE" w:rsidRPr="00AF24D8">
        <w:rPr>
          <w:rFonts w:eastAsia="Calibri" w:cstheme="minorHAnsi"/>
          <w:sz w:val="24"/>
          <w:szCs w:val="24"/>
        </w:rPr>
        <w:t xml:space="preserve"> </w:t>
      </w:r>
      <w:r w:rsidRPr="00AF24D8">
        <w:rPr>
          <w:rFonts w:eastAsia="Calibri" w:cstheme="minorHAnsi"/>
          <w:sz w:val="24"/>
          <w:szCs w:val="24"/>
        </w:rPr>
        <w:t xml:space="preserve">z zastrzeżeniem ust. 4. </w:t>
      </w:r>
      <w:r w:rsidR="004D56A4" w:rsidRPr="00AF24D8">
        <w:rPr>
          <w:rFonts w:eastAsia="Calibri" w:cstheme="minorHAnsi"/>
          <w:sz w:val="24"/>
          <w:szCs w:val="24"/>
        </w:rPr>
        <w:t xml:space="preserve">Bieg okresu </w:t>
      </w:r>
      <w:r w:rsidRPr="00AF24D8">
        <w:rPr>
          <w:rFonts w:eastAsia="Calibri" w:cstheme="minorHAnsi"/>
          <w:sz w:val="24"/>
          <w:szCs w:val="24"/>
        </w:rPr>
        <w:t xml:space="preserve"> o którym mowa w zdaniu pierwszym,</w:t>
      </w:r>
      <w:r w:rsidR="00062A5C" w:rsidRPr="00AF24D8">
        <w:rPr>
          <w:rFonts w:eastAsia="Calibri" w:cstheme="minorHAnsi"/>
          <w:sz w:val="24"/>
          <w:szCs w:val="24"/>
        </w:rPr>
        <w:t xml:space="preserve"> </w:t>
      </w:r>
      <w:r w:rsidR="00EE5AFF" w:rsidRPr="00AF24D8">
        <w:rPr>
          <w:rFonts w:eastAsia="Calibri" w:cstheme="minorHAnsi"/>
          <w:sz w:val="24"/>
          <w:szCs w:val="24"/>
        </w:rPr>
        <w:t xml:space="preserve">zostaje przerwany </w:t>
      </w:r>
      <w:r w:rsidRPr="00AF24D8">
        <w:rPr>
          <w:rFonts w:eastAsia="Calibri" w:cstheme="minorHAnsi"/>
          <w:sz w:val="24"/>
          <w:szCs w:val="24"/>
        </w:rPr>
        <w:t xml:space="preserve">w przypadku wszczęcia postępowania </w:t>
      </w:r>
      <w:r w:rsidR="004D56A4" w:rsidRPr="00AF24D8">
        <w:rPr>
          <w:rFonts w:eastAsia="Calibri" w:cstheme="minorHAnsi"/>
          <w:sz w:val="24"/>
          <w:szCs w:val="24"/>
        </w:rPr>
        <w:t xml:space="preserve">prawnego albo na wniosek Komisji Europejskiej, </w:t>
      </w:r>
      <w:r w:rsidRPr="00AF24D8">
        <w:rPr>
          <w:rFonts w:eastAsia="Calibri" w:cstheme="minorHAnsi"/>
          <w:sz w:val="24"/>
          <w:szCs w:val="24"/>
        </w:rPr>
        <w:t>o czym Beneficjent jest informowany pisemnie</w:t>
      </w:r>
      <w:r w:rsidR="004D56A4" w:rsidRPr="00AF24D8">
        <w:rPr>
          <w:rFonts w:eastAsia="Calibri" w:cstheme="minorHAnsi"/>
          <w:sz w:val="24"/>
          <w:szCs w:val="24"/>
        </w:rPr>
        <w:t xml:space="preserve"> przez Instytucję Zarządzającą</w:t>
      </w:r>
      <w:r w:rsidRPr="00AF24D8">
        <w:rPr>
          <w:rFonts w:eastAsia="Calibri" w:cstheme="minorHAnsi"/>
          <w:sz w:val="24"/>
          <w:szCs w:val="24"/>
        </w:rPr>
        <w:t>.</w:t>
      </w:r>
    </w:p>
    <w:p w14:paraId="2E0BCEAB" w14:textId="77777777" w:rsidR="009307A6" w:rsidRPr="00AF24D8" w:rsidRDefault="009307A6" w:rsidP="000B2E99">
      <w:pPr>
        <w:numPr>
          <w:ilvl w:val="0"/>
          <w:numId w:val="25"/>
        </w:numPr>
        <w:suppressAutoHyphens/>
        <w:spacing w:after="0" w:line="360" w:lineRule="auto"/>
        <w:ind w:left="360"/>
        <w:rPr>
          <w:rFonts w:eastAsia="Calibri" w:cstheme="minorHAnsi"/>
          <w:sz w:val="24"/>
          <w:szCs w:val="24"/>
        </w:rPr>
      </w:pPr>
      <w:r w:rsidRPr="00AF24D8">
        <w:rPr>
          <w:rFonts w:eastAsia="Calibri" w:cstheme="minorHAnsi"/>
          <w:sz w:val="24"/>
          <w:szCs w:val="24"/>
        </w:rPr>
        <w:t>Beneficjent przechowuje dokumentację związaną z realizacją Projektu w sposób zapewniający dostępność, poufność i bezpieczeństwo, oraz jest zobowiązany do poinformowania Instytucji Zarządzającej o miejscu jej archiwizacji.</w:t>
      </w:r>
    </w:p>
    <w:p w14:paraId="160452F6" w14:textId="77777777" w:rsidR="009307A6" w:rsidRPr="00AF24D8" w:rsidRDefault="009307A6" w:rsidP="000B2E99">
      <w:pPr>
        <w:numPr>
          <w:ilvl w:val="0"/>
          <w:numId w:val="25"/>
        </w:numPr>
        <w:suppressAutoHyphens/>
        <w:spacing w:after="0" w:line="360" w:lineRule="auto"/>
        <w:ind w:left="360"/>
        <w:rPr>
          <w:rFonts w:eastAsia="Calibri" w:cstheme="minorHAnsi"/>
          <w:sz w:val="24"/>
          <w:szCs w:val="24"/>
        </w:rPr>
      </w:pPr>
      <w:r w:rsidRPr="00AF24D8">
        <w:rPr>
          <w:rFonts w:eastAsia="Calibri" w:cstheme="minorHAnsi"/>
          <w:sz w:val="24"/>
          <w:szCs w:val="24"/>
        </w:rPr>
        <w:t xml:space="preserve">W przypadku zmiany miejsca archiwizacji dokumentów oraz w przypadku zawieszenia lub zaprzestania przez Beneficjenta działalności przed terminem, o którym mowa w ust. 1, </w:t>
      </w:r>
      <w:r w:rsidRPr="00AF24D8">
        <w:rPr>
          <w:rFonts w:eastAsia="Calibri" w:cstheme="minorHAnsi"/>
          <w:sz w:val="24"/>
          <w:szCs w:val="24"/>
        </w:rPr>
        <w:lastRenderedPageBreak/>
        <w:t>Beneficjent zobowiązuje się pisemnie poinformować Instytucję Zarządzającą o miejscu archiwizacji dokumentów związanych z realizowanym Projektem. Informacja ta jest wymagana w przypadku zmiany miejsca archiwizacji dokumentów w terminie, o którym mowa w ust. 1.</w:t>
      </w:r>
    </w:p>
    <w:p w14:paraId="3EEF5CDE" w14:textId="0265569D" w:rsidR="009307A6" w:rsidRPr="00AF24D8" w:rsidRDefault="009307A6" w:rsidP="000B2E99">
      <w:pPr>
        <w:numPr>
          <w:ilvl w:val="0"/>
          <w:numId w:val="25"/>
        </w:numPr>
        <w:suppressAutoHyphens/>
        <w:spacing w:after="0" w:line="360" w:lineRule="auto"/>
        <w:ind w:left="360"/>
        <w:rPr>
          <w:rFonts w:eastAsia="Calibri" w:cstheme="minorHAnsi"/>
          <w:sz w:val="24"/>
          <w:szCs w:val="24"/>
        </w:rPr>
      </w:pPr>
      <w:r w:rsidRPr="00AF24D8">
        <w:rPr>
          <w:rFonts w:eastAsia="Calibri" w:cstheme="minorHAnsi"/>
          <w:sz w:val="24"/>
          <w:szCs w:val="24"/>
        </w:rPr>
        <w:t>Dokumenty dotyczące pomocy publicznej Beneficjent zobo</w:t>
      </w:r>
      <w:r w:rsidR="002A0EBB" w:rsidRPr="00AF24D8">
        <w:rPr>
          <w:rFonts w:eastAsia="Calibri" w:cstheme="minorHAnsi"/>
          <w:sz w:val="24"/>
          <w:szCs w:val="24"/>
        </w:rPr>
        <w:t xml:space="preserve">wiązuje się przechowywać przez </w:t>
      </w:r>
      <w:r w:rsidRPr="00AF24D8">
        <w:rPr>
          <w:rFonts w:eastAsia="Calibri" w:cstheme="minorHAnsi"/>
          <w:sz w:val="24"/>
          <w:szCs w:val="24"/>
        </w:rPr>
        <w:t xml:space="preserve">10 lat, licząc od dnia jej przyznania, w sposób zapewniający poufność </w:t>
      </w:r>
      <w:r w:rsidR="00701932">
        <w:rPr>
          <w:rFonts w:eastAsia="Calibri" w:cstheme="minorHAnsi"/>
          <w:sz w:val="24"/>
          <w:szCs w:val="24"/>
        </w:rPr>
        <w:br/>
      </w:r>
      <w:r w:rsidRPr="00AF24D8">
        <w:rPr>
          <w:rFonts w:eastAsia="Calibri" w:cstheme="minorHAnsi"/>
          <w:sz w:val="24"/>
          <w:szCs w:val="24"/>
        </w:rPr>
        <w:t>i bezpieczeństwo, o ile Projekt dotyczy pomocy publicznej.</w:t>
      </w:r>
    </w:p>
    <w:p w14:paraId="1B32BDF8" w14:textId="77777777" w:rsidR="00B8612D" w:rsidRDefault="00B8612D" w:rsidP="000B2E99">
      <w:pPr>
        <w:spacing w:after="0" w:line="360" w:lineRule="auto"/>
        <w:rPr>
          <w:rFonts w:eastAsia="Calibri" w:cstheme="minorHAnsi"/>
          <w:b/>
          <w:sz w:val="24"/>
          <w:szCs w:val="24"/>
        </w:rPr>
      </w:pPr>
    </w:p>
    <w:p w14:paraId="16698385" w14:textId="745D9D46"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Kontrola i przekazywanie informacji</w:t>
      </w:r>
    </w:p>
    <w:p w14:paraId="68E7374B" w14:textId="4D6E292A"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 1</w:t>
      </w:r>
      <w:r w:rsidR="00536A5D">
        <w:rPr>
          <w:rFonts w:eastAsia="Calibri" w:cstheme="minorHAnsi"/>
          <w:b/>
          <w:sz w:val="24"/>
          <w:szCs w:val="24"/>
        </w:rPr>
        <w:t>9</w:t>
      </w:r>
    </w:p>
    <w:p w14:paraId="09411802" w14:textId="6DC53C36" w:rsidR="009307A6" w:rsidRPr="00AF24D8" w:rsidRDefault="006D4AD6" w:rsidP="000B2E99">
      <w:pPr>
        <w:numPr>
          <w:ilvl w:val="0"/>
          <w:numId w:val="26"/>
        </w:numPr>
        <w:suppressAutoHyphens/>
        <w:spacing w:after="0" w:line="360" w:lineRule="auto"/>
        <w:ind w:left="360"/>
        <w:rPr>
          <w:rFonts w:eastAsia="Calibri" w:cstheme="minorHAnsi"/>
          <w:sz w:val="24"/>
          <w:szCs w:val="24"/>
        </w:rPr>
      </w:pPr>
      <w:r w:rsidRPr="00AF24D8">
        <w:rPr>
          <w:rFonts w:eastAsia="Calibri" w:cstheme="minorHAnsi"/>
          <w:sz w:val="24"/>
          <w:szCs w:val="24"/>
        </w:rPr>
        <w:t>Beneficjent zobowiązuje</w:t>
      </w:r>
      <w:r w:rsidR="009307A6" w:rsidRPr="00AF24D8">
        <w:rPr>
          <w:rFonts w:eastAsia="Calibri" w:cstheme="minorHAnsi"/>
          <w:sz w:val="24"/>
          <w:szCs w:val="24"/>
        </w:rPr>
        <w:t xml:space="preserve"> się poddać</w:t>
      </w:r>
      <w:r w:rsidR="00A63C52" w:rsidRPr="00C90425">
        <w:rPr>
          <w:rFonts w:ascii="Calibri" w:hAnsi="Calibri" w:cs="Calibri"/>
          <w:sz w:val="24"/>
          <w:szCs w:val="24"/>
        </w:rPr>
        <w:t xml:space="preserve"> audytom lub kontrolom, zgodnie z art. 25 ust. 1-3 ustawy wdrożeniowej wykonywanym lub zleconym przez Instytucję Zarządzającą, Instytucję Audytową, Komisję Europejską, Europejski Urząd ds. Zwalczania Nadużyć Finansowych (OLAF), Europejski Trybunał Obrachunkowy oraz inne podmioty do tego uprawnione na podstawie przepisów odrębnych, lub na zlecenie tych instytucji.</w:t>
      </w:r>
      <w:r w:rsidR="00A63C52">
        <w:rPr>
          <w:rFonts w:ascii="Calibri" w:hAnsi="Calibri" w:cs="Calibri"/>
        </w:rPr>
        <w:t xml:space="preserve"> </w:t>
      </w:r>
    </w:p>
    <w:p w14:paraId="2142BD73" w14:textId="7D7487B4" w:rsidR="00F00A4A" w:rsidRPr="00AF24D8" w:rsidRDefault="009307A6" w:rsidP="000B2E99">
      <w:pPr>
        <w:numPr>
          <w:ilvl w:val="0"/>
          <w:numId w:val="26"/>
        </w:numPr>
        <w:suppressAutoHyphens/>
        <w:spacing w:after="0" w:line="360" w:lineRule="auto"/>
        <w:ind w:left="360"/>
        <w:rPr>
          <w:rFonts w:eastAsia="Calibri" w:cstheme="minorHAnsi"/>
          <w:sz w:val="24"/>
          <w:szCs w:val="24"/>
        </w:rPr>
      </w:pPr>
      <w:r w:rsidRPr="00AF24D8">
        <w:rPr>
          <w:rFonts w:eastAsia="Calibri" w:cstheme="minorHAnsi"/>
          <w:sz w:val="24"/>
          <w:szCs w:val="24"/>
        </w:rPr>
        <w:t xml:space="preserve">Kontrola może zostać przeprowadzona </w:t>
      </w:r>
      <w:r w:rsidR="00F00A4A" w:rsidRPr="00AF24D8">
        <w:rPr>
          <w:rFonts w:eastAsia="Calibri" w:cstheme="minorHAnsi"/>
          <w:sz w:val="24"/>
          <w:szCs w:val="24"/>
        </w:rPr>
        <w:t xml:space="preserve">w siedzibie instytucji kontrolującej lub w innym miejscu świadczenia przez osoby kontrolujące pracy lub usług na rzecz instytucji kontrolującej, w siedzibie Beneficjenta lub w każdym miejscu związanym z realizacją </w:t>
      </w:r>
      <w:r w:rsidR="00A63C52">
        <w:rPr>
          <w:rFonts w:eastAsia="Calibri" w:cstheme="minorHAnsi"/>
          <w:sz w:val="24"/>
          <w:szCs w:val="24"/>
        </w:rPr>
        <w:t>P</w:t>
      </w:r>
      <w:r w:rsidR="00F00A4A" w:rsidRPr="00AF24D8">
        <w:rPr>
          <w:rFonts w:eastAsia="Calibri" w:cstheme="minorHAnsi"/>
          <w:sz w:val="24"/>
          <w:szCs w:val="24"/>
        </w:rPr>
        <w:t>rojektu.</w:t>
      </w:r>
    </w:p>
    <w:p w14:paraId="186AAB83" w14:textId="7A86ED36" w:rsidR="009307A6" w:rsidRPr="00AF24D8" w:rsidRDefault="009307A6" w:rsidP="000B2E99">
      <w:pPr>
        <w:numPr>
          <w:ilvl w:val="0"/>
          <w:numId w:val="26"/>
        </w:numPr>
        <w:suppressAutoHyphens/>
        <w:spacing w:after="0" w:line="360" w:lineRule="auto"/>
        <w:ind w:left="360"/>
        <w:rPr>
          <w:rFonts w:eastAsia="Calibri" w:cstheme="minorHAnsi"/>
          <w:sz w:val="24"/>
          <w:szCs w:val="24"/>
        </w:rPr>
      </w:pPr>
      <w:r w:rsidRPr="00AF24D8">
        <w:rPr>
          <w:rFonts w:eastAsia="Calibri" w:cstheme="minorHAnsi"/>
          <w:sz w:val="24"/>
          <w:szCs w:val="24"/>
        </w:rPr>
        <w:t xml:space="preserve">Beneficjent zapewnia podmiotom, o których mowa w ust. 1, prawo wglądu we wszystkie dokumenty związane, jak i niezwiązane z realizacją Projektu, o ile jest to konieczne </w:t>
      </w:r>
      <w:r w:rsidRPr="00AF24D8">
        <w:rPr>
          <w:rFonts w:eastAsia="Calibri" w:cstheme="minorHAnsi"/>
          <w:sz w:val="24"/>
          <w:szCs w:val="24"/>
        </w:rPr>
        <w:br/>
        <w:t>do stwierdzenia kwalifikowalności wydatków w Projekcie, w tym dokumenty elektroniczne, przez cały okres ich przechowywania określony w § 1</w:t>
      </w:r>
      <w:r w:rsidR="00A63C52">
        <w:rPr>
          <w:rFonts w:eastAsia="Calibri" w:cstheme="minorHAnsi"/>
          <w:sz w:val="24"/>
          <w:szCs w:val="24"/>
        </w:rPr>
        <w:t>8</w:t>
      </w:r>
      <w:r w:rsidRPr="00AF24D8">
        <w:rPr>
          <w:rFonts w:eastAsia="Calibri" w:cstheme="minorHAnsi"/>
          <w:sz w:val="24"/>
          <w:szCs w:val="24"/>
        </w:rPr>
        <w:t xml:space="preserve"> ust. 1 i 4.</w:t>
      </w:r>
    </w:p>
    <w:p w14:paraId="4F42860C" w14:textId="356E8B18" w:rsidR="009307A6" w:rsidRPr="00AF24D8" w:rsidRDefault="009307A6" w:rsidP="000B2E99">
      <w:pPr>
        <w:numPr>
          <w:ilvl w:val="0"/>
          <w:numId w:val="26"/>
        </w:numPr>
        <w:suppressAutoHyphens/>
        <w:spacing w:after="0" w:line="360" w:lineRule="auto"/>
        <w:ind w:left="360"/>
        <w:rPr>
          <w:rFonts w:eastAsia="Calibri" w:cstheme="minorHAnsi"/>
          <w:sz w:val="24"/>
          <w:szCs w:val="24"/>
        </w:rPr>
      </w:pPr>
      <w:r w:rsidRPr="00AF24D8">
        <w:rPr>
          <w:rFonts w:eastAsia="Calibri" w:cstheme="minorHAnsi"/>
          <w:sz w:val="24"/>
          <w:szCs w:val="24"/>
        </w:rPr>
        <w:t>Ustalenia podmiotów, o których mowa w ust. 1, mogą prowadzić do korekty wydatków kwalifikowalnych rozliczonych w ramach Projektu.</w:t>
      </w:r>
    </w:p>
    <w:p w14:paraId="461D62CF" w14:textId="77777777" w:rsidR="009307A6" w:rsidRPr="00AF24D8" w:rsidRDefault="009307A6" w:rsidP="000B2E99">
      <w:pPr>
        <w:numPr>
          <w:ilvl w:val="0"/>
          <w:numId w:val="26"/>
        </w:numPr>
        <w:suppressAutoHyphens/>
        <w:spacing w:after="0" w:line="360" w:lineRule="auto"/>
        <w:ind w:left="360"/>
        <w:rPr>
          <w:rFonts w:eastAsia="Calibri" w:cstheme="minorHAnsi"/>
          <w:sz w:val="24"/>
          <w:szCs w:val="24"/>
        </w:rPr>
      </w:pPr>
      <w:r w:rsidRPr="00AF24D8">
        <w:rPr>
          <w:rFonts w:eastAsia="Calibri" w:cstheme="minorHAnsi"/>
          <w:sz w:val="24"/>
          <w:szCs w:val="24"/>
        </w:rPr>
        <w:t>W wyniku kontroli wydawane są zalecenia pokontrolne, a Beneficjent</w:t>
      </w:r>
      <w:r w:rsidR="00062A5C" w:rsidRPr="00AF24D8">
        <w:rPr>
          <w:rFonts w:eastAsia="Calibri" w:cstheme="minorHAnsi"/>
          <w:sz w:val="24"/>
          <w:szCs w:val="24"/>
        </w:rPr>
        <w:t xml:space="preserve"> jest</w:t>
      </w:r>
      <w:r w:rsidRPr="00AF24D8">
        <w:rPr>
          <w:rFonts w:eastAsia="Calibri" w:cstheme="minorHAnsi"/>
          <w:sz w:val="24"/>
          <w:szCs w:val="24"/>
        </w:rPr>
        <w:t xml:space="preserve"> zobowiązan</w:t>
      </w:r>
      <w:r w:rsidR="00062A5C" w:rsidRPr="00AF24D8">
        <w:rPr>
          <w:rFonts w:eastAsia="Calibri" w:cstheme="minorHAnsi"/>
          <w:sz w:val="24"/>
          <w:szCs w:val="24"/>
        </w:rPr>
        <w:t>y</w:t>
      </w:r>
      <w:r w:rsidRPr="00AF24D8">
        <w:rPr>
          <w:rFonts w:eastAsia="Calibri" w:cstheme="minorHAnsi"/>
          <w:sz w:val="24"/>
          <w:szCs w:val="24"/>
        </w:rPr>
        <w:t xml:space="preserve"> do podjęcia w określonym w nich terminie wskazanych w zaleceniach działań naprawczych.</w:t>
      </w:r>
    </w:p>
    <w:p w14:paraId="706480FA" w14:textId="04B87B83" w:rsidR="009307A6" w:rsidRPr="00AF24D8" w:rsidRDefault="009307A6" w:rsidP="000B2E99">
      <w:pPr>
        <w:numPr>
          <w:ilvl w:val="0"/>
          <w:numId w:val="26"/>
        </w:numPr>
        <w:suppressAutoHyphens/>
        <w:spacing w:after="0" w:line="360" w:lineRule="auto"/>
        <w:ind w:left="360"/>
        <w:rPr>
          <w:rFonts w:eastAsia="Calibri" w:cstheme="minorHAnsi"/>
          <w:sz w:val="24"/>
          <w:szCs w:val="24"/>
        </w:rPr>
      </w:pPr>
      <w:r w:rsidRPr="00AF24D8">
        <w:rPr>
          <w:rFonts w:eastAsia="Calibri" w:cstheme="minorHAnsi"/>
          <w:sz w:val="24"/>
          <w:szCs w:val="24"/>
        </w:rPr>
        <w:t>Beneficjent jest zobowiązany do przekazywania Instytucji Zarządzaj</w:t>
      </w:r>
      <w:r w:rsidR="002A0EBB" w:rsidRPr="00AF24D8">
        <w:rPr>
          <w:rFonts w:eastAsia="Calibri" w:cstheme="minorHAnsi"/>
          <w:sz w:val="24"/>
          <w:szCs w:val="24"/>
        </w:rPr>
        <w:t xml:space="preserve">ącej informacji </w:t>
      </w:r>
      <w:r w:rsidR="00701932">
        <w:rPr>
          <w:rFonts w:eastAsia="Calibri" w:cstheme="minorHAnsi"/>
          <w:sz w:val="24"/>
          <w:szCs w:val="24"/>
        </w:rPr>
        <w:br/>
      </w:r>
      <w:r w:rsidR="002A0EBB" w:rsidRPr="00AF24D8">
        <w:rPr>
          <w:rFonts w:eastAsia="Calibri" w:cstheme="minorHAnsi"/>
          <w:sz w:val="24"/>
          <w:szCs w:val="24"/>
        </w:rPr>
        <w:t xml:space="preserve">o kontrolach </w:t>
      </w:r>
      <w:r w:rsidRPr="00AF24D8">
        <w:rPr>
          <w:rFonts w:eastAsia="Calibri" w:cstheme="minorHAnsi"/>
          <w:sz w:val="24"/>
          <w:szCs w:val="24"/>
        </w:rPr>
        <w:t>i audytach przeprowadzonych w ramach realizacji Projekt</w:t>
      </w:r>
      <w:r w:rsidR="002A0EBB" w:rsidRPr="00AF24D8">
        <w:rPr>
          <w:rFonts w:eastAsia="Calibri" w:cstheme="minorHAnsi"/>
          <w:sz w:val="24"/>
          <w:szCs w:val="24"/>
        </w:rPr>
        <w:t xml:space="preserve">u przez uprawnione instytucje, </w:t>
      </w:r>
      <w:r w:rsidRPr="00AF24D8">
        <w:rPr>
          <w:rFonts w:eastAsia="Calibri" w:cstheme="minorHAnsi"/>
          <w:sz w:val="24"/>
          <w:szCs w:val="24"/>
        </w:rPr>
        <w:t>w terminie 7 dni od daty otrzymania zawiadomienia o kontroli l</w:t>
      </w:r>
      <w:r w:rsidR="002A0EBB" w:rsidRPr="00AF24D8">
        <w:rPr>
          <w:rFonts w:eastAsia="Calibri" w:cstheme="minorHAnsi"/>
          <w:sz w:val="24"/>
          <w:szCs w:val="24"/>
        </w:rPr>
        <w:t xml:space="preserve">ub </w:t>
      </w:r>
      <w:r w:rsidR="002A0EBB" w:rsidRPr="00AF24D8">
        <w:rPr>
          <w:rFonts w:eastAsia="Calibri" w:cstheme="minorHAnsi"/>
          <w:sz w:val="24"/>
          <w:szCs w:val="24"/>
        </w:rPr>
        <w:lastRenderedPageBreak/>
        <w:t xml:space="preserve">audycie oraz o ich wynikach </w:t>
      </w:r>
      <w:r w:rsidRPr="00AF24D8">
        <w:rPr>
          <w:rFonts w:eastAsia="Calibri" w:cstheme="minorHAnsi"/>
          <w:sz w:val="24"/>
          <w:szCs w:val="24"/>
        </w:rPr>
        <w:t>w terminie 7 dni od daty otrzymania dokumentu stwierdzającego ustalenia kontroli i audytu.</w:t>
      </w:r>
    </w:p>
    <w:p w14:paraId="5AB4F898" w14:textId="77777777" w:rsidR="009307A6" w:rsidRPr="00AF24D8" w:rsidRDefault="009307A6" w:rsidP="000B2E99">
      <w:pPr>
        <w:numPr>
          <w:ilvl w:val="0"/>
          <w:numId w:val="26"/>
        </w:numPr>
        <w:suppressAutoHyphens/>
        <w:spacing w:after="0" w:line="360" w:lineRule="auto"/>
        <w:ind w:left="360"/>
        <w:rPr>
          <w:rFonts w:eastAsia="Calibri" w:cstheme="minorHAnsi"/>
          <w:sz w:val="24"/>
          <w:szCs w:val="24"/>
        </w:rPr>
      </w:pPr>
      <w:r w:rsidRPr="00AF24D8">
        <w:rPr>
          <w:rFonts w:eastAsia="Calibri" w:cstheme="minorHAnsi"/>
          <w:sz w:val="24"/>
          <w:szCs w:val="24"/>
        </w:rPr>
        <w:t>Beneficjent jest zobowiązany do niezwłocznego przekazywania do Instytucji Zarządzającej powziętych przez siebie informacji o postępowaniach prowadzonych przez organy ścigania oraz Urząd Ochrony Konkurencji i Konsumentów.</w:t>
      </w:r>
    </w:p>
    <w:p w14:paraId="6BB1D022" w14:textId="21099E5C" w:rsidR="009307A6" w:rsidRPr="00C90425" w:rsidRDefault="009307A6" w:rsidP="000B2E99">
      <w:pPr>
        <w:numPr>
          <w:ilvl w:val="0"/>
          <w:numId w:val="26"/>
        </w:numPr>
        <w:suppressAutoHyphens/>
        <w:spacing w:after="0" w:line="360" w:lineRule="auto"/>
        <w:ind w:left="360"/>
        <w:rPr>
          <w:rFonts w:eastAsia="Calibri" w:cstheme="minorHAnsi"/>
          <w:iCs/>
          <w:sz w:val="24"/>
          <w:szCs w:val="24"/>
        </w:rPr>
      </w:pPr>
      <w:r w:rsidRPr="00AF24D8">
        <w:rPr>
          <w:rFonts w:eastAsia="Calibri" w:cstheme="minorHAnsi"/>
          <w:sz w:val="24"/>
          <w:szCs w:val="24"/>
        </w:rPr>
        <w:t xml:space="preserve">Szczegółowe zasady dotyczące kontroli określają </w:t>
      </w:r>
      <w:r w:rsidRPr="00C90425">
        <w:rPr>
          <w:rFonts w:eastAsia="Calibri" w:cstheme="minorHAnsi"/>
          <w:iCs/>
          <w:sz w:val="24"/>
          <w:szCs w:val="24"/>
        </w:rPr>
        <w:t xml:space="preserve">Wytyczne </w:t>
      </w:r>
      <w:r w:rsidR="00840967" w:rsidRPr="00C90425">
        <w:rPr>
          <w:rFonts w:eastAsia="Calibri" w:cstheme="minorHAnsi"/>
          <w:iCs/>
          <w:sz w:val="24"/>
          <w:szCs w:val="24"/>
        </w:rPr>
        <w:t xml:space="preserve">dotyczące </w:t>
      </w:r>
      <w:r w:rsidRPr="00C90425">
        <w:rPr>
          <w:rFonts w:eastAsia="Calibri" w:cstheme="minorHAnsi"/>
          <w:iCs/>
          <w:sz w:val="24"/>
          <w:szCs w:val="24"/>
        </w:rPr>
        <w:t xml:space="preserve">kontroli realizacji programów </w:t>
      </w:r>
      <w:r w:rsidR="00840967" w:rsidRPr="00C90425">
        <w:rPr>
          <w:rFonts w:eastAsia="Calibri" w:cstheme="minorHAnsi"/>
          <w:iCs/>
          <w:sz w:val="24"/>
          <w:szCs w:val="24"/>
        </w:rPr>
        <w:t xml:space="preserve">polityki </w:t>
      </w:r>
      <w:r w:rsidR="006D4AD6" w:rsidRPr="00C90425">
        <w:rPr>
          <w:rFonts w:eastAsia="Calibri" w:cstheme="minorHAnsi"/>
          <w:iCs/>
          <w:sz w:val="24"/>
          <w:szCs w:val="24"/>
        </w:rPr>
        <w:t>spójności na</w:t>
      </w:r>
      <w:r w:rsidRPr="00C90425">
        <w:rPr>
          <w:rFonts w:eastAsia="Calibri" w:cstheme="minorHAnsi"/>
          <w:iCs/>
          <w:sz w:val="24"/>
          <w:szCs w:val="24"/>
        </w:rPr>
        <w:t xml:space="preserve"> lata </w:t>
      </w:r>
      <w:r w:rsidR="00840967" w:rsidRPr="00C90425">
        <w:rPr>
          <w:rFonts w:eastAsia="Calibri" w:cstheme="minorHAnsi"/>
          <w:iCs/>
          <w:sz w:val="24"/>
          <w:szCs w:val="24"/>
        </w:rPr>
        <w:t>2021-2027</w:t>
      </w:r>
      <w:r w:rsidRPr="00C90425">
        <w:rPr>
          <w:rFonts w:eastAsia="Calibri" w:cstheme="minorHAnsi"/>
          <w:iCs/>
          <w:sz w:val="24"/>
          <w:szCs w:val="24"/>
        </w:rPr>
        <w:t>.</w:t>
      </w:r>
    </w:p>
    <w:p w14:paraId="095BE518" w14:textId="34670618" w:rsidR="007351F8" w:rsidRPr="00C90425" w:rsidRDefault="007351F8" w:rsidP="000B2E99">
      <w:pPr>
        <w:numPr>
          <w:ilvl w:val="0"/>
          <w:numId w:val="26"/>
        </w:numPr>
        <w:tabs>
          <w:tab w:val="clear" w:pos="1440"/>
          <w:tab w:val="num" w:pos="426"/>
        </w:tabs>
        <w:suppressAutoHyphens/>
        <w:spacing w:after="0" w:line="360" w:lineRule="auto"/>
        <w:ind w:left="360"/>
        <w:rPr>
          <w:rFonts w:eastAsia="Calibri" w:cstheme="minorHAnsi"/>
          <w:iCs/>
          <w:sz w:val="24"/>
          <w:szCs w:val="24"/>
        </w:rPr>
      </w:pPr>
      <w:r w:rsidRPr="00C90425">
        <w:rPr>
          <w:rFonts w:eastAsia="Calibri" w:cstheme="minorHAnsi"/>
          <w:iCs/>
          <w:sz w:val="24"/>
          <w:szCs w:val="24"/>
        </w:rPr>
        <w:t xml:space="preserve">W przypadku stwierdzenia podczas kontroli nieprawidłowości, o której mowa w art. 2 pkt 31 rozporządzenia ogólnego, instytucje kontrolujące lub inne podmioty działające na zlecenie tych instytucji, zastosują sposoby postępowania z nieprawidłowościami zgodnie </w:t>
      </w:r>
      <w:r w:rsidR="00701932" w:rsidRPr="00C90425">
        <w:rPr>
          <w:rFonts w:eastAsia="Calibri" w:cstheme="minorHAnsi"/>
          <w:iCs/>
          <w:sz w:val="24"/>
          <w:szCs w:val="24"/>
        </w:rPr>
        <w:br/>
      </w:r>
      <w:r w:rsidRPr="00C90425">
        <w:rPr>
          <w:rFonts w:eastAsia="Calibri" w:cstheme="minorHAnsi"/>
          <w:iCs/>
          <w:sz w:val="24"/>
          <w:szCs w:val="24"/>
        </w:rPr>
        <w:t>z wytycznymi dotyczącymi korygowania.</w:t>
      </w:r>
    </w:p>
    <w:p w14:paraId="1F8A9E4A" w14:textId="77777777" w:rsidR="009307A6" w:rsidRPr="00AF24D8" w:rsidRDefault="009307A6" w:rsidP="000B2E99">
      <w:pPr>
        <w:spacing w:after="0" w:line="360" w:lineRule="auto"/>
        <w:rPr>
          <w:rFonts w:eastAsia="Calibri" w:cstheme="minorHAnsi"/>
          <w:b/>
          <w:sz w:val="24"/>
          <w:szCs w:val="24"/>
        </w:rPr>
      </w:pPr>
    </w:p>
    <w:p w14:paraId="23E75321" w14:textId="25473551"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 xml:space="preserve">§ </w:t>
      </w:r>
      <w:r w:rsidR="00536A5D">
        <w:rPr>
          <w:rFonts w:eastAsia="Calibri" w:cstheme="minorHAnsi"/>
          <w:b/>
          <w:sz w:val="24"/>
          <w:szCs w:val="24"/>
        </w:rPr>
        <w:t>20</w:t>
      </w:r>
    </w:p>
    <w:p w14:paraId="7C6CCF15" w14:textId="77777777" w:rsidR="009307A6" w:rsidRPr="00AF24D8" w:rsidRDefault="009307A6" w:rsidP="000B2E99">
      <w:pPr>
        <w:numPr>
          <w:ilvl w:val="0"/>
          <w:numId w:val="27"/>
        </w:numPr>
        <w:suppressAutoHyphens/>
        <w:spacing w:after="0" w:line="360" w:lineRule="auto"/>
        <w:ind w:left="360"/>
        <w:rPr>
          <w:rFonts w:eastAsia="Calibri" w:cstheme="minorHAnsi"/>
          <w:sz w:val="24"/>
          <w:szCs w:val="24"/>
        </w:rPr>
      </w:pPr>
      <w:r w:rsidRPr="00AF24D8">
        <w:rPr>
          <w:rFonts w:eastAsia="Calibri" w:cstheme="minorHAnsi"/>
          <w:sz w:val="24"/>
          <w:szCs w:val="24"/>
        </w:rPr>
        <w:t xml:space="preserve">Beneficjent zobowiązuje się do przedstawiania na wezwanie Instytucji Zarządzającej wszelkich informacji i wyjaśnień związanych z realizacją </w:t>
      </w:r>
      <w:r w:rsidR="00342371" w:rsidRPr="00AF24D8">
        <w:rPr>
          <w:rFonts w:eastAsia="Calibri" w:cstheme="minorHAnsi"/>
          <w:sz w:val="24"/>
          <w:szCs w:val="24"/>
        </w:rPr>
        <w:t>p</w:t>
      </w:r>
      <w:r w:rsidRPr="00AF24D8">
        <w:rPr>
          <w:rFonts w:eastAsia="Calibri" w:cstheme="minorHAnsi"/>
          <w:sz w:val="24"/>
          <w:szCs w:val="24"/>
        </w:rPr>
        <w:t>rojektu, w terminie określonym w wezwaniu.</w:t>
      </w:r>
    </w:p>
    <w:p w14:paraId="75515E5F" w14:textId="08F69D12" w:rsidR="009307A6" w:rsidRPr="00AF24D8" w:rsidRDefault="009307A6" w:rsidP="000B2E99">
      <w:pPr>
        <w:numPr>
          <w:ilvl w:val="0"/>
          <w:numId w:val="27"/>
        </w:numPr>
        <w:suppressAutoHyphens/>
        <w:spacing w:after="0" w:line="360" w:lineRule="auto"/>
        <w:ind w:left="360"/>
        <w:rPr>
          <w:rFonts w:eastAsia="Calibri" w:cstheme="minorHAnsi"/>
          <w:sz w:val="24"/>
          <w:szCs w:val="24"/>
        </w:rPr>
      </w:pPr>
      <w:r w:rsidRPr="00AF24D8">
        <w:rPr>
          <w:rFonts w:eastAsia="Calibri" w:cstheme="minorHAnsi"/>
          <w:sz w:val="24"/>
          <w:szCs w:val="24"/>
        </w:rPr>
        <w:t>Postanowienia ust. 1 stosuje się w okresie realizacji Projekt</w:t>
      </w:r>
      <w:r w:rsidR="002A0EBB" w:rsidRPr="00AF24D8">
        <w:rPr>
          <w:rFonts w:eastAsia="Calibri" w:cstheme="minorHAnsi"/>
          <w:sz w:val="24"/>
          <w:szCs w:val="24"/>
        </w:rPr>
        <w:t xml:space="preserve">u, o którym mowa w § 3 ust. 1, </w:t>
      </w:r>
      <w:r w:rsidRPr="00AF24D8">
        <w:rPr>
          <w:rFonts w:eastAsia="Calibri" w:cstheme="minorHAnsi"/>
          <w:sz w:val="24"/>
          <w:szCs w:val="24"/>
        </w:rPr>
        <w:t>oraz w okresie wskazanym w § 1</w:t>
      </w:r>
      <w:r w:rsidR="00151E5F">
        <w:rPr>
          <w:rFonts w:eastAsia="Calibri" w:cstheme="minorHAnsi"/>
          <w:sz w:val="24"/>
          <w:szCs w:val="24"/>
        </w:rPr>
        <w:t>8</w:t>
      </w:r>
      <w:r w:rsidRPr="00AF24D8">
        <w:rPr>
          <w:rFonts w:eastAsia="Calibri" w:cstheme="minorHAnsi"/>
          <w:sz w:val="24"/>
          <w:szCs w:val="24"/>
        </w:rPr>
        <w:t xml:space="preserve"> ust. 1 i ust. 4 oraz w § 2</w:t>
      </w:r>
      <w:r w:rsidR="00151E5F">
        <w:rPr>
          <w:rFonts w:eastAsia="Calibri" w:cstheme="minorHAnsi"/>
          <w:sz w:val="24"/>
          <w:szCs w:val="24"/>
        </w:rPr>
        <w:t>2</w:t>
      </w:r>
      <w:r w:rsidRPr="00AF24D8">
        <w:rPr>
          <w:rFonts w:eastAsia="Calibri" w:cstheme="minorHAnsi"/>
          <w:sz w:val="24"/>
          <w:szCs w:val="24"/>
        </w:rPr>
        <w:t xml:space="preserve"> ust. 2.</w:t>
      </w:r>
    </w:p>
    <w:p w14:paraId="4D9E6B8E" w14:textId="502F8ECB" w:rsidR="009307A6" w:rsidRPr="00AF24D8" w:rsidRDefault="009307A6" w:rsidP="000B2E99">
      <w:pPr>
        <w:numPr>
          <w:ilvl w:val="0"/>
          <w:numId w:val="27"/>
        </w:numPr>
        <w:suppressAutoHyphens/>
        <w:spacing w:after="0" w:line="360" w:lineRule="auto"/>
        <w:ind w:left="360"/>
        <w:rPr>
          <w:rFonts w:eastAsia="Calibri" w:cstheme="minorHAnsi"/>
          <w:sz w:val="24"/>
          <w:szCs w:val="24"/>
        </w:rPr>
      </w:pPr>
      <w:r w:rsidRPr="00AF24D8">
        <w:rPr>
          <w:rFonts w:eastAsia="Calibri" w:cstheme="minorHAnsi"/>
          <w:sz w:val="24"/>
          <w:szCs w:val="24"/>
        </w:rPr>
        <w:t xml:space="preserve">Beneficjent jest zobowiązany do współpracy z podmiotami zewnętrznymi, realizującymi badanie ewaluacyjne na zlecenie Instytucji </w:t>
      </w:r>
      <w:r w:rsidR="006D4AD6" w:rsidRPr="00AF24D8">
        <w:rPr>
          <w:rFonts w:eastAsia="Calibri" w:cstheme="minorHAnsi"/>
          <w:sz w:val="24"/>
          <w:szCs w:val="24"/>
        </w:rPr>
        <w:t>Zarządzającej</w:t>
      </w:r>
      <w:r w:rsidRPr="00AF24D8">
        <w:rPr>
          <w:rFonts w:eastAsia="Calibri" w:cstheme="minorHAnsi"/>
          <w:sz w:val="24"/>
          <w:szCs w:val="24"/>
        </w:rPr>
        <w:t xml:space="preserve"> lub innego podmiotu który zawarł porozumienie z Instytucją Zarządzającą na realizację ewaluacji. Beneficjent jest zobowiązany do udzielania każdorazowo na wniosek tych podmiotów dokumentów </w:t>
      </w:r>
      <w:r w:rsidR="00564C1C" w:rsidRPr="00AF24D8">
        <w:rPr>
          <w:rFonts w:eastAsia="Calibri" w:cstheme="minorHAnsi"/>
          <w:sz w:val="24"/>
          <w:szCs w:val="24"/>
        </w:rPr>
        <w:br/>
      </w:r>
      <w:r w:rsidRPr="00AF24D8">
        <w:rPr>
          <w:rFonts w:eastAsia="Calibri" w:cstheme="minorHAnsi"/>
          <w:sz w:val="24"/>
          <w:szCs w:val="24"/>
        </w:rPr>
        <w:t>i informacji na temat realizacji Projektu, niezbędnych do przeprowadzenia badania ewaluacyjnego.</w:t>
      </w:r>
    </w:p>
    <w:p w14:paraId="35A429C4" w14:textId="77777777" w:rsidR="00B8612D" w:rsidRPr="00AF24D8" w:rsidRDefault="00B8612D" w:rsidP="000B2E99">
      <w:pPr>
        <w:spacing w:after="0" w:line="360" w:lineRule="auto"/>
        <w:rPr>
          <w:rFonts w:eastAsia="Calibri" w:cstheme="minorHAnsi"/>
          <w:b/>
          <w:sz w:val="24"/>
          <w:szCs w:val="24"/>
        </w:rPr>
      </w:pPr>
    </w:p>
    <w:p w14:paraId="4411D887" w14:textId="0FD13B59"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Udzielanie zamówień w ramach Projektu</w:t>
      </w:r>
      <w:r w:rsidRPr="00AF24D8">
        <w:rPr>
          <w:rFonts w:eastAsia="Calibri" w:cstheme="minorHAnsi"/>
          <w:b/>
          <w:sz w:val="24"/>
          <w:szCs w:val="24"/>
          <w:vertAlign w:val="superscript"/>
        </w:rPr>
        <w:footnoteReference w:id="10"/>
      </w:r>
    </w:p>
    <w:p w14:paraId="7BAC82FD" w14:textId="77F475C1"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 2</w:t>
      </w:r>
      <w:r w:rsidR="00536A5D">
        <w:rPr>
          <w:rFonts w:eastAsia="Calibri" w:cstheme="minorHAnsi"/>
          <w:b/>
          <w:sz w:val="24"/>
          <w:szCs w:val="24"/>
        </w:rPr>
        <w:t>1</w:t>
      </w:r>
    </w:p>
    <w:p w14:paraId="242A1CD9" w14:textId="23DC9A82" w:rsidR="00D40A2C" w:rsidRPr="00AF24D8" w:rsidRDefault="00D40A2C" w:rsidP="000B2E99">
      <w:pPr>
        <w:numPr>
          <w:ilvl w:val="0"/>
          <w:numId w:val="43"/>
        </w:numPr>
        <w:suppressAutoHyphens/>
        <w:spacing w:after="0" w:line="360" w:lineRule="auto"/>
        <w:ind w:left="426" w:hanging="284"/>
        <w:rPr>
          <w:rFonts w:eastAsia="Calibri" w:cstheme="minorHAnsi"/>
          <w:sz w:val="24"/>
          <w:szCs w:val="24"/>
        </w:rPr>
      </w:pPr>
      <w:r w:rsidRPr="00AF24D8">
        <w:rPr>
          <w:rFonts w:eastAsia="Calibri" w:cstheme="minorHAnsi"/>
          <w:sz w:val="24"/>
          <w:szCs w:val="24"/>
        </w:rPr>
        <w:t xml:space="preserve">Beneficjent udziela zamówień w ramach Projektu na warunkach określonych w wersji </w:t>
      </w:r>
      <w:r w:rsidR="009447F2" w:rsidRPr="00AF24D8">
        <w:rPr>
          <w:rFonts w:eastAsia="Calibri" w:cstheme="minorHAnsi"/>
          <w:sz w:val="24"/>
          <w:szCs w:val="24"/>
        </w:rPr>
        <w:t>w</w:t>
      </w:r>
      <w:r w:rsidRPr="00AF24D8">
        <w:rPr>
          <w:rFonts w:eastAsia="Calibri" w:cstheme="minorHAnsi"/>
          <w:sz w:val="24"/>
          <w:szCs w:val="24"/>
        </w:rPr>
        <w:t>ytycznych</w:t>
      </w:r>
      <w:r w:rsidR="00714C39" w:rsidRPr="00AF24D8">
        <w:rPr>
          <w:rFonts w:eastAsia="Calibri" w:cstheme="minorHAnsi"/>
          <w:sz w:val="24"/>
          <w:szCs w:val="24"/>
        </w:rPr>
        <w:t xml:space="preserve"> dotyczących kwalifikowalności</w:t>
      </w:r>
      <w:r w:rsidR="009447F2" w:rsidRPr="00AF24D8">
        <w:rPr>
          <w:rFonts w:eastAsia="Calibri" w:cstheme="minorHAnsi"/>
          <w:sz w:val="24"/>
          <w:szCs w:val="24"/>
        </w:rPr>
        <w:t xml:space="preserve"> </w:t>
      </w:r>
      <w:r w:rsidRPr="00AF24D8">
        <w:rPr>
          <w:rFonts w:eastAsia="Calibri" w:cstheme="minorHAnsi"/>
          <w:sz w:val="24"/>
          <w:szCs w:val="24"/>
        </w:rPr>
        <w:t xml:space="preserve">obowiązującej na dzień poniesienia wydatku </w:t>
      </w:r>
      <w:r w:rsidRPr="00AF24D8">
        <w:rPr>
          <w:rFonts w:eastAsia="Calibri" w:cstheme="minorHAnsi"/>
          <w:sz w:val="24"/>
          <w:szCs w:val="24"/>
        </w:rPr>
        <w:lastRenderedPageBreak/>
        <w:t>lub na dzień wszczęcia postępowania, k</w:t>
      </w:r>
      <w:r w:rsidR="00F415C6" w:rsidRPr="00AF24D8">
        <w:rPr>
          <w:rFonts w:eastAsia="Calibri" w:cstheme="minorHAnsi"/>
          <w:sz w:val="24"/>
          <w:szCs w:val="24"/>
        </w:rPr>
        <w:t xml:space="preserve">tóre zakończyło się zawarciem </w:t>
      </w:r>
      <w:r w:rsidR="005D1760" w:rsidRPr="00AF24D8">
        <w:rPr>
          <w:rFonts w:eastAsia="Calibri" w:cstheme="minorHAnsi"/>
          <w:sz w:val="24"/>
          <w:szCs w:val="24"/>
        </w:rPr>
        <w:t>U</w:t>
      </w:r>
      <w:r w:rsidRPr="00AF24D8">
        <w:rPr>
          <w:rFonts w:eastAsia="Calibri" w:cstheme="minorHAnsi"/>
          <w:sz w:val="24"/>
          <w:szCs w:val="24"/>
        </w:rPr>
        <w:t>mowy</w:t>
      </w:r>
      <w:r w:rsidR="000C30C8" w:rsidRPr="00AF24D8">
        <w:rPr>
          <w:rFonts w:eastAsia="Calibri" w:cstheme="minorHAnsi"/>
          <w:sz w:val="24"/>
          <w:szCs w:val="24"/>
        </w:rPr>
        <w:t xml:space="preserve"> albo ustawy </w:t>
      </w:r>
      <w:proofErr w:type="spellStart"/>
      <w:r w:rsidR="000C30C8" w:rsidRPr="00AF24D8">
        <w:rPr>
          <w:rFonts w:eastAsia="Calibri" w:cstheme="minorHAnsi"/>
          <w:sz w:val="24"/>
          <w:szCs w:val="24"/>
        </w:rPr>
        <w:t>Pzp</w:t>
      </w:r>
      <w:proofErr w:type="spellEnd"/>
      <w:r w:rsidRPr="00AF24D8">
        <w:rPr>
          <w:rFonts w:eastAsia="Calibri" w:cstheme="minorHAnsi"/>
          <w:sz w:val="24"/>
          <w:szCs w:val="24"/>
        </w:rPr>
        <w:t>.</w:t>
      </w:r>
    </w:p>
    <w:p w14:paraId="7EA16AE6" w14:textId="678CA8CA" w:rsidR="00D40A2C" w:rsidRPr="00AF24D8" w:rsidRDefault="00D40A2C" w:rsidP="000B2E99">
      <w:pPr>
        <w:numPr>
          <w:ilvl w:val="0"/>
          <w:numId w:val="43"/>
        </w:numPr>
        <w:suppressAutoHyphens/>
        <w:spacing w:after="0" w:line="360" w:lineRule="auto"/>
        <w:ind w:left="426" w:hanging="284"/>
        <w:rPr>
          <w:rFonts w:eastAsia="Calibri" w:cstheme="minorHAnsi"/>
          <w:sz w:val="24"/>
          <w:szCs w:val="24"/>
        </w:rPr>
      </w:pPr>
      <w:r w:rsidRPr="00AF24D8">
        <w:rPr>
          <w:rFonts w:eastAsia="Calibri" w:cstheme="minorHAnsi"/>
          <w:sz w:val="24"/>
          <w:szCs w:val="24"/>
        </w:rPr>
        <w:t xml:space="preserve">W przypadku wydatków o wartości poniżej </w:t>
      </w:r>
      <w:r w:rsidR="0058754E" w:rsidRPr="00AF24D8">
        <w:rPr>
          <w:rFonts w:eastAsia="Calibri" w:cstheme="minorHAnsi"/>
          <w:sz w:val="24"/>
          <w:szCs w:val="24"/>
        </w:rPr>
        <w:t>50</w:t>
      </w:r>
      <w:r w:rsidRPr="00AF24D8">
        <w:rPr>
          <w:rFonts w:eastAsia="Calibri" w:cstheme="minorHAnsi"/>
          <w:sz w:val="24"/>
          <w:szCs w:val="24"/>
        </w:rPr>
        <w:t xml:space="preserve"> tys. zł netto Beneficjent zapewnia, że wydatek został poniesiony w sposób przejrzysty, racjonalny i efektywny z zachowaniem zasad uzyskiwania najlepszych efektów z danych nakładów.</w:t>
      </w:r>
    </w:p>
    <w:p w14:paraId="118EF0FE" w14:textId="1A3430BE" w:rsidR="00D40A2C" w:rsidRPr="00AF24D8" w:rsidRDefault="00D40A2C" w:rsidP="000B2E99">
      <w:pPr>
        <w:numPr>
          <w:ilvl w:val="0"/>
          <w:numId w:val="43"/>
        </w:numPr>
        <w:suppressAutoHyphens/>
        <w:spacing w:after="0" w:line="360" w:lineRule="auto"/>
        <w:ind w:left="426" w:hanging="284"/>
        <w:rPr>
          <w:rFonts w:eastAsia="Calibri" w:cstheme="minorHAnsi"/>
          <w:sz w:val="24"/>
          <w:szCs w:val="24"/>
        </w:rPr>
      </w:pPr>
      <w:r w:rsidRPr="00AF24D8">
        <w:rPr>
          <w:rFonts w:eastAsia="Calibri" w:cstheme="minorHAnsi"/>
          <w:sz w:val="24"/>
          <w:szCs w:val="24"/>
        </w:rPr>
        <w:t xml:space="preserve">Instytucja Zarządzająca w przypadku stwierdzenia naruszenia przez Beneficjenta zasad określonych w </w:t>
      </w:r>
      <w:r w:rsidR="00F13DAA" w:rsidRPr="00C90425">
        <w:rPr>
          <w:rFonts w:eastAsia="Calibri" w:cstheme="minorHAnsi"/>
          <w:iCs/>
          <w:sz w:val="24"/>
          <w:szCs w:val="24"/>
        </w:rPr>
        <w:t>w</w:t>
      </w:r>
      <w:r w:rsidRPr="00C90425">
        <w:rPr>
          <w:rFonts w:eastAsia="Calibri" w:cstheme="minorHAnsi"/>
          <w:iCs/>
          <w:sz w:val="24"/>
          <w:szCs w:val="24"/>
        </w:rPr>
        <w:t>ytycznych</w:t>
      </w:r>
      <w:r w:rsidR="00892152" w:rsidRPr="00AF24D8">
        <w:rPr>
          <w:rFonts w:eastAsia="Calibri" w:cstheme="minorHAnsi"/>
          <w:i/>
          <w:sz w:val="24"/>
          <w:szCs w:val="24"/>
        </w:rPr>
        <w:t xml:space="preserve"> </w:t>
      </w:r>
      <w:r w:rsidR="00892152" w:rsidRPr="00AF24D8">
        <w:rPr>
          <w:rFonts w:eastAsia="Calibri" w:cstheme="minorHAnsi"/>
          <w:sz w:val="24"/>
          <w:szCs w:val="24"/>
        </w:rPr>
        <w:t>dotyczących kwalifikowalności</w:t>
      </w:r>
      <w:r w:rsidRPr="00AF24D8">
        <w:rPr>
          <w:rFonts w:eastAsia="Calibri" w:cstheme="minorHAnsi"/>
          <w:sz w:val="24"/>
          <w:szCs w:val="24"/>
        </w:rPr>
        <w:t>, dokonuje korekt finansowych, zgodnie z wytycznymi</w:t>
      </w:r>
      <w:r w:rsidR="00286EE2" w:rsidRPr="00AF24D8">
        <w:rPr>
          <w:rFonts w:eastAsia="Calibri" w:cstheme="minorHAnsi"/>
          <w:sz w:val="24"/>
          <w:szCs w:val="24"/>
        </w:rPr>
        <w:t xml:space="preserve"> dotyczącymi korygowania</w:t>
      </w:r>
      <w:r w:rsidRPr="00AF24D8">
        <w:rPr>
          <w:rFonts w:eastAsia="Calibri" w:cstheme="minorHAnsi"/>
          <w:sz w:val="24"/>
          <w:szCs w:val="24"/>
        </w:rPr>
        <w:t>. Korekty obejmują całość wydatku poniesionego z naruszeniem ww. zasad w części odpowiadającej kwocie współfinansowania UE, jak i krajowego.</w:t>
      </w:r>
    </w:p>
    <w:p w14:paraId="33C0086E" w14:textId="0F10F062" w:rsidR="00D40A2C" w:rsidRPr="00AF24D8" w:rsidRDefault="00D40A2C" w:rsidP="000B2E99">
      <w:pPr>
        <w:numPr>
          <w:ilvl w:val="0"/>
          <w:numId w:val="43"/>
        </w:numPr>
        <w:suppressAutoHyphens/>
        <w:spacing w:after="0" w:line="360" w:lineRule="auto"/>
        <w:ind w:left="426" w:hanging="284"/>
        <w:rPr>
          <w:rFonts w:eastAsia="Calibri" w:cstheme="minorHAnsi"/>
          <w:sz w:val="24"/>
          <w:szCs w:val="24"/>
        </w:rPr>
      </w:pPr>
      <w:r w:rsidRPr="00AF24D8">
        <w:rPr>
          <w:rFonts w:eastAsia="Calibri" w:cstheme="minorHAnsi"/>
          <w:sz w:val="24"/>
          <w:szCs w:val="24"/>
        </w:rPr>
        <w:t xml:space="preserve">Instytucja Zarządzająca, w przypadku stwierdzenia naruszenia przez Beneficjenta zasad określonych w ust 1- 2, może uznać wydatki związane z udzielonym zamówieniem </w:t>
      </w:r>
      <w:r w:rsidR="005D0CBE">
        <w:rPr>
          <w:rFonts w:eastAsia="Calibri" w:cstheme="minorHAnsi"/>
          <w:sz w:val="24"/>
          <w:szCs w:val="24"/>
        </w:rPr>
        <w:br/>
      </w:r>
      <w:r w:rsidRPr="00AF24D8">
        <w:rPr>
          <w:rFonts w:eastAsia="Calibri" w:cstheme="minorHAnsi"/>
          <w:sz w:val="24"/>
          <w:szCs w:val="24"/>
        </w:rPr>
        <w:t>w całości lub części za niekwalifikowalne.</w:t>
      </w:r>
    </w:p>
    <w:p w14:paraId="04F2010E" w14:textId="7856727C" w:rsidR="005D1760" w:rsidRPr="00AF24D8" w:rsidRDefault="005D1760" w:rsidP="000B2E99">
      <w:pPr>
        <w:numPr>
          <w:ilvl w:val="0"/>
          <w:numId w:val="43"/>
        </w:numPr>
        <w:tabs>
          <w:tab w:val="clear" w:pos="1440"/>
          <w:tab w:val="num" w:pos="587"/>
        </w:tabs>
        <w:suppressAutoHyphens/>
        <w:spacing w:after="0" w:line="360" w:lineRule="auto"/>
        <w:ind w:left="426" w:hanging="284"/>
        <w:rPr>
          <w:rFonts w:eastAsia="Calibri" w:cstheme="minorHAnsi"/>
          <w:sz w:val="24"/>
          <w:szCs w:val="24"/>
        </w:rPr>
      </w:pPr>
      <w:r w:rsidRPr="00AF24D8">
        <w:rPr>
          <w:rFonts w:eastAsia="Calibri" w:cstheme="minorHAnsi"/>
          <w:sz w:val="24"/>
          <w:szCs w:val="24"/>
        </w:rPr>
        <w:t xml:space="preserve">Zobowiązuje się Beneficjenta do zamieszczania w CST 2021 informacji, o których mowa w </w:t>
      </w:r>
      <w:r w:rsidRPr="00AF24D8">
        <w:rPr>
          <w:rFonts w:eastAsia="Calibri" w:cstheme="minorHAnsi"/>
          <w:bCs/>
          <w:sz w:val="24"/>
          <w:szCs w:val="24"/>
        </w:rPr>
        <w:t>§ 1</w:t>
      </w:r>
      <w:r w:rsidR="007820EF">
        <w:rPr>
          <w:rFonts w:eastAsia="Calibri" w:cstheme="minorHAnsi"/>
          <w:bCs/>
          <w:sz w:val="24"/>
          <w:szCs w:val="24"/>
        </w:rPr>
        <w:t>7</w:t>
      </w:r>
      <w:r w:rsidRPr="00AF24D8">
        <w:rPr>
          <w:rFonts w:eastAsia="Calibri" w:cstheme="minorHAnsi"/>
          <w:bCs/>
          <w:sz w:val="24"/>
          <w:szCs w:val="24"/>
        </w:rPr>
        <w:t xml:space="preserve"> ust. 1 pkt. 6 Umowy.</w:t>
      </w:r>
    </w:p>
    <w:p w14:paraId="222FFE43" w14:textId="77777777" w:rsidR="00B8612D" w:rsidRPr="00AF24D8" w:rsidRDefault="00B8612D" w:rsidP="000B2E99">
      <w:pPr>
        <w:spacing w:after="0" w:line="360" w:lineRule="auto"/>
        <w:rPr>
          <w:rFonts w:eastAsia="Calibri" w:cstheme="minorHAnsi"/>
          <w:b/>
          <w:sz w:val="24"/>
          <w:szCs w:val="24"/>
        </w:rPr>
      </w:pPr>
    </w:p>
    <w:p w14:paraId="2EA9D873" w14:textId="75E30B28" w:rsidR="009307A6" w:rsidRPr="00AF24D8" w:rsidRDefault="009307A6" w:rsidP="000B2E99">
      <w:pPr>
        <w:spacing w:after="0" w:line="360" w:lineRule="auto"/>
        <w:rPr>
          <w:rFonts w:eastAsia="Calibri" w:cstheme="minorHAnsi"/>
          <w:b/>
          <w:i/>
          <w:sz w:val="24"/>
          <w:szCs w:val="24"/>
        </w:rPr>
      </w:pPr>
      <w:r w:rsidRPr="00AF24D8">
        <w:rPr>
          <w:rFonts w:eastAsia="Calibri" w:cstheme="minorHAnsi"/>
          <w:b/>
          <w:sz w:val="24"/>
          <w:szCs w:val="24"/>
        </w:rPr>
        <w:t>Trwałość Projektu</w:t>
      </w:r>
    </w:p>
    <w:p w14:paraId="44E17650" w14:textId="2772E52D"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 2</w:t>
      </w:r>
      <w:r w:rsidR="00536A5D">
        <w:rPr>
          <w:rFonts w:eastAsia="Calibri" w:cstheme="minorHAnsi"/>
          <w:b/>
          <w:sz w:val="24"/>
          <w:szCs w:val="24"/>
        </w:rPr>
        <w:t>2</w:t>
      </w:r>
    </w:p>
    <w:p w14:paraId="1884C04B" w14:textId="5F3E96F4" w:rsidR="009307A6" w:rsidRPr="00AF24D8" w:rsidRDefault="009307A6" w:rsidP="000B2E99">
      <w:pPr>
        <w:numPr>
          <w:ilvl w:val="0"/>
          <w:numId w:val="1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Zachowanie trwałości Projektu obowiązuje w odniesieniu do dofinansowanej w ramach Projektu infrastruktury lub inwestycji produkcyjnych.</w:t>
      </w:r>
    </w:p>
    <w:p w14:paraId="37D1BFEF" w14:textId="17E2ABE2" w:rsidR="009307A6" w:rsidRPr="00AF24D8" w:rsidRDefault="009307A6" w:rsidP="000B2E99">
      <w:pPr>
        <w:numPr>
          <w:ilvl w:val="0"/>
          <w:numId w:val="1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Trwałość Projektów powinna być zachowana przez okres 5 lat (3</w:t>
      </w:r>
      <w:r w:rsidR="002A0EBB" w:rsidRPr="00AF24D8">
        <w:rPr>
          <w:rFonts w:eastAsia="Calibri" w:cstheme="minorHAnsi"/>
          <w:sz w:val="24"/>
          <w:szCs w:val="24"/>
        </w:rPr>
        <w:t xml:space="preserve"> lat w przypadku mikro, małych </w:t>
      </w:r>
      <w:r w:rsidRPr="00AF24D8">
        <w:rPr>
          <w:rFonts w:eastAsia="Calibri" w:cstheme="minorHAnsi"/>
          <w:sz w:val="24"/>
          <w:szCs w:val="24"/>
        </w:rPr>
        <w:t>i średnich przedsiębiorstw - w odniesieniu do Projektów, z którymi związany jest wymóg utrzymania inwestycji lub miejsc pracy) od daty płatności k</w:t>
      </w:r>
      <w:r w:rsidR="002A0EBB" w:rsidRPr="00AF24D8">
        <w:rPr>
          <w:rFonts w:eastAsia="Calibri" w:cstheme="minorHAnsi"/>
          <w:sz w:val="24"/>
          <w:szCs w:val="24"/>
        </w:rPr>
        <w:t xml:space="preserve">ońcowej na rzecz Beneficjenta, </w:t>
      </w:r>
      <w:r w:rsidRPr="00AF24D8">
        <w:rPr>
          <w:rFonts w:eastAsia="Calibri" w:cstheme="minorHAnsi"/>
          <w:sz w:val="24"/>
          <w:szCs w:val="24"/>
        </w:rPr>
        <w:t xml:space="preserve">a w przypadku, gdy przepisy regulujące udzielanie pomocy publicznej wprowadzają </w:t>
      </w:r>
      <w:r w:rsidR="00472F3F" w:rsidRPr="00AF24D8">
        <w:rPr>
          <w:rFonts w:eastAsia="Calibri" w:cstheme="minorHAnsi"/>
          <w:sz w:val="24"/>
          <w:szCs w:val="24"/>
        </w:rPr>
        <w:t>inne</w:t>
      </w:r>
      <w:r w:rsidR="00785686" w:rsidRPr="00AF24D8">
        <w:rPr>
          <w:rFonts w:eastAsia="Calibri" w:cstheme="minorHAnsi"/>
          <w:sz w:val="24"/>
          <w:szCs w:val="24"/>
        </w:rPr>
        <w:t xml:space="preserve"> </w:t>
      </w:r>
      <w:r w:rsidRPr="00AF24D8">
        <w:rPr>
          <w:rFonts w:eastAsia="Calibri" w:cstheme="minorHAnsi"/>
          <w:sz w:val="24"/>
          <w:szCs w:val="24"/>
        </w:rPr>
        <w:t xml:space="preserve">wymogi w tym zakresie, wówczas stosuje się okres ustalony zgodnie </w:t>
      </w:r>
      <w:r w:rsidR="005D0CBE">
        <w:rPr>
          <w:rFonts w:eastAsia="Calibri" w:cstheme="minorHAnsi"/>
          <w:sz w:val="24"/>
          <w:szCs w:val="24"/>
        </w:rPr>
        <w:br/>
      </w:r>
      <w:r w:rsidRPr="00AF24D8">
        <w:rPr>
          <w:rFonts w:eastAsia="Calibri" w:cstheme="minorHAnsi"/>
          <w:sz w:val="24"/>
          <w:szCs w:val="24"/>
        </w:rPr>
        <w:t>z tymi przepisami.</w:t>
      </w:r>
    </w:p>
    <w:p w14:paraId="04BD00A1" w14:textId="77777777" w:rsidR="009307A6" w:rsidRPr="00AF24D8" w:rsidRDefault="009307A6" w:rsidP="000B2E99">
      <w:pPr>
        <w:numPr>
          <w:ilvl w:val="0"/>
          <w:numId w:val="1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Za datę płatności końcowej, o której mowa w ust. 2, uznaje się:</w:t>
      </w:r>
    </w:p>
    <w:p w14:paraId="61CDDAEE" w14:textId="77777777" w:rsidR="009307A6" w:rsidRPr="00AF24D8" w:rsidRDefault="009307A6" w:rsidP="000B2E99">
      <w:pPr>
        <w:numPr>
          <w:ilvl w:val="1"/>
          <w:numId w:val="12"/>
        </w:numPr>
        <w:autoSpaceDE w:val="0"/>
        <w:autoSpaceDN w:val="0"/>
        <w:adjustRightInd w:val="0"/>
        <w:spacing w:after="0" w:line="360" w:lineRule="auto"/>
        <w:ind w:left="720"/>
        <w:rPr>
          <w:rFonts w:eastAsia="Calibri" w:cstheme="minorHAnsi"/>
          <w:sz w:val="24"/>
          <w:szCs w:val="24"/>
        </w:rPr>
      </w:pPr>
      <w:r w:rsidRPr="00AF24D8">
        <w:rPr>
          <w:rFonts w:eastAsia="Calibri" w:cstheme="minorHAnsi"/>
          <w:sz w:val="24"/>
          <w:szCs w:val="24"/>
        </w:rPr>
        <w:t xml:space="preserve">w przypadku, gdy w ramach rozliczenia wniosku o płatność końcową Beneficjentowi przekazywane są środki - datę </w:t>
      </w:r>
      <w:r w:rsidR="00472F3F" w:rsidRPr="00AF24D8">
        <w:rPr>
          <w:rFonts w:eastAsia="Calibri" w:cstheme="minorHAnsi"/>
          <w:sz w:val="24"/>
          <w:szCs w:val="24"/>
        </w:rPr>
        <w:t>obciążenia rachunku płatniczego Instytucji Zarz</w:t>
      </w:r>
      <w:r w:rsidR="00785686" w:rsidRPr="00AF24D8">
        <w:rPr>
          <w:rFonts w:eastAsia="Calibri" w:cstheme="minorHAnsi"/>
          <w:sz w:val="24"/>
          <w:szCs w:val="24"/>
        </w:rPr>
        <w:t>ą</w:t>
      </w:r>
      <w:r w:rsidR="00472F3F" w:rsidRPr="00AF24D8">
        <w:rPr>
          <w:rFonts w:eastAsia="Calibri" w:cstheme="minorHAnsi"/>
          <w:sz w:val="24"/>
          <w:szCs w:val="24"/>
        </w:rPr>
        <w:t>dzającej</w:t>
      </w:r>
      <w:r w:rsidRPr="00AF24D8">
        <w:rPr>
          <w:rFonts w:eastAsia="Calibri" w:cstheme="minorHAnsi"/>
          <w:sz w:val="24"/>
          <w:szCs w:val="24"/>
        </w:rPr>
        <w:t>,</w:t>
      </w:r>
      <w:r w:rsidR="00472F3F" w:rsidRPr="00AF24D8">
        <w:rPr>
          <w:rFonts w:eastAsia="Calibri" w:cstheme="minorHAnsi"/>
          <w:sz w:val="24"/>
          <w:szCs w:val="24"/>
        </w:rPr>
        <w:t xml:space="preserve"> lub BGK.</w:t>
      </w:r>
    </w:p>
    <w:p w14:paraId="3154D060" w14:textId="77777777" w:rsidR="009307A6" w:rsidRPr="00AF24D8" w:rsidRDefault="009307A6" w:rsidP="000B2E99">
      <w:pPr>
        <w:numPr>
          <w:ilvl w:val="1"/>
          <w:numId w:val="12"/>
        </w:numPr>
        <w:autoSpaceDE w:val="0"/>
        <w:autoSpaceDN w:val="0"/>
        <w:adjustRightInd w:val="0"/>
        <w:spacing w:after="0" w:line="360" w:lineRule="auto"/>
        <w:ind w:left="720"/>
        <w:rPr>
          <w:rFonts w:eastAsia="Calibri" w:cstheme="minorHAnsi"/>
          <w:sz w:val="24"/>
          <w:szCs w:val="24"/>
        </w:rPr>
      </w:pPr>
      <w:r w:rsidRPr="00AF24D8">
        <w:rPr>
          <w:rFonts w:eastAsia="Calibri" w:cstheme="minorHAnsi"/>
          <w:sz w:val="24"/>
          <w:szCs w:val="24"/>
        </w:rPr>
        <w:t>w pozostałych przypadkach – datę zatwierdzenia wniosku o płatność końcową.</w:t>
      </w:r>
    </w:p>
    <w:p w14:paraId="1DCACCA4" w14:textId="7DCEB900" w:rsidR="009307A6" w:rsidRPr="00AF24D8" w:rsidRDefault="009307A6" w:rsidP="000B2E99">
      <w:pPr>
        <w:numPr>
          <w:ilvl w:val="0"/>
          <w:numId w:val="1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lastRenderedPageBreak/>
        <w:t xml:space="preserve">Naruszenie zasady trwałości oznacza konieczność zwrotu przez Beneficjenta środków otrzymanych na realizację Projektu, wraz z odsetkami liczonymi jak dla zaległości podatkowych, proporcjonalnie do okresu niezachowania obowiązku trwałości – w trybie określonym w art. 207 </w:t>
      </w:r>
      <w:proofErr w:type="spellStart"/>
      <w:r w:rsidR="00636F73">
        <w:rPr>
          <w:rFonts w:eastAsia="Calibri" w:cstheme="minorHAnsi"/>
          <w:sz w:val="24"/>
          <w:szCs w:val="24"/>
        </w:rPr>
        <w:t>U</w:t>
      </w:r>
      <w:r w:rsidR="00F8724B" w:rsidRPr="00AF24D8">
        <w:rPr>
          <w:rFonts w:eastAsia="Calibri" w:cstheme="minorHAnsi"/>
          <w:sz w:val="24"/>
          <w:szCs w:val="24"/>
        </w:rPr>
        <w:t>fp</w:t>
      </w:r>
      <w:proofErr w:type="spellEnd"/>
      <w:r w:rsidR="005D0CBE">
        <w:rPr>
          <w:rFonts w:eastAsia="Calibri" w:cstheme="minorHAnsi"/>
          <w:sz w:val="24"/>
          <w:szCs w:val="24"/>
        </w:rPr>
        <w:t>.</w:t>
      </w:r>
    </w:p>
    <w:p w14:paraId="08197A49" w14:textId="77777777" w:rsidR="009307A6" w:rsidRPr="00AF24D8" w:rsidRDefault="009307A6" w:rsidP="000B2E99">
      <w:pPr>
        <w:numPr>
          <w:ilvl w:val="0"/>
          <w:numId w:val="1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Naruszenie zasady trwałości następuje w sytuacji wystąpienia w okresie trwałości co najmniej jednej z poniższych przesłanek:</w:t>
      </w:r>
    </w:p>
    <w:p w14:paraId="5474F9AA" w14:textId="77777777" w:rsidR="009307A6" w:rsidRPr="00AF24D8" w:rsidRDefault="00472F3F" w:rsidP="000B2E99">
      <w:pPr>
        <w:numPr>
          <w:ilvl w:val="1"/>
          <w:numId w:val="12"/>
        </w:numPr>
        <w:autoSpaceDE w:val="0"/>
        <w:autoSpaceDN w:val="0"/>
        <w:adjustRightInd w:val="0"/>
        <w:spacing w:after="0" w:line="360" w:lineRule="auto"/>
        <w:ind w:left="720"/>
        <w:rPr>
          <w:rFonts w:eastAsia="Calibri" w:cstheme="minorHAnsi"/>
          <w:sz w:val="24"/>
          <w:szCs w:val="24"/>
        </w:rPr>
      </w:pPr>
      <w:r w:rsidRPr="00AF24D8">
        <w:rPr>
          <w:rFonts w:eastAsia="Calibri" w:cstheme="minorHAnsi"/>
          <w:sz w:val="24"/>
          <w:szCs w:val="24"/>
        </w:rPr>
        <w:t>z</w:t>
      </w:r>
      <w:r w:rsidR="009307A6" w:rsidRPr="00AF24D8">
        <w:rPr>
          <w:rFonts w:eastAsia="Calibri" w:cstheme="minorHAnsi"/>
          <w:sz w:val="24"/>
          <w:szCs w:val="24"/>
        </w:rPr>
        <w:t>aprzestan</w:t>
      </w:r>
      <w:r w:rsidRPr="00AF24D8">
        <w:rPr>
          <w:rFonts w:eastAsia="Calibri" w:cstheme="minorHAnsi"/>
          <w:sz w:val="24"/>
          <w:szCs w:val="24"/>
        </w:rPr>
        <w:t>ie lub przeniesienie</w:t>
      </w:r>
      <w:r w:rsidR="009307A6" w:rsidRPr="00AF24D8">
        <w:rPr>
          <w:rFonts w:eastAsia="Calibri" w:cstheme="minorHAnsi"/>
          <w:sz w:val="24"/>
          <w:szCs w:val="24"/>
        </w:rPr>
        <w:t xml:space="preserve"> działalności produkcyjnej</w:t>
      </w:r>
      <w:r w:rsidRPr="00AF24D8">
        <w:rPr>
          <w:rFonts w:eastAsia="Calibri" w:cstheme="minorHAnsi"/>
          <w:sz w:val="24"/>
          <w:szCs w:val="24"/>
        </w:rPr>
        <w:t xml:space="preserve"> poza region na poziomie </w:t>
      </w:r>
      <w:r w:rsidRPr="00AF24D8">
        <w:rPr>
          <w:rFonts w:eastAsia="Calibri" w:cstheme="minorHAnsi"/>
          <w:sz w:val="24"/>
          <w:szCs w:val="24"/>
          <w:shd w:val="clear" w:color="auto" w:fill="FFFFFF" w:themeFill="background1"/>
        </w:rPr>
        <w:t>NUTS</w:t>
      </w:r>
      <w:r w:rsidR="004D093C" w:rsidRPr="00AF24D8">
        <w:rPr>
          <w:rFonts w:eastAsia="Calibri" w:cstheme="minorHAnsi"/>
          <w:sz w:val="24"/>
          <w:szCs w:val="24"/>
          <w:shd w:val="clear" w:color="auto" w:fill="FFFFFF" w:themeFill="background1"/>
        </w:rPr>
        <w:t xml:space="preserve"> </w:t>
      </w:r>
      <w:r w:rsidRPr="00AF24D8">
        <w:rPr>
          <w:rFonts w:eastAsia="Calibri" w:cstheme="minorHAnsi"/>
          <w:sz w:val="24"/>
          <w:szCs w:val="24"/>
          <w:shd w:val="clear" w:color="auto" w:fill="FFFFFF" w:themeFill="background1"/>
        </w:rPr>
        <w:t>2</w:t>
      </w:r>
      <w:r w:rsidR="000B1C0C" w:rsidRPr="00AF24D8">
        <w:rPr>
          <w:rFonts w:eastAsia="Calibri" w:cstheme="minorHAnsi"/>
          <w:sz w:val="24"/>
          <w:szCs w:val="24"/>
          <w:shd w:val="clear" w:color="auto" w:fill="FFFFFF" w:themeFill="background1"/>
        </w:rPr>
        <w:t xml:space="preserve"> (województwo</w:t>
      </w:r>
      <w:r w:rsidR="000B1C0C" w:rsidRPr="00AF24D8">
        <w:rPr>
          <w:rFonts w:eastAsia="Calibri" w:cstheme="minorHAnsi"/>
          <w:sz w:val="24"/>
          <w:szCs w:val="24"/>
        </w:rPr>
        <w:t xml:space="preserve"> opolskie)</w:t>
      </w:r>
      <w:r w:rsidRPr="00AF24D8">
        <w:rPr>
          <w:rFonts w:eastAsia="Calibri" w:cstheme="minorHAnsi"/>
          <w:sz w:val="24"/>
          <w:szCs w:val="24"/>
        </w:rPr>
        <w:t>, w którym projekt otrzymał wsparcie,</w:t>
      </w:r>
    </w:p>
    <w:p w14:paraId="269AE2F9" w14:textId="77777777" w:rsidR="009307A6" w:rsidRPr="00AF24D8" w:rsidRDefault="00663804" w:rsidP="000B2E99">
      <w:pPr>
        <w:numPr>
          <w:ilvl w:val="1"/>
          <w:numId w:val="12"/>
        </w:numPr>
        <w:autoSpaceDE w:val="0"/>
        <w:autoSpaceDN w:val="0"/>
        <w:adjustRightInd w:val="0"/>
        <w:spacing w:after="0" w:line="360" w:lineRule="auto"/>
        <w:ind w:left="720"/>
        <w:rPr>
          <w:rFonts w:eastAsia="Calibri" w:cstheme="minorHAnsi"/>
          <w:sz w:val="24"/>
          <w:szCs w:val="24"/>
        </w:rPr>
      </w:pPr>
      <w:r w:rsidRPr="00AF24D8">
        <w:rPr>
          <w:rFonts w:eastAsia="Calibri" w:cstheme="minorHAnsi"/>
          <w:sz w:val="24"/>
          <w:szCs w:val="24"/>
        </w:rPr>
        <w:t xml:space="preserve">zmiana własności </w:t>
      </w:r>
      <w:r w:rsidR="009307A6" w:rsidRPr="00AF24D8">
        <w:rPr>
          <w:rFonts w:eastAsia="Calibri" w:cstheme="minorHAnsi"/>
          <w:sz w:val="24"/>
          <w:szCs w:val="24"/>
        </w:rPr>
        <w:t>elementu infrastruktury, która daje przedsiębiorstwu lub podmiotowi publicznemu nienależn</w:t>
      </w:r>
      <w:r w:rsidRPr="00AF24D8">
        <w:rPr>
          <w:rFonts w:eastAsia="Calibri" w:cstheme="minorHAnsi"/>
          <w:sz w:val="24"/>
          <w:szCs w:val="24"/>
        </w:rPr>
        <w:t>ą</w:t>
      </w:r>
      <w:r w:rsidR="009307A6" w:rsidRPr="00AF24D8">
        <w:rPr>
          <w:rFonts w:eastAsia="Calibri" w:cstheme="minorHAnsi"/>
          <w:sz w:val="24"/>
          <w:szCs w:val="24"/>
        </w:rPr>
        <w:t xml:space="preserve"> korzyś</w:t>
      </w:r>
      <w:r w:rsidRPr="00AF24D8">
        <w:rPr>
          <w:rFonts w:eastAsia="Calibri" w:cstheme="minorHAnsi"/>
          <w:sz w:val="24"/>
          <w:szCs w:val="24"/>
        </w:rPr>
        <w:t>ć</w:t>
      </w:r>
      <w:r w:rsidR="009307A6" w:rsidRPr="00AF24D8">
        <w:rPr>
          <w:rFonts w:eastAsia="Calibri" w:cstheme="minorHAnsi"/>
          <w:sz w:val="24"/>
          <w:szCs w:val="24"/>
        </w:rPr>
        <w:t>,</w:t>
      </w:r>
    </w:p>
    <w:p w14:paraId="1F0239BC" w14:textId="471F9B54" w:rsidR="009307A6" w:rsidRPr="00AF24D8" w:rsidRDefault="009307A6" w:rsidP="000B2E99">
      <w:pPr>
        <w:numPr>
          <w:ilvl w:val="1"/>
          <w:numId w:val="12"/>
        </w:numPr>
        <w:autoSpaceDE w:val="0"/>
        <w:autoSpaceDN w:val="0"/>
        <w:adjustRightInd w:val="0"/>
        <w:spacing w:after="0" w:line="360" w:lineRule="auto"/>
        <w:ind w:left="720"/>
        <w:rPr>
          <w:rFonts w:eastAsia="Calibri" w:cstheme="minorHAnsi"/>
          <w:sz w:val="24"/>
          <w:szCs w:val="24"/>
        </w:rPr>
      </w:pPr>
      <w:r w:rsidRPr="00AF24D8">
        <w:rPr>
          <w:rFonts w:eastAsia="Calibri" w:cstheme="minorHAnsi"/>
          <w:sz w:val="24"/>
          <w:szCs w:val="24"/>
        </w:rPr>
        <w:t xml:space="preserve">istotna zmiana wpływająca na charakter </w:t>
      </w:r>
      <w:r w:rsidR="00636F73">
        <w:rPr>
          <w:rFonts w:eastAsia="Calibri" w:cstheme="minorHAnsi"/>
          <w:sz w:val="24"/>
          <w:szCs w:val="24"/>
        </w:rPr>
        <w:t>P</w:t>
      </w:r>
      <w:r w:rsidRPr="00AF24D8">
        <w:rPr>
          <w:rFonts w:eastAsia="Calibri" w:cstheme="minorHAnsi"/>
          <w:sz w:val="24"/>
          <w:szCs w:val="24"/>
        </w:rPr>
        <w:t xml:space="preserve">rojektu, jego cele lub warunki </w:t>
      </w:r>
      <w:r w:rsidR="00F60C0F" w:rsidRPr="00AF24D8">
        <w:rPr>
          <w:rFonts w:eastAsia="Calibri" w:cstheme="minorHAnsi"/>
          <w:sz w:val="24"/>
          <w:szCs w:val="24"/>
        </w:rPr>
        <w:t>jego wdrażania</w:t>
      </w:r>
      <w:r w:rsidRPr="00AF24D8">
        <w:rPr>
          <w:rFonts w:eastAsia="Calibri" w:cstheme="minorHAnsi"/>
          <w:sz w:val="24"/>
          <w:szCs w:val="24"/>
        </w:rPr>
        <w:t xml:space="preserve">, </w:t>
      </w:r>
      <w:r w:rsidR="00F60C0F" w:rsidRPr="00AF24D8">
        <w:rPr>
          <w:rFonts w:eastAsia="Calibri" w:cstheme="minorHAnsi"/>
          <w:sz w:val="24"/>
          <w:szCs w:val="24"/>
        </w:rPr>
        <w:t xml:space="preserve">mogąca </w:t>
      </w:r>
      <w:r w:rsidRPr="00AF24D8">
        <w:rPr>
          <w:rFonts w:eastAsia="Calibri" w:cstheme="minorHAnsi"/>
          <w:sz w:val="24"/>
          <w:szCs w:val="24"/>
        </w:rPr>
        <w:t xml:space="preserve">doprowadzić do </w:t>
      </w:r>
      <w:r w:rsidR="006D4AD6" w:rsidRPr="00AF24D8">
        <w:rPr>
          <w:rFonts w:eastAsia="Calibri" w:cstheme="minorHAnsi"/>
          <w:sz w:val="24"/>
          <w:szCs w:val="24"/>
        </w:rPr>
        <w:t>naruszenia pierwotnych</w:t>
      </w:r>
      <w:r w:rsidRPr="00AF24D8">
        <w:rPr>
          <w:rFonts w:eastAsia="Calibri" w:cstheme="minorHAnsi"/>
          <w:sz w:val="24"/>
          <w:szCs w:val="24"/>
        </w:rPr>
        <w:t xml:space="preserve"> celów</w:t>
      </w:r>
      <w:r w:rsidR="00F60C0F" w:rsidRPr="00AF24D8">
        <w:rPr>
          <w:rFonts w:eastAsia="Calibri" w:cstheme="minorHAnsi"/>
          <w:sz w:val="24"/>
          <w:szCs w:val="24"/>
        </w:rPr>
        <w:t xml:space="preserve"> </w:t>
      </w:r>
      <w:r w:rsidR="00636F73">
        <w:rPr>
          <w:rFonts w:eastAsia="Calibri" w:cstheme="minorHAnsi"/>
          <w:sz w:val="24"/>
          <w:szCs w:val="24"/>
        </w:rPr>
        <w:t>P</w:t>
      </w:r>
      <w:r w:rsidR="00F60C0F" w:rsidRPr="00AF24D8">
        <w:rPr>
          <w:rFonts w:eastAsia="Calibri" w:cstheme="minorHAnsi"/>
          <w:sz w:val="24"/>
          <w:szCs w:val="24"/>
        </w:rPr>
        <w:t>rojektu</w:t>
      </w:r>
      <w:r w:rsidRPr="00AF24D8">
        <w:rPr>
          <w:rFonts w:eastAsia="Calibri" w:cstheme="minorHAnsi"/>
          <w:sz w:val="24"/>
          <w:szCs w:val="24"/>
        </w:rPr>
        <w:t>,</w:t>
      </w:r>
    </w:p>
    <w:p w14:paraId="336D9B84" w14:textId="3AAD5177" w:rsidR="009307A6" w:rsidRPr="00AF24D8" w:rsidRDefault="004A78DF" w:rsidP="000B2E99">
      <w:pPr>
        <w:numPr>
          <w:ilvl w:val="0"/>
          <w:numId w:val="1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 xml:space="preserve">Zgodnie z </w:t>
      </w:r>
      <w:r w:rsidR="005572DF" w:rsidRPr="00AF24D8">
        <w:rPr>
          <w:rFonts w:eastAsia="Calibri" w:cstheme="minorHAnsi"/>
          <w:sz w:val="24"/>
          <w:szCs w:val="24"/>
        </w:rPr>
        <w:t>art. 65 ust. 3 rozporządzenia ogólnego, upadłość wynikająca z oszustwa potwierdzonego prawomocnym wyrokiem sądu oznacza naruszenie zasady trwałości projektu.</w:t>
      </w:r>
    </w:p>
    <w:p w14:paraId="0EF3F5F7" w14:textId="261B1B2C" w:rsidR="009307A6" w:rsidRPr="00AF24D8" w:rsidRDefault="009307A6" w:rsidP="000B2E99">
      <w:pPr>
        <w:numPr>
          <w:ilvl w:val="0"/>
          <w:numId w:val="1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Brak ogłoszenia upadłości Beneficjenta, który zaprzestał prowadzenia działalności, oznacza naruszenie trwałości.</w:t>
      </w:r>
    </w:p>
    <w:p w14:paraId="402FC47F" w14:textId="75778B82" w:rsidR="009307A6" w:rsidRPr="00AF24D8" w:rsidRDefault="009307A6" w:rsidP="000B2E99">
      <w:pPr>
        <w:numPr>
          <w:ilvl w:val="0"/>
          <w:numId w:val="1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 xml:space="preserve">Beneficjent jest zobowiązany do niezwłocznego pisemnego poinformowania Instytucji Zarządzającej o wszelkich okolicznościach, które spowodowały lub mogą spowodować nieutrzymanie trwałości </w:t>
      </w:r>
      <w:r w:rsidR="00636F73">
        <w:rPr>
          <w:rFonts w:eastAsia="Calibri" w:cstheme="minorHAnsi"/>
          <w:sz w:val="24"/>
          <w:szCs w:val="24"/>
        </w:rPr>
        <w:t>P</w:t>
      </w:r>
      <w:r w:rsidRPr="00AF24D8">
        <w:rPr>
          <w:rFonts w:eastAsia="Calibri" w:cstheme="minorHAnsi"/>
          <w:sz w:val="24"/>
          <w:szCs w:val="24"/>
        </w:rPr>
        <w:t xml:space="preserve">rojektu, zmianę kwalifikowalności wydatków w okresie trwałości </w:t>
      </w:r>
      <w:r w:rsidR="00636F73">
        <w:rPr>
          <w:rFonts w:eastAsia="Calibri" w:cstheme="minorHAnsi"/>
          <w:sz w:val="24"/>
          <w:szCs w:val="24"/>
        </w:rPr>
        <w:t>P</w:t>
      </w:r>
      <w:r w:rsidRPr="00AF24D8">
        <w:rPr>
          <w:rFonts w:eastAsia="Calibri" w:cstheme="minorHAnsi"/>
          <w:sz w:val="24"/>
          <w:szCs w:val="24"/>
        </w:rPr>
        <w:t xml:space="preserve">rojektu, w tym zmiany powodujące możliwość odzyskania przez </w:t>
      </w:r>
      <w:r w:rsidR="00636F73">
        <w:rPr>
          <w:rFonts w:eastAsia="Calibri" w:cstheme="minorHAnsi"/>
          <w:sz w:val="24"/>
          <w:szCs w:val="24"/>
        </w:rPr>
        <w:t>B</w:t>
      </w:r>
      <w:r w:rsidRPr="00AF24D8">
        <w:rPr>
          <w:rFonts w:eastAsia="Calibri" w:cstheme="minorHAnsi"/>
          <w:sz w:val="24"/>
          <w:szCs w:val="24"/>
        </w:rPr>
        <w:t xml:space="preserve">eneficjenta podatku od towarów i usług, który stanowił wydatek kwalifikowany w okresie realizacji </w:t>
      </w:r>
      <w:r w:rsidR="00636F73">
        <w:rPr>
          <w:rFonts w:eastAsia="Calibri" w:cstheme="minorHAnsi"/>
          <w:sz w:val="24"/>
          <w:szCs w:val="24"/>
        </w:rPr>
        <w:t>P</w:t>
      </w:r>
      <w:r w:rsidRPr="00AF24D8">
        <w:rPr>
          <w:rFonts w:eastAsia="Calibri" w:cstheme="minorHAnsi"/>
          <w:sz w:val="24"/>
          <w:szCs w:val="24"/>
        </w:rPr>
        <w:t>rojektu, zmianę struktury własnościowej, zmianę siedziby.</w:t>
      </w:r>
    </w:p>
    <w:p w14:paraId="55EB8CFC" w14:textId="77777777" w:rsidR="00EB4B28" w:rsidRDefault="00EB4B28" w:rsidP="000B2E99">
      <w:pPr>
        <w:spacing w:after="0" w:line="360" w:lineRule="auto"/>
        <w:rPr>
          <w:rFonts w:eastAsia="Calibri" w:cstheme="minorHAnsi"/>
          <w:b/>
          <w:sz w:val="24"/>
          <w:szCs w:val="24"/>
        </w:rPr>
      </w:pPr>
    </w:p>
    <w:p w14:paraId="13F2258F" w14:textId="3B62BCA3"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Ochrona danych osobowych</w:t>
      </w:r>
    </w:p>
    <w:p w14:paraId="4B979DE3" w14:textId="062FF424"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 2</w:t>
      </w:r>
      <w:r w:rsidR="00536A5D">
        <w:rPr>
          <w:rFonts w:eastAsia="Calibri" w:cstheme="minorHAnsi"/>
          <w:b/>
          <w:sz w:val="24"/>
          <w:szCs w:val="24"/>
        </w:rPr>
        <w:t>3</w:t>
      </w:r>
    </w:p>
    <w:p w14:paraId="1290FD7C" w14:textId="77777777" w:rsidR="007543EB" w:rsidRPr="00AF24D8" w:rsidRDefault="000E42CD" w:rsidP="000B2E99">
      <w:pPr>
        <w:numPr>
          <w:ilvl w:val="0"/>
          <w:numId w:val="40"/>
        </w:numPr>
        <w:spacing w:after="0" w:line="360" w:lineRule="auto"/>
        <w:rPr>
          <w:rFonts w:eastAsia="Calibri" w:cstheme="minorHAnsi"/>
          <w:sz w:val="24"/>
          <w:szCs w:val="24"/>
        </w:rPr>
      </w:pPr>
      <w:r w:rsidRPr="00AF24D8">
        <w:rPr>
          <w:rFonts w:eastAsia="Calibri" w:cstheme="minorHAnsi"/>
          <w:sz w:val="24"/>
          <w:szCs w:val="24"/>
        </w:rPr>
        <w:t>W</w:t>
      </w:r>
      <w:r w:rsidR="007543EB" w:rsidRPr="00AF24D8">
        <w:rPr>
          <w:rFonts w:eastAsia="Calibri" w:cstheme="minorHAnsi"/>
          <w:sz w:val="24"/>
          <w:szCs w:val="24"/>
        </w:rPr>
        <w:t xml:space="preserve"> związku z art. 28 RODO, Instytucja Zarządzająca powierza Beneficjentowi przetwarzanie danych osobowych, na warunkach opisanych w niniejszym paragrafie.</w:t>
      </w:r>
    </w:p>
    <w:p w14:paraId="5F5946BA" w14:textId="025C3728" w:rsidR="007543EB" w:rsidRPr="00AF24D8" w:rsidRDefault="007543EB" w:rsidP="000B2E99">
      <w:pPr>
        <w:numPr>
          <w:ilvl w:val="0"/>
          <w:numId w:val="38"/>
        </w:numPr>
        <w:suppressAutoHyphens/>
        <w:autoSpaceDE w:val="0"/>
        <w:spacing w:after="0" w:line="360" w:lineRule="auto"/>
        <w:rPr>
          <w:rFonts w:eastAsia="Calibri" w:cstheme="minorHAnsi"/>
          <w:sz w:val="24"/>
          <w:szCs w:val="24"/>
        </w:rPr>
      </w:pPr>
      <w:r w:rsidRPr="00AF24D8">
        <w:rPr>
          <w:rFonts w:eastAsia="Calibri" w:cstheme="minorHAnsi"/>
          <w:sz w:val="24"/>
          <w:szCs w:val="24"/>
        </w:rPr>
        <w:t xml:space="preserve">Przetwarzanie danych osobowych </w:t>
      </w:r>
      <w:r w:rsidR="000E42CD" w:rsidRPr="00AF24D8">
        <w:rPr>
          <w:rFonts w:eastAsia="Calibri" w:cstheme="minorHAnsi"/>
          <w:sz w:val="24"/>
          <w:szCs w:val="24"/>
        </w:rPr>
        <w:t xml:space="preserve">w odniesieniu do </w:t>
      </w:r>
      <w:r w:rsidR="006D4AD6" w:rsidRPr="00AF24D8">
        <w:rPr>
          <w:rFonts w:eastAsia="Calibri" w:cstheme="minorHAnsi"/>
          <w:sz w:val="24"/>
          <w:szCs w:val="24"/>
        </w:rPr>
        <w:t>zbioru FEO</w:t>
      </w:r>
      <w:r w:rsidR="000E42CD" w:rsidRPr="00AF24D8">
        <w:rPr>
          <w:rFonts w:eastAsia="Calibri" w:cstheme="minorHAnsi"/>
          <w:sz w:val="24"/>
          <w:szCs w:val="24"/>
        </w:rPr>
        <w:t xml:space="preserve"> 2021-2027 </w:t>
      </w:r>
      <w:r w:rsidRPr="00AF24D8">
        <w:rPr>
          <w:rFonts w:eastAsia="Calibri" w:cstheme="minorHAnsi"/>
          <w:sz w:val="24"/>
          <w:szCs w:val="24"/>
        </w:rPr>
        <w:t>jest dopuszczalne na podstawie:</w:t>
      </w:r>
    </w:p>
    <w:p w14:paraId="7EFB2EC0" w14:textId="78EE31C2" w:rsidR="007543EB" w:rsidRPr="00AF24D8" w:rsidRDefault="007543EB" w:rsidP="000B2E99">
      <w:pPr>
        <w:numPr>
          <w:ilvl w:val="0"/>
          <w:numId w:val="39"/>
        </w:numPr>
        <w:suppressAutoHyphens/>
        <w:spacing w:after="0" w:line="360" w:lineRule="auto"/>
        <w:ind w:left="993" w:hanging="284"/>
        <w:rPr>
          <w:rFonts w:eastAsia="Calibri" w:cstheme="minorHAnsi"/>
          <w:sz w:val="24"/>
          <w:szCs w:val="24"/>
        </w:rPr>
      </w:pPr>
      <w:r w:rsidRPr="00AF24D8">
        <w:rPr>
          <w:rFonts w:eastAsia="Calibri" w:cstheme="minorHAnsi"/>
          <w:sz w:val="24"/>
          <w:szCs w:val="24"/>
        </w:rPr>
        <w:t>rozporządzenia ogólnego;</w:t>
      </w:r>
    </w:p>
    <w:p w14:paraId="053D6C25" w14:textId="1246B564" w:rsidR="00CA7091" w:rsidRPr="00AF24D8" w:rsidRDefault="00CA7091" w:rsidP="000B2E99">
      <w:pPr>
        <w:numPr>
          <w:ilvl w:val="0"/>
          <w:numId w:val="39"/>
        </w:numPr>
        <w:suppressAutoHyphens/>
        <w:spacing w:after="0" w:line="360" w:lineRule="auto"/>
        <w:ind w:left="993" w:hanging="284"/>
        <w:rPr>
          <w:rFonts w:eastAsia="Calibri" w:cstheme="minorHAnsi"/>
          <w:sz w:val="24"/>
          <w:szCs w:val="24"/>
        </w:rPr>
      </w:pPr>
      <w:r w:rsidRPr="00AF24D8">
        <w:rPr>
          <w:rFonts w:eastAsia="Calibri" w:cstheme="minorHAnsi"/>
          <w:sz w:val="24"/>
          <w:szCs w:val="24"/>
        </w:rPr>
        <w:lastRenderedPageBreak/>
        <w:t xml:space="preserve">Rozporządzenia Parlamentu Europejskiego i Rady (UE) nr </w:t>
      </w:r>
      <w:r w:rsidR="000E42CD" w:rsidRPr="00AF24D8">
        <w:rPr>
          <w:rFonts w:eastAsia="Calibri" w:cstheme="minorHAnsi"/>
          <w:sz w:val="24"/>
          <w:szCs w:val="24"/>
        </w:rPr>
        <w:t>2021/1058</w:t>
      </w:r>
      <w:r w:rsidRPr="00AF24D8">
        <w:rPr>
          <w:rFonts w:eastAsia="Calibri" w:cstheme="minorHAnsi"/>
          <w:sz w:val="24"/>
          <w:szCs w:val="24"/>
        </w:rPr>
        <w:t xml:space="preserve"> z dnia </w:t>
      </w:r>
      <w:r w:rsidR="005D0CBE">
        <w:rPr>
          <w:rFonts w:eastAsia="Calibri" w:cstheme="minorHAnsi"/>
          <w:sz w:val="24"/>
          <w:szCs w:val="24"/>
        </w:rPr>
        <w:br/>
      </w:r>
      <w:r w:rsidR="000E42CD" w:rsidRPr="00AF24D8">
        <w:rPr>
          <w:rFonts w:eastAsia="Calibri" w:cstheme="minorHAnsi"/>
          <w:sz w:val="24"/>
          <w:szCs w:val="24"/>
        </w:rPr>
        <w:t>24 czerwca 2021 r.</w:t>
      </w:r>
      <w:r w:rsidRPr="00AF24D8">
        <w:rPr>
          <w:rFonts w:eastAsia="Calibri" w:cstheme="minorHAnsi"/>
          <w:sz w:val="24"/>
          <w:szCs w:val="24"/>
        </w:rPr>
        <w:t xml:space="preserve"> w Europejskiego Funduszu Rozwoju Regionalnego i </w:t>
      </w:r>
      <w:r w:rsidR="000E42CD" w:rsidRPr="00AF24D8">
        <w:rPr>
          <w:rFonts w:eastAsia="Calibri" w:cstheme="minorHAnsi"/>
          <w:sz w:val="24"/>
          <w:szCs w:val="24"/>
        </w:rPr>
        <w:t>Funduszu Spójności zwanego dalej „rozporządzeniem nr 2021/1058”;</w:t>
      </w:r>
    </w:p>
    <w:p w14:paraId="206A8C9A" w14:textId="77777777" w:rsidR="007543EB" w:rsidRPr="00AF24D8" w:rsidRDefault="000E42CD" w:rsidP="000B2E99">
      <w:pPr>
        <w:numPr>
          <w:ilvl w:val="0"/>
          <w:numId w:val="39"/>
        </w:numPr>
        <w:suppressAutoHyphens/>
        <w:spacing w:after="0" w:line="360" w:lineRule="auto"/>
        <w:ind w:left="993" w:hanging="284"/>
        <w:rPr>
          <w:rFonts w:eastAsia="Calibri" w:cstheme="minorHAnsi"/>
          <w:sz w:val="24"/>
          <w:szCs w:val="24"/>
        </w:rPr>
      </w:pPr>
      <w:r w:rsidRPr="00AF24D8">
        <w:rPr>
          <w:rFonts w:eastAsia="Calibri" w:cstheme="minorHAnsi"/>
          <w:sz w:val="24"/>
          <w:szCs w:val="24"/>
        </w:rPr>
        <w:t xml:space="preserve">ustawy </w:t>
      </w:r>
      <w:r w:rsidR="007543EB" w:rsidRPr="00AF24D8">
        <w:rPr>
          <w:rFonts w:eastAsia="Calibri" w:cstheme="minorHAnsi"/>
          <w:sz w:val="24"/>
          <w:szCs w:val="24"/>
        </w:rPr>
        <w:t>wdrożeniowej.</w:t>
      </w:r>
    </w:p>
    <w:p w14:paraId="32A0BC86" w14:textId="15E51599"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Beneficjent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32-34 RODO.</w:t>
      </w:r>
    </w:p>
    <w:p w14:paraId="5B6D2C95" w14:textId="3DA96E1B"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Beneficjent zapewnia gwarancje wdrożenia odpowiednich środków technicznych </w:t>
      </w:r>
      <w:r w:rsidR="005D0CBE">
        <w:rPr>
          <w:rFonts w:cstheme="minorHAnsi"/>
          <w:sz w:val="24"/>
          <w:szCs w:val="24"/>
        </w:rPr>
        <w:br/>
      </w:r>
      <w:r w:rsidRPr="00AF24D8">
        <w:rPr>
          <w:rFonts w:cstheme="minorHAnsi"/>
          <w:sz w:val="24"/>
          <w:szCs w:val="24"/>
        </w:rPr>
        <w:t>i organizacyjnych, by przetwarzanie spełniało wymogi RODO i chroniło prawa osób, których dane dotyczą.</w:t>
      </w:r>
    </w:p>
    <w:p w14:paraId="06542A0C" w14:textId="78B5AA91"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Powierzone dane osobowe mogą być przetworzone wyłącznie zgodnie z zapisami </w:t>
      </w:r>
      <w:r w:rsidR="00846F26" w:rsidRPr="00AF24D8">
        <w:rPr>
          <w:rFonts w:cstheme="minorHAnsi"/>
          <w:sz w:val="24"/>
          <w:szCs w:val="24"/>
        </w:rPr>
        <w:t xml:space="preserve">Umowy </w:t>
      </w:r>
      <w:r w:rsidRPr="00AF24D8">
        <w:rPr>
          <w:rFonts w:cstheme="minorHAnsi"/>
          <w:sz w:val="24"/>
          <w:szCs w:val="24"/>
        </w:rPr>
        <w:t>albo udokumentowanym poleceniem Powierzającego przekazywanym elektronicznie lub pisemnie.</w:t>
      </w:r>
    </w:p>
    <w:p w14:paraId="65DDC0A2" w14:textId="61201FF4"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Beneficjent ponosi odpowiedzialność, tak wobec osób trzecich, jak i wobec Powierzającego, za szkody powstałe w związku z nieprzestrzeganiem ustawy o ochronie danych osobowych, RODO, przepisów prawa powszechnie obowiązującego dotyczącego ochrony danych osobowych oraz za przetwarzanie powierzonych do przetwarzania danych osobowych niezgodnie z </w:t>
      </w:r>
      <w:r w:rsidR="006210F3" w:rsidRPr="00AF24D8">
        <w:rPr>
          <w:rFonts w:cstheme="minorHAnsi"/>
          <w:sz w:val="24"/>
          <w:szCs w:val="24"/>
        </w:rPr>
        <w:t>Umow</w:t>
      </w:r>
      <w:r w:rsidR="003B1182" w:rsidRPr="00AF24D8">
        <w:rPr>
          <w:rFonts w:cstheme="minorHAnsi"/>
          <w:sz w:val="24"/>
          <w:szCs w:val="24"/>
        </w:rPr>
        <w:t>ą</w:t>
      </w:r>
      <w:r w:rsidRPr="00AF24D8">
        <w:rPr>
          <w:rFonts w:cstheme="minorHAnsi"/>
          <w:sz w:val="24"/>
          <w:szCs w:val="24"/>
        </w:rPr>
        <w:t>.</w:t>
      </w:r>
    </w:p>
    <w:p w14:paraId="0734027D" w14:textId="396CFA33"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Powierzone dane osobowe mogą być przetwarzane przez Beneficjenta wyłącznie w celu aplikowania o środki unijne i realizacji Projektów, w szczególności potwierdzania kwalifikowalności wydatków, udzielania wsparcia uczestnikom Projektów, ewaluacji, monitoringu, kontroli, audytu, sprawozdawczości oraz działań informacyjno-promocyjnych, w ramach Programu w zakresie określonym w załączniku nr 7 do </w:t>
      </w:r>
      <w:r w:rsidR="00846F26" w:rsidRPr="00AF24D8">
        <w:rPr>
          <w:rFonts w:cstheme="minorHAnsi"/>
          <w:sz w:val="24"/>
          <w:szCs w:val="24"/>
        </w:rPr>
        <w:t>Umowy</w:t>
      </w:r>
      <w:r w:rsidRPr="00AF24D8">
        <w:rPr>
          <w:rFonts w:cstheme="minorHAnsi"/>
          <w:sz w:val="24"/>
          <w:szCs w:val="24"/>
        </w:rPr>
        <w:t>.</w:t>
      </w:r>
    </w:p>
    <w:p w14:paraId="71501DA5" w14:textId="2EB07E21"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Przy przetwarzaniu danych osobowych Beneficjent zobowiązany jest do przestrzegania zasad wskazanych w niniejszym paragrafie, w </w:t>
      </w:r>
      <w:r w:rsidR="006D4AD6" w:rsidRPr="00AF24D8">
        <w:rPr>
          <w:rFonts w:cstheme="minorHAnsi"/>
          <w:sz w:val="24"/>
          <w:szCs w:val="24"/>
        </w:rPr>
        <w:t>RODO, w</w:t>
      </w:r>
      <w:r w:rsidRPr="00AF24D8">
        <w:rPr>
          <w:rFonts w:cstheme="minorHAnsi"/>
          <w:sz w:val="24"/>
          <w:szCs w:val="24"/>
        </w:rPr>
        <w:t xml:space="preserve"> ustawie o ochronie danych osobowych oraz innych przepisach prawa powszechnie obowiązującego dotyczącego ochrony danych osobowych.</w:t>
      </w:r>
    </w:p>
    <w:p w14:paraId="298E318A" w14:textId="77777777"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Beneficjent nie decyduje o celach i środkach przetwarzania powierzonych danych osobowych.</w:t>
      </w:r>
    </w:p>
    <w:p w14:paraId="4F0F3281" w14:textId="77777777" w:rsidR="007543EB" w:rsidRPr="00AF24D8" w:rsidRDefault="007543EB" w:rsidP="000B2E99">
      <w:pPr>
        <w:numPr>
          <w:ilvl w:val="0"/>
          <w:numId w:val="38"/>
        </w:numPr>
        <w:tabs>
          <w:tab w:val="left" w:pos="1440"/>
        </w:tabs>
        <w:suppressAutoHyphens/>
        <w:spacing w:after="0" w:line="360" w:lineRule="auto"/>
        <w:rPr>
          <w:rFonts w:cstheme="minorHAnsi"/>
          <w:sz w:val="24"/>
          <w:szCs w:val="24"/>
        </w:rPr>
      </w:pPr>
      <w:r w:rsidRPr="00AF24D8">
        <w:rPr>
          <w:rFonts w:cstheme="minorHAnsi"/>
          <w:sz w:val="24"/>
          <w:szCs w:val="24"/>
        </w:rPr>
        <w:lastRenderedPageBreak/>
        <w:t xml:space="preserve">Beneficjent, w przypadku przetwarzania powierzonych danych osobowych w systemie informatycznym, zobowiązany jest do przetwarzania ich w </w:t>
      </w:r>
      <w:r w:rsidR="00D55892" w:rsidRPr="00AF24D8">
        <w:rPr>
          <w:rFonts w:cstheme="minorHAnsi"/>
          <w:sz w:val="24"/>
          <w:szCs w:val="24"/>
        </w:rPr>
        <w:t>LSI 2021-2027</w:t>
      </w:r>
      <w:r w:rsidR="00515757" w:rsidRPr="00AF24D8">
        <w:rPr>
          <w:rFonts w:cstheme="minorHAnsi"/>
          <w:sz w:val="24"/>
          <w:szCs w:val="24"/>
        </w:rPr>
        <w:t xml:space="preserve"> </w:t>
      </w:r>
      <w:r w:rsidRPr="00AF24D8">
        <w:rPr>
          <w:rFonts w:cstheme="minorHAnsi"/>
          <w:sz w:val="24"/>
          <w:szCs w:val="24"/>
        </w:rPr>
        <w:t xml:space="preserve">i w </w:t>
      </w:r>
      <w:r w:rsidR="00D55892" w:rsidRPr="00AF24D8">
        <w:rPr>
          <w:rFonts w:cstheme="minorHAnsi"/>
          <w:sz w:val="24"/>
          <w:szCs w:val="24"/>
        </w:rPr>
        <w:t>CST2021</w:t>
      </w:r>
      <w:r w:rsidRPr="00AF24D8">
        <w:rPr>
          <w:rFonts w:cstheme="minorHAnsi"/>
          <w:sz w:val="24"/>
          <w:szCs w:val="24"/>
        </w:rPr>
        <w:t>.</w:t>
      </w:r>
    </w:p>
    <w:p w14:paraId="1511619F" w14:textId="77777777"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Beneficjent prowadzi rejestr wszystkich kategorii czynności przetwarzania, o którym mowa w art. 30 ust. 2 RODO.</w:t>
      </w:r>
    </w:p>
    <w:p w14:paraId="56DAD3AC" w14:textId="713B6DE8"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Powierzając</w:t>
      </w:r>
      <w:r w:rsidR="00C95BAF">
        <w:rPr>
          <w:rFonts w:cstheme="minorHAnsi"/>
          <w:sz w:val="24"/>
          <w:szCs w:val="24"/>
        </w:rPr>
        <w:t>y</w:t>
      </w:r>
      <w:r w:rsidRPr="00AF24D8">
        <w:rPr>
          <w:rFonts w:cstheme="minorHAnsi"/>
          <w:sz w:val="24"/>
          <w:szCs w:val="24"/>
        </w:rPr>
        <w:t xml:space="preserve"> umocowuje Beneficjenta do powierzania przetwarzania danych osobowych podmioto</w:t>
      </w:r>
      <w:r w:rsidR="00931246" w:rsidRPr="00AF24D8">
        <w:rPr>
          <w:rFonts w:cstheme="minorHAnsi"/>
          <w:sz w:val="24"/>
          <w:szCs w:val="24"/>
        </w:rPr>
        <w:t xml:space="preserve">m wykonującym zadania związane </w:t>
      </w:r>
      <w:r w:rsidRPr="00AF24D8">
        <w:rPr>
          <w:rFonts w:cstheme="minorHAnsi"/>
          <w:sz w:val="24"/>
          <w:szCs w:val="24"/>
        </w:rPr>
        <w:t xml:space="preserve">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Programu, pod warunkiem niewyrażenia sprzeciwu przez </w:t>
      </w:r>
      <w:r w:rsidR="00D41D8E">
        <w:rPr>
          <w:rFonts w:cstheme="minorHAnsi"/>
          <w:sz w:val="24"/>
          <w:szCs w:val="24"/>
        </w:rPr>
        <w:t>Powierzającego</w:t>
      </w:r>
      <w:r w:rsidRPr="00AF24D8">
        <w:rPr>
          <w:rFonts w:cstheme="minorHAnsi"/>
          <w:sz w:val="24"/>
          <w:szCs w:val="24"/>
        </w:rPr>
        <w:t xml:space="preserve"> w terminie 7 dni roboczych od dnia wpłynięcia informacji o zamiarze powierzania przetwarzania danych osobowych </w:t>
      </w:r>
      <w:r w:rsidR="00D41D8E">
        <w:rPr>
          <w:rFonts w:cstheme="minorHAnsi"/>
          <w:sz w:val="24"/>
          <w:szCs w:val="24"/>
        </w:rPr>
        <w:t>Powierzającemu</w:t>
      </w:r>
      <w:r w:rsidRPr="00AF24D8">
        <w:rPr>
          <w:rFonts w:cstheme="minorHAnsi"/>
          <w:sz w:val="24"/>
          <w:szCs w:val="24"/>
        </w:rPr>
        <w:t xml:space="preserve"> i pod wa</w:t>
      </w:r>
      <w:r w:rsidR="00F36071" w:rsidRPr="00AF24D8">
        <w:rPr>
          <w:rFonts w:cstheme="minorHAnsi"/>
          <w:sz w:val="24"/>
          <w:szCs w:val="24"/>
        </w:rPr>
        <w:t xml:space="preserve">runkiem, że Beneficjent zawrze </w:t>
      </w:r>
      <w:r w:rsidRPr="00AF24D8">
        <w:rPr>
          <w:rFonts w:cstheme="minorHAnsi"/>
          <w:sz w:val="24"/>
          <w:szCs w:val="24"/>
        </w:rPr>
        <w:t>z każdym podmiotem, któremu powierzy przetwarzanie danych osobowych umowę powierzenia przetwarzania danych osobowych w kształcie zasadniczo zgodnym z postanowieniami niniejszego paragrafu.</w:t>
      </w:r>
    </w:p>
    <w:p w14:paraId="23F74F31" w14:textId="5F981D37" w:rsidR="007543EB" w:rsidRPr="00AF24D8" w:rsidRDefault="006D4AD6" w:rsidP="000B2E99">
      <w:pPr>
        <w:numPr>
          <w:ilvl w:val="0"/>
          <w:numId w:val="38"/>
        </w:numPr>
        <w:suppressAutoHyphens/>
        <w:spacing w:after="0" w:line="360" w:lineRule="auto"/>
        <w:rPr>
          <w:rFonts w:cstheme="minorHAnsi"/>
          <w:sz w:val="24"/>
          <w:szCs w:val="24"/>
        </w:rPr>
      </w:pPr>
      <w:r w:rsidRPr="00AF24D8">
        <w:rPr>
          <w:rFonts w:cstheme="minorHAnsi"/>
          <w:sz w:val="24"/>
          <w:szCs w:val="24"/>
        </w:rPr>
        <w:t>Powierzając</w:t>
      </w:r>
      <w:r w:rsidR="00B7212B">
        <w:rPr>
          <w:rFonts w:cstheme="minorHAnsi"/>
          <w:sz w:val="24"/>
          <w:szCs w:val="24"/>
        </w:rPr>
        <w:t>y</w:t>
      </w:r>
      <w:r w:rsidR="007543EB" w:rsidRPr="00AF24D8">
        <w:rPr>
          <w:rFonts w:cstheme="minorHAnsi"/>
          <w:sz w:val="24"/>
          <w:szCs w:val="24"/>
        </w:rPr>
        <w:t xml:space="preserve"> zobowiązuje Beneficjenta, by podmioty świadczące usługi na jego rzecz zagwarantowały wdrożenie odpowiednich środków technicznych i organizacyjnych zapewniających adekwatny stopień bezpieczeństwa odpowiadający ryzyku związanemu z przetwarzaniem danych osobowych,</w:t>
      </w:r>
      <w:r w:rsidR="00543C32" w:rsidRPr="00AF24D8">
        <w:rPr>
          <w:rFonts w:cstheme="minorHAnsi"/>
          <w:sz w:val="24"/>
          <w:szCs w:val="24"/>
        </w:rPr>
        <w:t xml:space="preserve"> o których mowa w art. 32-34 RODO,</w:t>
      </w:r>
      <w:r w:rsidR="007543EB" w:rsidRPr="00AF24D8">
        <w:rPr>
          <w:rFonts w:cstheme="minorHAnsi"/>
          <w:sz w:val="24"/>
          <w:szCs w:val="24"/>
        </w:rPr>
        <w:t xml:space="preserve"> żeby przetwarzanie spełniało wymogi RODO i chroniło prawa osób, których dane dotyczą.</w:t>
      </w:r>
    </w:p>
    <w:p w14:paraId="61A5DF3E" w14:textId="13C3B6B2"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Powierzając</w:t>
      </w:r>
      <w:r w:rsidR="002D4021">
        <w:rPr>
          <w:rFonts w:cstheme="minorHAnsi"/>
          <w:sz w:val="24"/>
          <w:szCs w:val="24"/>
        </w:rPr>
        <w:t>y</w:t>
      </w:r>
      <w:r w:rsidRPr="00AF24D8">
        <w:rPr>
          <w:rFonts w:cstheme="minorHAnsi"/>
          <w:sz w:val="24"/>
          <w:szCs w:val="24"/>
        </w:rPr>
        <w:t xml:space="preserve"> zobowiązuje Beneficjenta, do wskazania w </w:t>
      </w:r>
      <w:r w:rsidR="00846F26" w:rsidRPr="00AF24D8">
        <w:rPr>
          <w:rFonts w:cstheme="minorHAnsi"/>
          <w:sz w:val="24"/>
          <w:szCs w:val="24"/>
        </w:rPr>
        <w:t>umowie</w:t>
      </w:r>
      <w:r w:rsidRPr="00AF24D8">
        <w:rPr>
          <w:rFonts w:cstheme="minorHAnsi"/>
          <w:sz w:val="24"/>
          <w:szCs w:val="24"/>
        </w:rPr>
        <w:t xml:space="preserve"> powierzenia przetwarzania danych osobowych, o której mowa w ust. 12, że podmiot świadczący usługi na jego rzecz  ponosi odpowiedzialność, tak wobec osób trzecich, jak i wobec administratora, za szkody powstałe w związku </w:t>
      </w:r>
      <w:r w:rsidR="005D0CBE">
        <w:rPr>
          <w:rFonts w:cstheme="minorHAnsi"/>
          <w:sz w:val="24"/>
          <w:szCs w:val="24"/>
        </w:rPr>
        <w:br/>
      </w:r>
      <w:r w:rsidRPr="00AF24D8">
        <w:rPr>
          <w:rFonts w:cstheme="minorHAnsi"/>
          <w:sz w:val="24"/>
          <w:szCs w:val="24"/>
        </w:rPr>
        <w:t>z nieprzestrzeganiem ustawy o ochronie danych osobowych, RODO, przepisów prawa powszechnie obowiązującego dotyczącego ochrony danych osobowych oraz za przetwarzanie powierzonych do przetwarzania danych osobowych niezgodnie z umową powierzenia przetwarzania danych osobowych.</w:t>
      </w:r>
    </w:p>
    <w:p w14:paraId="33724290" w14:textId="1C8E1DEB"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Powierzając</w:t>
      </w:r>
      <w:r w:rsidR="003A095E">
        <w:rPr>
          <w:rFonts w:cstheme="minorHAnsi"/>
          <w:sz w:val="24"/>
          <w:szCs w:val="24"/>
        </w:rPr>
        <w:t>y</w:t>
      </w:r>
      <w:r w:rsidRPr="00AF24D8">
        <w:rPr>
          <w:rFonts w:cstheme="minorHAnsi"/>
          <w:sz w:val="24"/>
          <w:szCs w:val="24"/>
        </w:rPr>
        <w:t xml:space="preserve"> zobowiązuje Beneficjenta, by podmioty świadczące usługi na jego rzecz, którym powierzył przetwarzanie danych osobowych w drodze umowy powierzenia przetwarzania danych osobowych, o której mowa w ust. 12 prowadziły rejestr wszystkich </w:t>
      </w:r>
      <w:r w:rsidRPr="00AF24D8">
        <w:rPr>
          <w:rFonts w:cstheme="minorHAnsi"/>
          <w:sz w:val="24"/>
          <w:szCs w:val="24"/>
        </w:rPr>
        <w:lastRenderedPageBreak/>
        <w:t xml:space="preserve">kategorii czynności przetwarzania, </w:t>
      </w:r>
      <w:r w:rsidR="005D0CBE">
        <w:rPr>
          <w:rFonts w:cstheme="minorHAnsi"/>
          <w:sz w:val="24"/>
          <w:szCs w:val="24"/>
        </w:rPr>
        <w:br/>
      </w:r>
      <w:r w:rsidRPr="00AF24D8">
        <w:rPr>
          <w:rFonts w:cstheme="minorHAnsi"/>
          <w:sz w:val="24"/>
          <w:szCs w:val="24"/>
        </w:rPr>
        <w:t>o którym mowa w art. 30 ust. 2 RODO.</w:t>
      </w:r>
    </w:p>
    <w:p w14:paraId="41705D83" w14:textId="2FC60DA7"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Zakres danych osobowych powierzanych przez Beneficjenta podmiotom, o których mowa w ust. 12, powinien być adekwatny do celu powierzenia oraz każdorazowo indywidualnie dostosowany przez Beneficjenta, przy czym zakres nie może być szerszy niż zakres określony w załączniku nr 7 do </w:t>
      </w:r>
      <w:r w:rsidR="00846F26" w:rsidRPr="00AF24D8">
        <w:rPr>
          <w:rFonts w:cstheme="minorHAnsi"/>
          <w:sz w:val="24"/>
          <w:szCs w:val="24"/>
        </w:rPr>
        <w:t>Umowy</w:t>
      </w:r>
      <w:r w:rsidRPr="00AF24D8">
        <w:rPr>
          <w:rFonts w:cstheme="minorHAnsi"/>
          <w:sz w:val="24"/>
          <w:szCs w:val="24"/>
        </w:rPr>
        <w:t>.</w:t>
      </w:r>
    </w:p>
    <w:p w14:paraId="0EC04435" w14:textId="17127124"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Beneficjent przed rozpoczęciem przetwarzania danych osobowych podejmie środki umożliwiające należyte zabezpieczenie danych osobowych i prywatności, </w:t>
      </w:r>
      <w:r w:rsidR="00662398" w:rsidRPr="00AF24D8">
        <w:rPr>
          <w:rFonts w:cstheme="minorHAnsi"/>
          <w:sz w:val="24"/>
          <w:szCs w:val="24"/>
        </w:rPr>
        <w:t>wymagane przepisami</w:t>
      </w:r>
      <w:r w:rsidRPr="00AF24D8">
        <w:rPr>
          <w:rFonts w:cstheme="minorHAnsi"/>
          <w:sz w:val="24"/>
          <w:szCs w:val="24"/>
        </w:rPr>
        <w:t xml:space="preserve"> prawa powszechnie obowiązującego dotyczącego ochrony danych osobowych, w tym w szczególności art. 32 RODO oraz o których mowa w regulaminie </w:t>
      </w:r>
      <w:r w:rsidR="00D55892" w:rsidRPr="00AF24D8">
        <w:rPr>
          <w:rFonts w:cstheme="minorHAnsi"/>
          <w:sz w:val="24"/>
          <w:szCs w:val="24"/>
        </w:rPr>
        <w:t>bezpiecznego użytkowania CST2021</w:t>
      </w:r>
      <w:r w:rsidRPr="00AF24D8">
        <w:rPr>
          <w:rFonts w:cstheme="minorHAnsi"/>
          <w:sz w:val="24"/>
          <w:szCs w:val="24"/>
        </w:rPr>
        <w:t>.</w:t>
      </w:r>
    </w:p>
    <w:p w14:paraId="01056206" w14:textId="15AC1854"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Przed rozpoczęciem przetwarzania danych osobowych Beneficjent zobowiązany jest przygotować dokumentację opisującą sposób przetwarzania danych osobowych oraz środki techniczne i organizacyjne zapewniające ochronę </w:t>
      </w:r>
      <w:r w:rsidR="00FF6864" w:rsidRPr="00AF24D8">
        <w:rPr>
          <w:rFonts w:cstheme="minorHAnsi"/>
          <w:sz w:val="24"/>
          <w:szCs w:val="24"/>
        </w:rPr>
        <w:t xml:space="preserve">i bezpieczeństwo </w:t>
      </w:r>
      <w:r w:rsidRPr="00AF24D8">
        <w:rPr>
          <w:rFonts w:cstheme="minorHAnsi"/>
          <w:sz w:val="24"/>
          <w:szCs w:val="24"/>
        </w:rPr>
        <w:t xml:space="preserve">przetwarzanych danych osobowych, </w:t>
      </w:r>
      <w:r w:rsidR="00FF6864" w:rsidRPr="00AF24D8">
        <w:rPr>
          <w:rFonts w:cstheme="minorHAnsi"/>
          <w:sz w:val="24"/>
          <w:szCs w:val="24"/>
        </w:rPr>
        <w:t xml:space="preserve">które uwzględniają warunki przetwarzania </w:t>
      </w:r>
      <w:r w:rsidR="005D0CBE">
        <w:rPr>
          <w:rFonts w:cstheme="minorHAnsi"/>
          <w:sz w:val="24"/>
          <w:szCs w:val="24"/>
        </w:rPr>
        <w:br/>
      </w:r>
      <w:r w:rsidR="00FF6864" w:rsidRPr="00AF24D8">
        <w:rPr>
          <w:rFonts w:cstheme="minorHAnsi"/>
          <w:sz w:val="24"/>
          <w:szCs w:val="24"/>
        </w:rPr>
        <w:t>w szczególności te, o których mowa w art. 32 RODO</w:t>
      </w:r>
      <w:r w:rsidRPr="00AF24D8">
        <w:rPr>
          <w:rFonts w:cstheme="minorHAnsi"/>
          <w:sz w:val="24"/>
          <w:szCs w:val="24"/>
        </w:rPr>
        <w:t>.</w:t>
      </w:r>
    </w:p>
    <w:p w14:paraId="468E3F92" w14:textId="77777777"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Do przetwarzania danych osobowych mogą być dopuszczone jedynie osoby upoważnione przez Beneficjenta oraz przez podmioty, o których mowa w ust. 12, posiadające imienne upoważnienie do przetwarzania danych osobowych.</w:t>
      </w:r>
    </w:p>
    <w:p w14:paraId="5A299124" w14:textId="120D007B"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Powierzając</w:t>
      </w:r>
      <w:r w:rsidR="00BE5F35">
        <w:rPr>
          <w:rFonts w:cstheme="minorHAnsi"/>
          <w:sz w:val="24"/>
          <w:szCs w:val="24"/>
        </w:rPr>
        <w:t>y</w:t>
      </w:r>
      <w:r w:rsidRPr="00AF24D8">
        <w:rPr>
          <w:rFonts w:cstheme="minorHAnsi"/>
          <w:sz w:val="24"/>
          <w:szCs w:val="24"/>
        </w:rPr>
        <w:t xml:space="preserve"> zobowiązuje Beneficjenta, by osoby upoważnione przez niego oraz przez podmioty, o których mowa w ust. 12 do przetwarzania danych osobowych zobowiązane zostały </w:t>
      </w:r>
      <w:r w:rsidR="00662398" w:rsidRPr="00AF24D8">
        <w:rPr>
          <w:rFonts w:cstheme="minorHAnsi"/>
          <w:sz w:val="24"/>
          <w:szCs w:val="24"/>
        </w:rPr>
        <w:t>do zachowania</w:t>
      </w:r>
      <w:r w:rsidRPr="00AF24D8">
        <w:rPr>
          <w:rFonts w:cstheme="minorHAnsi"/>
          <w:sz w:val="24"/>
          <w:szCs w:val="24"/>
        </w:rPr>
        <w:t xml:space="preserve"> w tajemnicy danych osobowych oraz informacji o stosowanych sposobach ich zabezpieczenia, także po ustaniu stosunku prawnego łączącego osobę upoważnioną do przetwarzania danych osobowych z Beneficjentem i z wyżej wymienionymi podmiotami.</w:t>
      </w:r>
    </w:p>
    <w:p w14:paraId="07B1F3DD" w14:textId="0FF4583E"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Powierzając</w:t>
      </w:r>
      <w:r w:rsidR="00FB740C">
        <w:rPr>
          <w:rFonts w:cstheme="minorHAnsi"/>
          <w:sz w:val="24"/>
          <w:szCs w:val="24"/>
        </w:rPr>
        <w:t>y</w:t>
      </w:r>
      <w:r w:rsidRPr="00AF24D8">
        <w:rPr>
          <w:rFonts w:cstheme="minorHAnsi"/>
          <w:sz w:val="24"/>
          <w:szCs w:val="24"/>
        </w:rPr>
        <w:t xml:space="preserve"> umocowuje Beneficjenta do wydawania oraz odwoływania osobom, o których mowa w ust. 19, imiennych upoważnień do przetwarzania danych osobowych w zbiorze, o których mowa w ust. 2</w:t>
      </w:r>
      <w:r w:rsidR="0004604C" w:rsidRPr="00AF24D8">
        <w:rPr>
          <w:rFonts w:cstheme="minorHAnsi"/>
          <w:sz w:val="24"/>
          <w:szCs w:val="24"/>
        </w:rPr>
        <w:t>.</w:t>
      </w:r>
      <w:r w:rsidRPr="00AF24D8">
        <w:rPr>
          <w:rFonts w:cstheme="minorHAnsi"/>
          <w:sz w:val="24"/>
          <w:szCs w:val="24"/>
        </w:rPr>
        <w:t xml:space="preserve"> Upoważnienia przechowuje Beneficjent w swojej siedzibie. Wzór upoważnienia do przetwarzania danych osobowych oraz wzór odwołania upoważnienia do przetwarzania danych osobowych zostały określone odpowiednio w załączniku nr 8 i 9 do </w:t>
      </w:r>
      <w:r w:rsidR="00846F26" w:rsidRPr="00AF24D8">
        <w:rPr>
          <w:rFonts w:cstheme="minorHAnsi"/>
          <w:sz w:val="24"/>
          <w:szCs w:val="24"/>
        </w:rPr>
        <w:t>Umowy</w:t>
      </w:r>
      <w:r w:rsidRPr="00AF24D8">
        <w:rPr>
          <w:rFonts w:cstheme="minorHAnsi"/>
          <w:sz w:val="24"/>
          <w:szCs w:val="24"/>
        </w:rPr>
        <w:t xml:space="preserve">. </w:t>
      </w:r>
      <w:r w:rsidR="00D41D8E">
        <w:rPr>
          <w:rFonts w:cstheme="minorHAnsi"/>
          <w:sz w:val="24"/>
          <w:szCs w:val="24"/>
        </w:rPr>
        <w:t>Powierzający</w:t>
      </w:r>
      <w:r w:rsidRPr="00AF24D8">
        <w:rPr>
          <w:rFonts w:cstheme="minorHAnsi"/>
          <w:sz w:val="24"/>
          <w:szCs w:val="24"/>
        </w:rPr>
        <w:t xml:space="preserve"> dopuszcza stosowanie przez Beneficjenta </w:t>
      </w:r>
      <w:r w:rsidRPr="00AF24D8">
        <w:rPr>
          <w:rFonts w:cstheme="minorHAnsi"/>
          <w:sz w:val="24"/>
          <w:szCs w:val="24"/>
        </w:rPr>
        <w:lastRenderedPageBreak/>
        <w:t xml:space="preserve">innych wzorów niż określone odpowiednio w załączniku nr 8 i 9 do </w:t>
      </w:r>
      <w:r w:rsidR="002B3215">
        <w:rPr>
          <w:rFonts w:cstheme="minorHAnsi"/>
          <w:sz w:val="24"/>
          <w:szCs w:val="24"/>
        </w:rPr>
        <w:t>U</w:t>
      </w:r>
      <w:r w:rsidR="00846F26" w:rsidRPr="00AF24D8">
        <w:rPr>
          <w:rFonts w:cstheme="minorHAnsi"/>
          <w:sz w:val="24"/>
          <w:szCs w:val="24"/>
        </w:rPr>
        <w:t>mowy</w:t>
      </w:r>
      <w:r w:rsidRPr="00AF24D8">
        <w:rPr>
          <w:rFonts w:cstheme="minorHAnsi"/>
          <w:sz w:val="24"/>
          <w:szCs w:val="24"/>
        </w:rPr>
        <w:t xml:space="preserve">, o ile zawierają one wszystkie elementy wskazane we wzorach określonych w tych załącznikach. </w:t>
      </w:r>
    </w:p>
    <w:p w14:paraId="50E51A55" w14:textId="42EE8E0D"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Imienne upoważnienia, o których mowa w ust. 21 są ważne do dnia odwołania, nie dłużej jednak n</w:t>
      </w:r>
      <w:r w:rsidR="00FF6864" w:rsidRPr="00AF24D8">
        <w:rPr>
          <w:rFonts w:cstheme="minorHAnsi"/>
          <w:sz w:val="24"/>
          <w:szCs w:val="24"/>
        </w:rPr>
        <w:t>iż do dnia, o którym mowa w § 1</w:t>
      </w:r>
      <w:r w:rsidR="00ED21DA">
        <w:rPr>
          <w:rFonts w:cstheme="minorHAnsi"/>
          <w:sz w:val="24"/>
          <w:szCs w:val="24"/>
        </w:rPr>
        <w:t>8</w:t>
      </w:r>
      <w:r w:rsidRPr="00AF24D8">
        <w:rPr>
          <w:rFonts w:cstheme="minorHAnsi"/>
          <w:sz w:val="24"/>
          <w:szCs w:val="24"/>
        </w:rPr>
        <w:t xml:space="preserve"> ust. 1. Upoważnienie wygasa z chwilą ustania zatrudnienia upoważnionego pracownika. Upoważnienie wygasa z chwilą ustania stosunku prawnego łączącego Beneficjenta z osobą wskazaną w ust. 19. Beneficjent winien posiadać przynajmniej jedną osobę legitymującą się imiennym upoważnieniem do przetwarzania danych osobowych odpowiedzialną za nadzór nad zarchiwizowaną dokumentacją do dnia zakończenia jej archiwizowania.</w:t>
      </w:r>
    </w:p>
    <w:p w14:paraId="00301FCD" w14:textId="54CC64E2"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Beneficjent prowadzi ewidencję osób upoważnionych do </w:t>
      </w:r>
      <w:r w:rsidR="00931246" w:rsidRPr="00AF24D8">
        <w:rPr>
          <w:rFonts w:cstheme="minorHAnsi"/>
          <w:sz w:val="24"/>
          <w:szCs w:val="24"/>
        </w:rPr>
        <w:t xml:space="preserve">przetwarzania danych osobowych </w:t>
      </w:r>
      <w:r w:rsidRPr="00AF24D8">
        <w:rPr>
          <w:rFonts w:cstheme="minorHAnsi"/>
          <w:sz w:val="24"/>
          <w:szCs w:val="24"/>
        </w:rPr>
        <w:t xml:space="preserve">w związku z wykonywaniem </w:t>
      </w:r>
      <w:r w:rsidR="00952CC1">
        <w:rPr>
          <w:rFonts w:cstheme="minorHAnsi"/>
          <w:sz w:val="24"/>
          <w:szCs w:val="24"/>
        </w:rPr>
        <w:t>U</w:t>
      </w:r>
      <w:r w:rsidR="00846F26" w:rsidRPr="00AF24D8">
        <w:rPr>
          <w:rFonts w:cstheme="minorHAnsi"/>
          <w:sz w:val="24"/>
          <w:szCs w:val="24"/>
        </w:rPr>
        <w:t>mowy</w:t>
      </w:r>
      <w:r w:rsidRPr="00AF24D8">
        <w:rPr>
          <w:rFonts w:cstheme="minorHAnsi"/>
          <w:sz w:val="24"/>
          <w:szCs w:val="24"/>
        </w:rPr>
        <w:t>.</w:t>
      </w:r>
    </w:p>
    <w:p w14:paraId="5140A4AF" w14:textId="0309128D"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Powierzając</w:t>
      </w:r>
      <w:r w:rsidR="00952CC1">
        <w:rPr>
          <w:rFonts w:cstheme="minorHAnsi"/>
          <w:sz w:val="24"/>
          <w:szCs w:val="24"/>
        </w:rPr>
        <w:t>y</w:t>
      </w:r>
      <w:r w:rsidRPr="00AF24D8">
        <w:rPr>
          <w:rFonts w:cstheme="minorHAnsi"/>
          <w:sz w:val="24"/>
          <w:szCs w:val="24"/>
        </w:rPr>
        <w:t xml:space="preserve"> umocowuje Beneficjenta do dalszego umocowywania podmiotów, o których mowa w ust. 12, do wydawania oraz odwoływania osobom, o których mowa w ust. 19, upoważnień do przetwarzania danych osobowych w zbiorach, o których mowa w ust. 2. W takim wypadku stosuje się odpowiednie postanowienia dotyczące Beneficjentów w tym zakresie. </w:t>
      </w:r>
    </w:p>
    <w:p w14:paraId="37FAA3AB" w14:textId="63A36564"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Powierzając</w:t>
      </w:r>
      <w:r w:rsidR="008E2709">
        <w:rPr>
          <w:rFonts w:cstheme="minorHAnsi"/>
          <w:sz w:val="24"/>
          <w:szCs w:val="24"/>
        </w:rPr>
        <w:t>y</w:t>
      </w:r>
      <w:r w:rsidRPr="00AF24D8">
        <w:rPr>
          <w:rFonts w:cstheme="minorHAnsi"/>
          <w:sz w:val="24"/>
          <w:szCs w:val="24"/>
        </w:rPr>
        <w:t xml:space="preserve"> umocowuje Beneficjenta do określenia wzoru upoważnienia do przetwarzania danych osobowych oraz wzoru odwołania upoważnienia do przetwarzania danych osobowych przez podmioty, o których mowa w ust. 12. </w:t>
      </w:r>
      <w:r w:rsidR="00793260">
        <w:rPr>
          <w:rFonts w:cstheme="minorHAnsi"/>
          <w:sz w:val="24"/>
          <w:szCs w:val="24"/>
        </w:rPr>
        <w:t>Powierzający</w:t>
      </w:r>
      <w:r w:rsidRPr="00AF24D8">
        <w:rPr>
          <w:rFonts w:cstheme="minorHAnsi"/>
          <w:sz w:val="24"/>
          <w:szCs w:val="24"/>
        </w:rPr>
        <w:t xml:space="preserve"> zaleca stosowanie wzoru upoważnienia do przetwarzania danych osobowych oraz wzoru odwołania upoważnienia do przetwarzania danych osobowych, które zostały określone odpowiednio w załączniku nr 8 i 9 do </w:t>
      </w:r>
      <w:r w:rsidR="00846F26" w:rsidRPr="00AF24D8">
        <w:rPr>
          <w:rFonts w:cstheme="minorHAnsi"/>
          <w:sz w:val="24"/>
          <w:szCs w:val="24"/>
        </w:rPr>
        <w:t>Umowy</w:t>
      </w:r>
      <w:r w:rsidRPr="00AF24D8">
        <w:rPr>
          <w:rFonts w:cstheme="minorHAnsi"/>
          <w:sz w:val="24"/>
          <w:szCs w:val="24"/>
        </w:rPr>
        <w:t xml:space="preserve">. </w:t>
      </w:r>
      <w:r w:rsidR="00B10A7E">
        <w:rPr>
          <w:rFonts w:cstheme="minorHAnsi"/>
          <w:sz w:val="24"/>
          <w:szCs w:val="24"/>
        </w:rPr>
        <w:t>Powierzający</w:t>
      </w:r>
      <w:r w:rsidRPr="00AF24D8">
        <w:rPr>
          <w:rFonts w:cstheme="minorHAnsi"/>
          <w:sz w:val="24"/>
          <w:szCs w:val="24"/>
        </w:rPr>
        <w:t xml:space="preserve"> dopuszcza stosowanie innych wzorów niż określone odpowiednio w załączniku nr 8 i 9 do </w:t>
      </w:r>
      <w:r w:rsidR="00846F26" w:rsidRPr="00AF24D8">
        <w:rPr>
          <w:rFonts w:cstheme="minorHAnsi"/>
          <w:sz w:val="24"/>
          <w:szCs w:val="24"/>
        </w:rPr>
        <w:t>Umowy</w:t>
      </w:r>
      <w:r w:rsidRPr="00AF24D8">
        <w:rPr>
          <w:rFonts w:cstheme="minorHAnsi"/>
          <w:sz w:val="24"/>
          <w:szCs w:val="24"/>
        </w:rPr>
        <w:t>, o ile zawierają one wszystkie elementy wskazane we wzorach określonych w tych załącznikach.</w:t>
      </w:r>
    </w:p>
    <w:p w14:paraId="2565B409" w14:textId="519242F8"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Powierzając</w:t>
      </w:r>
      <w:r w:rsidR="00B10A7E">
        <w:rPr>
          <w:rFonts w:cstheme="minorHAnsi"/>
          <w:sz w:val="24"/>
          <w:szCs w:val="24"/>
        </w:rPr>
        <w:t>y</w:t>
      </w:r>
      <w:r w:rsidRPr="00AF24D8">
        <w:rPr>
          <w:rFonts w:cstheme="minorHAnsi"/>
          <w:sz w:val="24"/>
          <w:szCs w:val="24"/>
        </w:rPr>
        <w:t xml:space="preserve"> zobowiązuje Beneficjenta do wykonywania wobec osób, których dane dotyczą, obowiązków informacyjnych wynikających z art. 13 i art. 14 RODO.</w:t>
      </w:r>
    </w:p>
    <w:p w14:paraId="49B879BD" w14:textId="731FFE01" w:rsidR="007543EB" w:rsidRPr="00AF24D8" w:rsidRDefault="007543EB" w:rsidP="000B2E99">
      <w:pPr>
        <w:numPr>
          <w:ilvl w:val="0"/>
          <w:numId w:val="38"/>
        </w:numPr>
        <w:tabs>
          <w:tab w:val="left" w:pos="1080"/>
        </w:tabs>
        <w:suppressAutoHyphens/>
        <w:spacing w:after="0" w:line="360" w:lineRule="auto"/>
        <w:rPr>
          <w:rFonts w:cstheme="minorHAnsi"/>
          <w:sz w:val="24"/>
          <w:szCs w:val="24"/>
        </w:rPr>
      </w:pPr>
      <w:r w:rsidRPr="00AF24D8">
        <w:rPr>
          <w:rFonts w:cstheme="minorHAnsi"/>
          <w:sz w:val="24"/>
          <w:szCs w:val="24"/>
        </w:rPr>
        <w:t xml:space="preserve">Beneficjent zobowiązany jest do przekazania </w:t>
      </w:r>
      <w:r w:rsidR="003A7671">
        <w:rPr>
          <w:rFonts w:cstheme="minorHAnsi"/>
          <w:sz w:val="24"/>
          <w:szCs w:val="24"/>
        </w:rPr>
        <w:t>Powierzającemu</w:t>
      </w:r>
      <w:r w:rsidRPr="00AF24D8">
        <w:rPr>
          <w:rFonts w:cstheme="minorHAnsi"/>
          <w:sz w:val="24"/>
          <w:szCs w:val="24"/>
        </w:rPr>
        <w:t xml:space="preserve"> wykazu podmiotów, o których mowa w ust. 12, za każdym razem, gdy takie powierzenie przetwarzanie danych osobowych nastąpi, a także na każde jej żądanie. Wykaz podmiotów będzie zawierał, co najmniej, nazwę podmiotu oraz dane kontaktowe podmiotu.</w:t>
      </w:r>
    </w:p>
    <w:p w14:paraId="4523118A" w14:textId="6703CA7D" w:rsidR="007543EB" w:rsidRPr="00AF24D8" w:rsidRDefault="007543EB" w:rsidP="000B2E99">
      <w:pPr>
        <w:numPr>
          <w:ilvl w:val="0"/>
          <w:numId w:val="38"/>
        </w:numPr>
        <w:tabs>
          <w:tab w:val="left" w:pos="1080"/>
        </w:tabs>
        <w:suppressAutoHyphens/>
        <w:spacing w:after="0" w:line="360" w:lineRule="auto"/>
        <w:rPr>
          <w:rFonts w:cstheme="minorHAnsi"/>
          <w:sz w:val="24"/>
          <w:szCs w:val="24"/>
        </w:rPr>
      </w:pPr>
      <w:r w:rsidRPr="00AF24D8">
        <w:rPr>
          <w:rFonts w:cstheme="minorHAnsi"/>
          <w:sz w:val="24"/>
          <w:szCs w:val="24"/>
        </w:rPr>
        <w:lastRenderedPageBreak/>
        <w:t>Powierzając</w:t>
      </w:r>
      <w:r w:rsidR="00B64210">
        <w:rPr>
          <w:rFonts w:cstheme="minorHAnsi"/>
          <w:sz w:val="24"/>
          <w:szCs w:val="24"/>
        </w:rPr>
        <w:t>y</w:t>
      </w:r>
      <w:r w:rsidRPr="00AF24D8">
        <w:rPr>
          <w:rFonts w:cstheme="minorHAnsi"/>
          <w:sz w:val="24"/>
          <w:szCs w:val="24"/>
        </w:rPr>
        <w:t xml:space="preserve"> umocowuje Beneficjenta do takiego formułowania umów zawieranych przez Beneficjen</w:t>
      </w:r>
      <w:r w:rsidR="00931246" w:rsidRPr="00AF24D8">
        <w:rPr>
          <w:rFonts w:cstheme="minorHAnsi"/>
          <w:sz w:val="24"/>
          <w:szCs w:val="24"/>
        </w:rPr>
        <w:t xml:space="preserve">ta z </w:t>
      </w:r>
      <w:r w:rsidR="00662398" w:rsidRPr="00AF24D8">
        <w:rPr>
          <w:rFonts w:cstheme="minorHAnsi"/>
          <w:sz w:val="24"/>
          <w:szCs w:val="24"/>
        </w:rPr>
        <w:t>podmiotami,</w:t>
      </w:r>
      <w:r w:rsidR="00931246" w:rsidRPr="00AF24D8">
        <w:rPr>
          <w:rFonts w:cstheme="minorHAnsi"/>
          <w:sz w:val="24"/>
          <w:szCs w:val="24"/>
        </w:rPr>
        <w:t xml:space="preserve"> o których mowa </w:t>
      </w:r>
      <w:r w:rsidRPr="00AF24D8">
        <w:rPr>
          <w:rFonts w:cstheme="minorHAnsi"/>
          <w:sz w:val="24"/>
          <w:szCs w:val="24"/>
        </w:rPr>
        <w:t xml:space="preserve">w ust. 12, by podmioty te były zobowiązane do wykonywania wobec osób, których dane dotyczą, obowiązków informacyjnych wynikających z art. 13 </w:t>
      </w:r>
      <w:r w:rsidR="00662398" w:rsidRPr="00AF24D8">
        <w:rPr>
          <w:rFonts w:cstheme="minorHAnsi"/>
          <w:sz w:val="24"/>
          <w:szCs w:val="24"/>
        </w:rPr>
        <w:t>i art.</w:t>
      </w:r>
      <w:r w:rsidRPr="00AF24D8">
        <w:rPr>
          <w:rFonts w:cstheme="minorHAnsi"/>
          <w:sz w:val="24"/>
          <w:szCs w:val="24"/>
        </w:rPr>
        <w:t xml:space="preserve"> 14 RODO.</w:t>
      </w:r>
    </w:p>
    <w:p w14:paraId="6D64B8B7" w14:textId="77777777"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Beneficjent zobowiązany jest do podjęcia wszelkich kroków służących zachowaniu tajemnicy danych osobowych przetwarzanych przez mające do nich dostęp osoby upoważnione do przetwarzania danych osobowych oraz sposobu ich zabezpieczenia.</w:t>
      </w:r>
    </w:p>
    <w:p w14:paraId="4C0F3FAA" w14:textId="177C1958"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Beneficjent niezwłocznie informuje </w:t>
      </w:r>
      <w:r w:rsidR="00F01E0A">
        <w:rPr>
          <w:rFonts w:cstheme="minorHAnsi"/>
          <w:sz w:val="24"/>
          <w:szCs w:val="24"/>
        </w:rPr>
        <w:t>Powierzającego</w:t>
      </w:r>
      <w:r w:rsidRPr="00AF24D8">
        <w:rPr>
          <w:rFonts w:cstheme="minorHAnsi"/>
          <w:sz w:val="24"/>
          <w:szCs w:val="24"/>
        </w:rPr>
        <w:t xml:space="preserve"> o:</w:t>
      </w:r>
    </w:p>
    <w:p w14:paraId="000A27EA" w14:textId="77777777" w:rsidR="007543EB" w:rsidRPr="00AF24D8" w:rsidRDefault="007543EB" w:rsidP="000B2E99">
      <w:pPr>
        <w:numPr>
          <w:ilvl w:val="0"/>
          <w:numId w:val="45"/>
        </w:numPr>
        <w:spacing w:after="0" w:line="360" w:lineRule="auto"/>
        <w:ind w:left="709" w:hanging="283"/>
        <w:rPr>
          <w:rFonts w:cstheme="minorHAnsi"/>
          <w:sz w:val="24"/>
          <w:szCs w:val="24"/>
        </w:rPr>
      </w:pPr>
      <w:r w:rsidRPr="00AF24D8">
        <w:rPr>
          <w:rFonts w:cstheme="minorHAnsi"/>
          <w:sz w:val="24"/>
          <w:szCs w:val="24"/>
        </w:rPr>
        <w:t>wszelkich przypadkach naruszenia tajemnicy danych osobowych lub o ich niewłaściwym użyciu oraz naruszeniu obowiązków dotyczących ochrony powierzonych do przetwarzania danych osobowych, z zastrzeżeniem ust. 32;</w:t>
      </w:r>
    </w:p>
    <w:p w14:paraId="20A9F69B" w14:textId="77777777" w:rsidR="007543EB" w:rsidRPr="00AF24D8" w:rsidRDefault="007543EB" w:rsidP="000B2E99">
      <w:pPr>
        <w:numPr>
          <w:ilvl w:val="0"/>
          <w:numId w:val="45"/>
        </w:numPr>
        <w:spacing w:after="0" w:line="360" w:lineRule="auto"/>
        <w:ind w:left="709" w:hanging="283"/>
        <w:rPr>
          <w:rFonts w:cstheme="minorHAnsi"/>
          <w:sz w:val="24"/>
          <w:szCs w:val="24"/>
        </w:rPr>
      </w:pPr>
      <w:r w:rsidRPr="00AF24D8">
        <w:rPr>
          <w:rFonts w:cstheme="minorHAnsi"/>
          <w:sz w:val="24"/>
          <w:szCs w:val="24"/>
        </w:rPr>
        <w:t>wszelkich czynnościach z własnym udziałem w sprawach dotyczących ochrony danych osobowych prowadzonych w szczególności przed Prezesem Urzędu Ochrony Danych Osobowych, Europejskim Inspektoratem Ochrony Danych Osobowych, urzędami państwowymi, policją lub przed sądem;</w:t>
      </w:r>
    </w:p>
    <w:p w14:paraId="33664D6F" w14:textId="77777777" w:rsidR="007543EB" w:rsidRPr="00AF24D8" w:rsidRDefault="007543EB" w:rsidP="000B2E99">
      <w:pPr>
        <w:numPr>
          <w:ilvl w:val="0"/>
          <w:numId w:val="45"/>
        </w:numPr>
        <w:spacing w:after="0" w:line="360" w:lineRule="auto"/>
        <w:ind w:left="709" w:hanging="283"/>
        <w:rPr>
          <w:rFonts w:cstheme="minorHAnsi"/>
          <w:sz w:val="24"/>
          <w:szCs w:val="24"/>
        </w:rPr>
      </w:pPr>
      <w:r w:rsidRPr="00AF24D8">
        <w:rPr>
          <w:rFonts w:cstheme="minorHAnsi"/>
          <w:sz w:val="24"/>
          <w:szCs w:val="24"/>
        </w:rPr>
        <w:t>o wynikach kontroli prowadzonych przez podmioty uprawnione w zakresie przetwarzania danych osobowych wraz z informacją na temat zastosowania się do wydanyc</w:t>
      </w:r>
      <w:r w:rsidR="00F36071" w:rsidRPr="00AF24D8">
        <w:rPr>
          <w:rFonts w:cstheme="minorHAnsi"/>
          <w:sz w:val="24"/>
          <w:szCs w:val="24"/>
        </w:rPr>
        <w:t>h zaleceń,</w:t>
      </w:r>
      <w:r w:rsidR="00583507" w:rsidRPr="00AF24D8">
        <w:rPr>
          <w:rFonts w:cstheme="minorHAnsi"/>
          <w:sz w:val="24"/>
          <w:szCs w:val="24"/>
        </w:rPr>
        <w:t xml:space="preserve"> </w:t>
      </w:r>
      <w:r w:rsidRPr="00AF24D8">
        <w:rPr>
          <w:rFonts w:cstheme="minorHAnsi"/>
          <w:sz w:val="24"/>
          <w:szCs w:val="24"/>
        </w:rPr>
        <w:t>o których mowa w ust. 4</w:t>
      </w:r>
      <w:r w:rsidR="00CA43E8" w:rsidRPr="00AF24D8">
        <w:rPr>
          <w:rFonts w:cstheme="minorHAnsi"/>
          <w:sz w:val="24"/>
          <w:szCs w:val="24"/>
        </w:rPr>
        <w:t>3</w:t>
      </w:r>
      <w:r w:rsidRPr="00AF24D8">
        <w:rPr>
          <w:rFonts w:cstheme="minorHAnsi"/>
          <w:sz w:val="24"/>
          <w:szCs w:val="24"/>
        </w:rPr>
        <w:t>;</w:t>
      </w:r>
    </w:p>
    <w:p w14:paraId="76B57A7B" w14:textId="77777777" w:rsidR="007543EB" w:rsidRPr="00AF24D8" w:rsidRDefault="007543EB" w:rsidP="000B2E99">
      <w:pPr>
        <w:numPr>
          <w:ilvl w:val="0"/>
          <w:numId w:val="45"/>
        </w:numPr>
        <w:spacing w:after="0" w:line="360" w:lineRule="auto"/>
        <w:ind w:left="709" w:hanging="283"/>
        <w:rPr>
          <w:rFonts w:cstheme="minorHAnsi"/>
          <w:sz w:val="24"/>
          <w:szCs w:val="24"/>
        </w:rPr>
      </w:pPr>
      <w:r w:rsidRPr="00AF24D8">
        <w:rPr>
          <w:rFonts w:cstheme="minorHAnsi"/>
          <w:sz w:val="24"/>
          <w:szCs w:val="24"/>
        </w:rPr>
        <w:t>sytuacji, gdy jego zdaniem wydane mu polecenie stanowi naruszenie RODO lub innych przepisów o ochronie danych osobowych.</w:t>
      </w:r>
    </w:p>
    <w:p w14:paraId="2B28B4C0" w14:textId="039A2261"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Beneficjent zobowiązuje się do udzielenia Powierzającemu, na każde </w:t>
      </w:r>
      <w:r w:rsidR="0011147A">
        <w:rPr>
          <w:rFonts w:cstheme="minorHAnsi"/>
          <w:sz w:val="24"/>
          <w:szCs w:val="24"/>
        </w:rPr>
        <w:t>jego</w:t>
      </w:r>
      <w:r w:rsidRPr="00AF24D8">
        <w:rPr>
          <w:rFonts w:cstheme="minorHAnsi"/>
          <w:sz w:val="24"/>
          <w:szCs w:val="24"/>
        </w:rPr>
        <w:t xml:space="preserve"> żądanie, informacji na temat przetwarzania danych osobowych, o których mowa w niniejszym paragrafie, a w szczególności niezwłocznego przekazywania informacji o każdym przypadku naruszenia przez niego i </w:t>
      </w:r>
      <w:r w:rsidR="00FF6864" w:rsidRPr="00AF24D8">
        <w:rPr>
          <w:rFonts w:cstheme="minorHAnsi"/>
          <w:sz w:val="24"/>
          <w:szCs w:val="24"/>
        </w:rPr>
        <w:t xml:space="preserve">osoby przez niego upoważnione do przetwarzania danych osobowych, </w:t>
      </w:r>
      <w:r w:rsidRPr="00AF24D8">
        <w:rPr>
          <w:rFonts w:cstheme="minorHAnsi"/>
          <w:sz w:val="24"/>
          <w:szCs w:val="24"/>
        </w:rPr>
        <w:t>obowiązków dotyczących ochrony danych osobowych.</w:t>
      </w:r>
    </w:p>
    <w:p w14:paraId="53AAEB29" w14:textId="4B259C1C"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Beneficjent, bez zbędnej zwłoki, nie później jednak niż w ciągu 24 godzin po stwierdzeniu naruszenia, zgłosi </w:t>
      </w:r>
      <w:r w:rsidR="002C0C6D">
        <w:rPr>
          <w:rFonts w:cstheme="minorHAnsi"/>
          <w:sz w:val="24"/>
          <w:szCs w:val="24"/>
        </w:rPr>
        <w:t>Powierzającemu</w:t>
      </w:r>
      <w:r w:rsidRPr="00AF24D8">
        <w:rPr>
          <w:rFonts w:cstheme="minorHAnsi"/>
          <w:sz w:val="24"/>
          <w:szCs w:val="24"/>
        </w:rPr>
        <w:t xml:space="preserve"> każde naruszenie ochrony danych osobowych. Zgłoszenie powinno oprócz elementów określonych w art. 33 ust. 3 RODO zawierać informacje umożliwiające Powierzającemu określenie czy naruszenie skutkuje wysokim ryzykiem naruszenia praw lub wolności osób fizycznych. Jeżeli informacji, o których </w:t>
      </w:r>
      <w:r w:rsidRPr="00AF24D8">
        <w:rPr>
          <w:rFonts w:cstheme="minorHAnsi"/>
          <w:sz w:val="24"/>
          <w:szCs w:val="24"/>
        </w:rPr>
        <w:lastRenderedPageBreak/>
        <w:t>mowa w art. 33 ust. 3 RODO nie da się udzielić w tym samym czasie, Beneficjent może ich udzielać sukcesywnie bez zbędnej zwłoki.</w:t>
      </w:r>
    </w:p>
    <w:p w14:paraId="5F0C73B0" w14:textId="65F3B3D9"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W przypadku wystąpienia naruszenia ochrony danych osobowych, mogącego powodować w ocenie Powierzającego wysokie ryzyko naruszenia praw lub wolności osób fizycznych, Beneficjent na wniosek </w:t>
      </w:r>
      <w:r w:rsidR="002C0C6D">
        <w:rPr>
          <w:rFonts w:cstheme="minorHAnsi"/>
          <w:sz w:val="24"/>
          <w:szCs w:val="24"/>
        </w:rPr>
        <w:t>Powierzającego</w:t>
      </w:r>
      <w:r w:rsidRPr="00AF24D8">
        <w:rPr>
          <w:rFonts w:cstheme="minorHAnsi"/>
          <w:sz w:val="24"/>
          <w:szCs w:val="24"/>
        </w:rPr>
        <w:t xml:space="preserve"> zgodnie z </w:t>
      </w:r>
      <w:r w:rsidR="002C0C6D">
        <w:rPr>
          <w:rFonts w:cstheme="minorHAnsi"/>
          <w:sz w:val="24"/>
          <w:szCs w:val="24"/>
        </w:rPr>
        <w:t xml:space="preserve">jego </w:t>
      </w:r>
      <w:r w:rsidRPr="00AF24D8">
        <w:rPr>
          <w:rFonts w:cstheme="minorHAnsi"/>
          <w:sz w:val="24"/>
          <w:szCs w:val="24"/>
        </w:rPr>
        <w:t xml:space="preserve">zaleceniami bez zbędnej zwłoki zawiadomi osoby, których naruszenie ochrony danych osobowych dotyczy, o ile </w:t>
      </w:r>
      <w:r w:rsidR="00BB29DE">
        <w:rPr>
          <w:rFonts w:cstheme="minorHAnsi"/>
          <w:sz w:val="24"/>
          <w:szCs w:val="24"/>
        </w:rPr>
        <w:t>Powierzający</w:t>
      </w:r>
      <w:r w:rsidRPr="00AF24D8">
        <w:rPr>
          <w:rFonts w:cstheme="minorHAnsi"/>
          <w:sz w:val="24"/>
          <w:szCs w:val="24"/>
        </w:rPr>
        <w:t xml:space="preserve"> o to wystąpi.</w:t>
      </w:r>
    </w:p>
    <w:p w14:paraId="7BBF0113" w14:textId="51476D8A"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Beneficjent pomaga Powierzającemu wywiązać się </w:t>
      </w:r>
      <w:r w:rsidR="00716955">
        <w:rPr>
          <w:rFonts w:cstheme="minorHAnsi"/>
          <w:sz w:val="24"/>
          <w:szCs w:val="24"/>
        </w:rPr>
        <w:br/>
      </w:r>
      <w:r w:rsidRPr="00AF24D8">
        <w:rPr>
          <w:rFonts w:cstheme="minorHAnsi"/>
          <w:sz w:val="24"/>
          <w:szCs w:val="24"/>
        </w:rPr>
        <w:t>z obowiązków określonych w art. 32 - 36 RODO.</w:t>
      </w:r>
    </w:p>
    <w:p w14:paraId="69992372" w14:textId="3C421B94"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Beneficjent pomaga Powierzającemu wywiązać się z obowiązku odpowiadania na żądania osoby, której dane dotyczą, w zakresie wykonywania jej praw określonych w rozdziale III RODO.</w:t>
      </w:r>
    </w:p>
    <w:p w14:paraId="32F1BBD5" w14:textId="6B117D3F"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Beneficjent umożliwi Powierzającemu lub podmiotom przez nie upoważnionym, w miejscach, w których są przetwarzane powierzone dane osobowe, dokonanie kontroli lub audytu zgodności przetwarzania powierzonych danych osobowych z RODO, ustawą o ochronie danych osobowych, przepisami prawa powszechnie obowiązującego dotyczącymi ochrony danych osobowych z </w:t>
      </w:r>
      <w:r w:rsidR="00813453">
        <w:rPr>
          <w:rFonts w:cstheme="minorHAnsi"/>
          <w:sz w:val="24"/>
          <w:szCs w:val="24"/>
        </w:rPr>
        <w:t>U</w:t>
      </w:r>
      <w:r w:rsidRPr="00AF24D8">
        <w:rPr>
          <w:rFonts w:cstheme="minorHAnsi"/>
          <w:sz w:val="24"/>
          <w:szCs w:val="24"/>
        </w:rPr>
        <w:t>mową.</w:t>
      </w:r>
      <w:r w:rsidRPr="00AF24D8">
        <w:rPr>
          <w:rFonts w:cstheme="minorHAnsi"/>
          <w:bCs/>
          <w:sz w:val="24"/>
          <w:szCs w:val="24"/>
        </w:rPr>
        <w:t xml:space="preserve"> Zawiadomienie o zamiarze przeprowadzenia kontroli powinno być przekazane podmiotowi kontrolowanemu co najmniej 5 dni przed rozpoczęciem kontroli lub audytu</w:t>
      </w:r>
      <w:r w:rsidRPr="00AF24D8">
        <w:rPr>
          <w:rFonts w:cstheme="minorHAnsi"/>
          <w:sz w:val="24"/>
          <w:szCs w:val="24"/>
        </w:rPr>
        <w:t>.</w:t>
      </w:r>
    </w:p>
    <w:p w14:paraId="7EBFB809" w14:textId="344D372A"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Podmioty, o których mowa w ust. 12 powinny spełniać te same gwarancje i obowiązki, jakie zostały nałożone w niniejszej </w:t>
      </w:r>
      <w:r w:rsidR="00846F26" w:rsidRPr="00AF24D8">
        <w:rPr>
          <w:rFonts w:cstheme="minorHAnsi"/>
          <w:sz w:val="24"/>
          <w:szCs w:val="24"/>
        </w:rPr>
        <w:t>Umowy</w:t>
      </w:r>
      <w:r w:rsidRPr="00AF24D8">
        <w:rPr>
          <w:rFonts w:cstheme="minorHAnsi"/>
          <w:sz w:val="24"/>
          <w:szCs w:val="24"/>
        </w:rPr>
        <w:t xml:space="preserve"> na Beneficjenta.</w:t>
      </w:r>
    </w:p>
    <w:p w14:paraId="1C04336C" w14:textId="7C468642"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Beneficjent ponosi pełną odpowiedzialność w</w:t>
      </w:r>
      <w:r w:rsidR="00F36071" w:rsidRPr="00AF24D8">
        <w:rPr>
          <w:rFonts w:cstheme="minorHAnsi"/>
          <w:sz w:val="24"/>
          <w:szCs w:val="24"/>
        </w:rPr>
        <w:t xml:space="preserve">obec </w:t>
      </w:r>
      <w:r w:rsidRPr="00AF24D8">
        <w:rPr>
          <w:rFonts w:cstheme="minorHAnsi"/>
          <w:sz w:val="24"/>
          <w:szCs w:val="24"/>
        </w:rPr>
        <w:t xml:space="preserve">Powierzającego za niewywiązywanie się z obowiązków spoczywających na Podmiotach, o których mowa w ust. 12 wynikających z niniejszej </w:t>
      </w:r>
      <w:r w:rsidR="00846F26" w:rsidRPr="00AF24D8">
        <w:rPr>
          <w:rFonts w:cstheme="minorHAnsi"/>
          <w:sz w:val="24"/>
          <w:szCs w:val="24"/>
        </w:rPr>
        <w:t>Umowy</w:t>
      </w:r>
      <w:r w:rsidRPr="00AF24D8">
        <w:rPr>
          <w:rFonts w:cstheme="minorHAnsi"/>
          <w:sz w:val="24"/>
          <w:szCs w:val="24"/>
        </w:rPr>
        <w:t>.</w:t>
      </w:r>
    </w:p>
    <w:p w14:paraId="68357D57" w14:textId="74A11671"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W przypadku powzięcia przez </w:t>
      </w:r>
      <w:r w:rsidR="00662398" w:rsidRPr="00AF24D8">
        <w:rPr>
          <w:rFonts w:cstheme="minorHAnsi"/>
          <w:sz w:val="24"/>
          <w:szCs w:val="24"/>
        </w:rPr>
        <w:t>Powierzającego wiadomości</w:t>
      </w:r>
      <w:r w:rsidRPr="00AF24D8">
        <w:rPr>
          <w:rFonts w:cstheme="minorHAnsi"/>
          <w:sz w:val="24"/>
          <w:szCs w:val="24"/>
        </w:rPr>
        <w:t xml:space="preserve"> </w:t>
      </w:r>
      <w:r w:rsidR="00716955">
        <w:rPr>
          <w:rFonts w:cstheme="minorHAnsi"/>
          <w:sz w:val="24"/>
          <w:szCs w:val="24"/>
        </w:rPr>
        <w:br/>
      </w:r>
      <w:r w:rsidRPr="00AF24D8">
        <w:rPr>
          <w:rFonts w:cstheme="minorHAnsi"/>
          <w:sz w:val="24"/>
          <w:szCs w:val="24"/>
        </w:rPr>
        <w:t xml:space="preserve">o rażącym naruszeniu przez Beneficjenta obowiązków wynikających z RODO, ustawy </w:t>
      </w:r>
      <w:r w:rsidR="00716955">
        <w:rPr>
          <w:rFonts w:cstheme="minorHAnsi"/>
          <w:sz w:val="24"/>
          <w:szCs w:val="24"/>
        </w:rPr>
        <w:br/>
      </w:r>
      <w:r w:rsidRPr="00AF24D8">
        <w:rPr>
          <w:rFonts w:cstheme="minorHAnsi"/>
          <w:sz w:val="24"/>
          <w:szCs w:val="24"/>
        </w:rPr>
        <w:t xml:space="preserve">o ochronie danych osobowych, przepisów prawa powszechnie obowiązującego dotyczących ochrony danych osobowych lub z </w:t>
      </w:r>
      <w:r w:rsidR="00846F26" w:rsidRPr="00AF24D8">
        <w:rPr>
          <w:rFonts w:cstheme="minorHAnsi"/>
          <w:sz w:val="24"/>
          <w:szCs w:val="24"/>
        </w:rPr>
        <w:t>umowie</w:t>
      </w:r>
      <w:r w:rsidRPr="00AF24D8">
        <w:rPr>
          <w:rFonts w:cstheme="minorHAnsi"/>
          <w:sz w:val="24"/>
          <w:szCs w:val="24"/>
        </w:rPr>
        <w:t>, Beneficjent umożliwi Powierzającemu lub podmiotom przez nie upoważnionym dokonanie niezapowiedzianej kontroli, w celu, o którym mowa w ust. 36.</w:t>
      </w:r>
    </w:p>
    <w:p w14:paraId="67165AE7" w14:textId="4CE42DEB" w:rsidR="007543EB" w:rsidRPr="00AF24D8" w:rsidRDefault="007543EB" w:rsidP="000B2E99">
      <w:pPr>
        <w:numPr>
          <w:ilvl w:val="0"/>
          <w:numId w:val="38"/>
        </w:numPr>
        <w:suppressAutoHyphens/>
        <w:spacing w:after="0" w:line="360" w:lineRule="auto"/>
        <w:rPr>
          <w:rFonts w:cstheme="minorHAnsi"/>
          <w:iCs/>
          <w:sz w:val="24"/>
          <w:szCs w:val="24"/>
        </w:rPr>
      </w:pPr>
      <w:r w:rsidRPr="00AF24D8">
        <w:rPr>
          <w:rFonts w:cstheme="minorHAnsi"/>
          <w:iCs/>
          <w:sz w:val="24"/>
          <w:szCs w:val="24"/>
        </w:rPr>
        <w:lastRenderedPageBreak/>
        <w:t xml:space="preserve">Kontrolerzy </w:t>
      </w:r>
      <w:r w:rsidRPr="00AF24D8">
        <w:rPr>
          <w:rFonts w:cstheme="minorHAnsi"/>
          <w:sz w:val="24"/>
          <w:szCs w:val="24"/>
        </w:rPr>
        <w:t>Powierzającego</w:t>
      </w:r>
      <w:r w:rsidRPr="00AF24D8">
        <w:rPr>
          <w:rFonts w:cstheme="minorHAnsi"/>
          <w:iCs/>
          <w:sz w:val="24"/>
          <w:szCs w:val="24"/>
        </w:rPr>
        <w:t xml:space="preserve"> lub podmiotów przez nich upoważnionych, mają w szczególności prawo:</w:t>
      </w:r>
    </w:p>
    <w:p w14:paraId="5FAA4A20" w14:textId="2AB48E7D" w:rsidR="007543EB" w:rsidRPr="00AF24D8" w:rsidRDefault="007543EB" w:rsidP="000B2E99">
      <w:pPr>
        <w:numPr>
          <w:ilvl w:val="0"/>
          <w:numId w:val="46"/>
        </w:numPr>
        <w:spacing w:after="0" w:line="360" w:lineRule="auto"/>
        <w:ind w:left="709" w:hanging="283"/>
        <w:rPr>
          <w:rFonts w:cstheme="minorHAnsi"/>
          <w:sz w:val="24"/>
          <w:szCs w:val="24"/>
        </w:rPr>
      </w:pPr>
      <w:r w:rsidRPr="00AF24D8">
        <w:rPr>
          <w:rFonts w:cstheme="minorHAnsi"/>
          <w:sz w:val="24"/>
          <w:szCs w:val="24"/>
        </w:rPr>
        <w:t xml:space="preserve">wstępu, w godzinach pracy Beneficjenta, za okazaniem imiennego upoważnienia, </w:t>
      </w:r>
      <w:r w:rsidRPr="00AF24D8">
        <w:rPr>
          <w:rFonts w:cstheme="minorHAnsi"/>
          <w:sz w:val="24"/>
          <w:szCs w:val="24"/>
        </w:rPr>
        <w:br/>
        <w:t xml:space="preserve">do pomieszczenia, w którym jest zlokalizowany zbiór powierzonych do przetwarzania danych osobowych oraz pomieszczenia, w którym są przetwarzane powierzone dane osobowe i przeprowadzenia niezbędnych badań lub innych czynności kontrolnych </w:t>
      </w:r>
      <w:r w:rsidR="00716955">
        <w:rPr>
          <w:rFonts w:cstheme="minorHAnsi"/>
          <w:sz w:val="24"/>
          <w:szCs w:val="24"/>
        </w:rPr>
        <w:br/>
      </w:r>
      <w:r w:rsidRPr="00AF24D8">
        <w:rPr>
          <w:rFonts w:cstheme="minorHAnsi"/>
          <w:sz w:val="24"/>
          <w:szCs w:val="24"/>
        </w:rPr>
        <w:t xml:space="preserve">w celu oceny zgodności przetwarzania danych osobowych z RODO, ustawą o ochronie danych osobowych, przepisami prawa powszechnie obowiązującego dotyczącymi ochrony danych osobowych oraz </w:t>
      </w:r>
      <w:r w:rsidR="0017517C" w:rsidRPr="00AF24D8">
        <w:rPr>
          <w:rFonts w:cstheme="minorHAnsi"/>
          <w:sz w:val="24"/>
          <w:szCs w:val="24"/>
        </w:rPr>
        <w:t>Umową</w:t>
      </w:r>
      <w:r w:rsidRPr="00AF24D8">
        <w:rPr>
          <w:rFonts w:cstheme="minorHAnsi"/>
          <w:sz w:val="24"/>
          <w:szCs w:val="24"/>
        </w:rPr>
        <w:t>;</w:t>
      </w:r>
    </w:p>
    <w:p w14:paraId="22EA9148" w14:textId="77777777" w:rsidR="007543EB" w:rsidRPr="00AF24D8" w:rsidRDefault="007543EB" w:rsidP="000B2E99">
      <w:pPr>
        <w:numPr>
          <w:ilvl w:val="0"/>
          <w:numId w:val="46"/>
        </w:numPr>
        <w:spacing w:after="0" w:line="360" w:lineRule="auto"/>
        <w:ind w:left="709" w:hanging="283"/>
        <w:rPr>
          <w:rFonts w:cstheme="minorHAnsi"/>
          <w:sz w:val="24"/>
          <w:szCs w:val="24"/>
        </w:rPr>
      </w:pPr>
      <w:r w:rsidRPr="00AF24D8">
        <w:rPr>
          <w:rFonts w:cstheme="minorHAnsi"/>
          <w:sz w:val="24"/>
          <w:szCs w:val="24"/>
        </w:rPr>
        <w:t>żądać złożenia pisemnych lub ustnych wyjaśnień przez osoby upoważnione do przetwarzania danych osobowych, przedstawiciela Beneficjenta oraz pracowników w zakresie niezbędnym do ustalenia stanu faktycznego;</w:t>
      </w:r>
    </w:p>
    <w:p w14:paraId="1BD440F7" w14:textId="77777777" w:rsidR="007543EB" w:rsidRPr="00AF24D8" w:rsidRDefault="007543EB" w:rsidP="000B2E99">
      <w:pPr>
        <w:numPr>
          <w:ilvl w:val="0"/>
          <w:numId w:val="46"/>
        </w:numPr>
        <w:spacing w:after="0" w:line="360" w:lineRule="auto"/>
        <w:ind w:left="709" w:hanging="283"/>
        <w:rPr>
          <w:rFonts w:cstheme="minorHAnsi"/>
          <w:sz w:val="24"/>
          <w:szCs w:val="24"/>
        </w:rPr>
      </w:pPr>
      <w:r w:rsidRPr="00AF24D8">
        <w:rPr>
          <w:rFonts w:cstheme="minorHAnsi"/>
          <w:sz w:val="24"/>
          <w:szCs w:val="24"/>
        </w:rPr>
        <w:t>wglądu do wszelkich dokumentów i wszelkich danych mających bezpośredni związek z przedmiotem kontroli oraz sporządzania ich kopii;</w:t>
      </w:r>
    </w:p>
    <w:p w14:paraId="38CCF3FC" w14:textId="77777777" w:rsidR="007543EB" w:rsidRPr="00AF24D8" w:rsidRDefault="007543EB" w:rsidP="000B2E99">
      <w:pPr>
        <w:numPr>
          <w:ilvl w:val="0"/>
          <w:numId w:val="46"/>
        </w:numPr>
        <w:spacing w:after="0" w:line="360" w:lineRule="auto"/>
        <w:ind w:left="709" w:hanging="283"/>
        <w:rPr>
          <w:rFonts w:cstheme="minorHAnsi"/>
          <w:sz w:val="24"/>
          <w:szCs w:val="24"/>
        </w:rPr>
      </w:pPr>
      <w:r w:rsidRPr="00AF24D8">
        <w:rPr>
          <w:rFonts w:cstheme="minorHAnsi"/>
          <w:sz w:val="24"/>
          <w:szCs w:val="24"/>
        </w:rPr>
        <w:t>przeprowadzania oględzin urządzeń, nośników oraz sys</w:t>
      </w:r>
      <w:r w:rsidR="00F36071" w:rsidRPr="00AF24D8">
        <w:rPr>
          <w:rFonts w:cstheme="minorHAnsi"/>
          <w:sz w:val="24"/>
          <w:szCs w:val="24"/>
        </w:rPr>
        <w:t xml:space="preserve">temu informatycznego służącego </w:t>
      </w:r>
      <w:r w:rsidRPr="00AF24D8">
        <w:rPr>
          <w:rFonts w:cstheme="minorHAnsi"/>
          <w:sz w:val="24"/>
          <w:szCs w:val="24"/>
        </w:rPr>
        <w:t>do przetwarzania danych osobowych.</w:t>
      </w:r>
    </w:p>
    <w:p w14:paraId="29B8E37D" w14:textId="68C273B9"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Uprawnienia kontrolerów Powierzającego lub podmiotu przez nich upoważnionego, o których mowa w ust. 40, nie wyłączają uprawnień wynikających </w:t>
      </w:r>
      <w:r w:rsidR="00716955">
        <w:rPr>
          <w:rFonts w:cstheme="minorHAnsi"/>
          <w:sz w:val="24"/>
          <w:szCs w:val="24"/>
        </w:rPr>
        <w:br/>
      </w:r>
      <w:r w:rsidRPr="00AF24D8">
        <w:rPr>
          <w:rFonts w:cstheme="minorHAnsi"/>
          <w:sz w:val="24"/>
          <w:szCs w:val="24"/>
        </w:rPr>
        <w:t>z wytycznych w zakresie kontroli wydanych na podstawie art. 5 ust. 1 ustawy wdrożeniowej.</w:t>
      </w:r>
    </w:p>
    <w:p w14:paraId="34FBFD31" w14:textId="77777777"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Beneficjent może zostać poddany kontroli lub audytowi zgodności przetwarzania powierzonych do przetwarzania danych osobowych z ustawą o ochronie danych osobowych, RODO, przepisami prawa powszechnie obowiązującego dotyczącymi ochrony danych osobowych w miejscach, w których są one przetwarzane przez instytucje uprawnione do kontroli lub audytu na podstawie odrębnych przepisów.</w:t>
      </w:r>
    </w:p>
    <w:p w14:paraId="422CFEEB" w14:textId="06DE7ADE"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Beneficjent zobowiązuje się zastosować zalecenia dotyczące poprawy jakości zabezpieczenia danych osobowych oraz sposobu ich przetwarzania sporządzonych </w:t>
      </w:r>
      <w:r w:rsidR="00716955">
        <w:rPr>
          <w:rFonts w:cstheme="minorHAnsi"/>
          <w:sz w:val="24"/>
          <w:szCs w:val="24"/>
        </w:rPr>
        <w:br/>
      </w:r>
      <w:r w:rsidRPr="00AF24D8">
        <w:rPr>
          <w:rFonts w:cstheme="minorHAnsi"/>
          <w:sz w:val="24"/>
          <w:szCs w:val="24"/>
        </w:rPr>
        <w:t>w wyniku kontroli przeprowadzonych przez Powierzającego lub przez podmioty przez nie upoważnione albo przez inne instytucje upoważnione do kontroli na podstawie odrębnych przepisów.</w:t>
      </w:r>
    </w:p>
    <w:p w14:paraId="533C471A" w14:textId="7A514867"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lastRenderedPageBreak/>
        <w:t>Powierzając</w:t>
      </w:r>
      <w:r w:rsidR="00E55D04">
        <w:rPr>
          <w:rFonts w:cstheme="minorHAnsi"/>
          <w:sz w:val="24"/>
          <w:szCs w:val="24"/>
        </w:rPr>
        <w:t>y</w:t>
      </w:r>
      <w:r w:rsidRPr="00AF24D8">
        <w:rPr>
          <w:rFonts w:cstheme="minorHAnsi"/>
          <w:sz w:val="24"/>
          <w:szCs w:val="24"/>
        </w:rPr>
        <w:t xml:space="preserve"> zobowiązuje Beneficjenta, do zastosowania odpowiednio ustępów 36-43 w stosunku do podmiotów świadczących usługi na jego rzecz, którym powierzył przetwarzanie danych osobowych w drodze umowy powierzenia przetwarzania danych osobowych, o której mowa w ust. 12.</w:t>
      </w:r>
    </w:p>
    <w:p w14:paraId="4A808018" w14:textId="77777777" w:rsidR="007543EB" w:rsidRPr="00AF24D8" w:rsidRDefault="007543EB" w:rsidP="000B2E99">
      <w:pPr>
        <w:numPr>
          <w:ilvl w:val="0"/>
          <w:numId w:val="38"/>
        </w:numPr>
        <w:suppressAutoHyphens/>
        <w:spacing w:after="0" w:line="360" w:lineRule="auto"/>
        <w:rPr>
          <w:rFonts w:eastAsia="Calibri" w:cstheme="minorHAnsi"/>
          <w:sz w:val="24"/>
          <w:szCs w:val="24"/>
        </w:rPr>
      </w:pPr>
      <w:r w:rsidRPr="00AF24D8">
        <w:rPr>
          <w:rFonts w:cstheme="minorHAnsi"/>
          <w:iCs/>
          <w:sz w:val="24"/>
          <w:szCs w:val="24"/>
        </w:rPr>
        <w:t>Postanowienia ust. 1-44 stosuje się odpowiednio do przetwarzania danych osobowych przez Partnerów Projektu, pod warunkiem zawarcia umowy powierzenia przetwarzania danych osobowych, w kształcie zgodnym w postanowieniami niniejszego paragrafu.</w:t>
      </w:r>
      <w:r w:rsidRPr="00AF24D8">
        <w:rPr>
          <w:rFonts w:cstheme="minorHAnsi"/>
          <w:iCs/>
          <w:sz w:val="24"/>
          <w:szCs w:val="24"/>
          <w:vertAlign w:val="superscript"/>
        </w:rPr>
        <w:footnoteReference w:id="11"/>
      </w:r>
    </w:p>
    <w:p w14:paraId="3EBEF5C8" w14:textId="77777777" w:rsidR="009307A6" w:rsidRPr="00AF24D8" w:rsidRDefault="009307A6" w:rsidP="000B2E99">
      <w:pPr>
        <w:keepNext/>
        <w:spacing w:after="0" w:line="360" w:lineRule="auto"/>
        <w:rPr>
          <w:rFonts w:eastAsia="Calibri" w:cstheme="minorHAnsi"/>
          <w:b/>
          <w:sz w:val="24"/>
          <w:szCs w:val="24"/>
        </w:rPr>
      </w:pPr>
    </w:p>
    <w:p w14:paraId="3EE7C40F" w14:textId="488C7C3C" w:rsidR="004D0661" w:rsidRPr="00AF24D8" w:rsidRDefault="001436A3" w:rsidP="000B2E99">
      <w:pPr>
        <w:keepNext/>
        <w:spacing w:after="0" w:line="360" w:lineRule="auto"/>
        <w:rPr>
          <w:rFonts w:eastAsia="Calibri" w:cstheme="minorHAnsi"/>
          <w:b/>
          <w:sz w:val="24"/>
          <w:szCs w:val="24"/>
        </w:rPr>
      </w:pPr>
      <w:r w:rsidRPr="00AF24D8">
        <w:rPr>
          <w:rFonts w:eastAsia="Calibri" w:cstheme="minorHAnsi"/>
          <w:b/>
          <w:sz w:val="24"/>
          <w:szCs w:val="24"/>
        </w:rPr>
        <w:t>Komunikacja i widoczność</w:t>
      </w:r>
      <w:r w:rsidR="00286EE2" w:rsidRPr="00AF24D8">
        <w:rPr>
          <w:rFonts w:eastAsia="Calibri" w:cstheme="minorHAnsi"/>
          <w:b/>
          <w:sz w:val="24"/>
          <w:szCs w:val="24"/>
        </w:rPr>
        <w:t xml:space="preserve"> </w:t>
      </w:r>
      <w:r w:rsidR="004D0661" w:rsidRPr="00AF24D8">
        <w:rPr>
          <w:rFonts w:eastAsia="Calibri" w:cstheme="minorHAnsi"/>
          <w:b/>
          <w:sz w:val="24"/>
          <w:szCs w:val="24"/>
        </w:rPr>
        <w:t>(Obowiązki informacyjne i promocyjne dot. wsparcia z U</w:t>
      </w:r>
      <w:r w:rsidR="009A45A5" w:rsidRPr="00AF24D8">
        <w:rPr>
          <w:rFonts w:eastAsia="Calibri" w:cstheme="minorHAnsi"/>
          <w:b/>
          <w:sz w:val="24"/>
          <w:szCs w:val="24"/>
        </w:rPr>
        <w:t xml:space="preserve">nii </w:t>
      </w:r>
      <w:r w:rsidR="004D0661" w:rsidRPr="00AF24D8">
        <w:rPr>
          <w:rFonts w:eastAsia="Calibri" w:cstheme="minorHAnsi"/>
          <w:b/>
          <w:sz w:val="24"/>
          <w:szCs w:val="24"/>
        </w:rPr>
        <w:t>E</w:t>
      </w:r>
      <w:r w:rsidR="009A45A5" w:rsidRPr="00AF24D8">
        <w:rPr>
          <w:rFonts w:eastAsia="Calibri" w:cstheme="minorHAnsi"/>
          <w:b/>
          <w:sz w:val="24"/>
          <w:szCs w:val="24"/>
        </w:rPr>
        <w:t>uropejskiej</w:t>
      </w:r>
      <w:r w:rsidR="004D0661" w:rsidRPr="00AF24D8">
        <w:rPr>
          <w:rFonts w:eastAsia="Calibri" w:cstheme="minorHAnsi"/>
          <w:b/>
          <w:sz w:val="24"/>
          <w:szCs w:val="24"/>
        </w:rPr>
        <w:t>)</w:t>
      </w:r>
    </w:p>
    <w:p w14:paraId="5C595B73" w14:textId="1B5396A6" w:rsidR="009307A6" w:rsidRPr="00AF24D8" w:rsidRDefault="009307A6" w:rsidP="000B2E99">
      <w:pPr>
        <w:keepNext/>
        <w:spacing w:after="0" w:line="360" w:lineRule="auto"/>
        <w:rPr>
          <w:rFonts w:eastAsia="Calibri" w:cstheme="minorHAnsi"/>
          <w:b/>
          <w:sz w:val="24"/>
          <w:szCs w:val="24"/>
        </w:rPr>
      </w:pPr>
      <w:r w:rsidRPr="00AF24D8">
        <w:rPr>
          <w:rFonts w:eastAsia="Calibri" w:cstheme="minorHAnsi"/>
          <w:b/>
          <w:sz w:val="24"/>
          <w:szCs w:val="24"/>
        </w:rPr>
        <w:t>§ 2</w:t>
      </w:r>
      <w:r w:rsidR="00536A5D">
        <w:rPr>
          <w:rFonts w:eastAsia="Calibri" w:cstheme="minorHAnsi"/>
          <w:b/>
          <w:sz w:val="24"/>
          <w:szCs w:val="24"/>
        </w:rPr>
        <w:t>4</w:t>
      </w:r>
    </w:p>
    <w:p w14:paraId="4C340B4F" w14:textId="6D6780DB" w:rsidR="00B90B32" w:rsidRPr="00AF24D8" w:rsidRDefault="00B90B32" w:rsidP="000B2E99">
      <w:pPr>
        <w:keepNext/>
        <w:spacing w:after="0" w:line="360" w:lineRule="auto"/>
        <w:ind w:left="284" w:hanging="284"/>
        <w:rPr>
          <w:rFonts w:eastAsia="Calibri" w:cstheme="minorHAnsi"/>
          <w:sz w:val="24"/>
          <w:szCs w:val="24"/>
        </w:rPr>
      </w:pPr>
      <w:r w:rsidRPr="00AF24D8">
        <w:rPr>
          <w:rFonts w:eastAsia="Calibri" w:cstheme="minorHAnsi"/>
          <w:sz w:val="24"/>
          <w:szCs w:val="24"/>
        </w:rPr>
        <w:t>1.</w:t>
      </w:r>
      <w:r w:rsidRPr="00AF24D8">
        <w:rPr>
          <w:rFonts w:eastAsia="Calibri" w:cstheme="minorHAnsi"/>
          <w:sz w:val="24"/>
          <w:szCs w:val="24"/>
        </w:rPr>
        <w:tab/>
        <w:t xml:space="preserve">Beneficjent jest zobowiązany do wypełniania obowiązków informacyjnych </w:t>
      </w:r>
      <w:r w:rsidRPr="00AF24D8">
        <w:rPr>
          <w:rFonts w:eastAsia="Calibri" w:cstheme="minorHAnsi"/>
          <w:sz w:val="24"/>
          <w:szCs w:val="24"/>
        </w:rPr>
        <w:br/>
        <w:t xml:space="preserve">i promocyjnych, w tym informowania społeczeństwa o dofinansowaniu </w:t>
      </w:r>
      <w:r w:rsidR="00314F0C">
        <w:rPr>
          <w:rFonts w:eastAsia="Calibri" w:cstheme="minorHAnsi"/>
          <w:sz w:val="24"/>
          <w:szCs w:val="24"/>
        </w:rPr>
        <w:t>P</w:t>
      </w:r>
      <w:r w:rsidRPr="00AF24D8">
        <w:rPr>
          <w:rFonts w:eastAsia="Calibri" w:cstheme="minorHAnsi"/>
          <w:sz w:val="24"/>
          <w:szCs w:val="24"/>
        </w:rPr>
        <w:t xml:space="preserve">rojektu przez Unię Europejską, zgodnie z rozporządzeniem </w:t>
      </w:r>
      <w:r w:rsidR="00662398" w:rsidRPr="00AF24D8">
        <w:rPr>
          <w:rFonts w:eastAsia="Calibri" w:cstheme="minorHAnsi"/>
          <w:sz w:val="24"/>
          <w:szCs w:val="24"/>
        </w:rPr>
        <w:t>ogólnym (</w:t>
      </w:r>
      <w:r w:rsidRPr="00AF24D8">
        <w:rPr>
          <w:rFonts w:eastAsia="Calibri" w:cstheme="minorHAnsi"/>
          <w:sz w:val="24"/>
          <w:szCs w:val="24"/>
        </w:rPr>
        <w:t>w szczególności z załącznikiem IX - Komunikacja i widoczność)</w:t>
      </w:r>
      <w:r w:rsidR="00314F0C">
        <w:rPr>
          <w:rFonts w:eastAsia="Calibri" w:cstheme="minorHAnsi"/>
          <w:sz w:val="24"/>
          <w:szCs w:val="24"/>
        </w:rPr>
        <w:t>, Podręcznikiem wnioskodawcy i beneficjenta Funduszy Europejskich na lata 2021-2027 w zakresie informacji i promocji</w:t>
      </w:r>
      <w:r w:rsidR="00D227FA">
        <w:rPr>
          <w:rStyle w:val="Odwoanieprzypisudolnego"/>
          <w:rFonts w:eastAsia="Calibri" w:cstheme="minorHAnsi"/>
          <w:sz w:val="24"/>
          <w:szCs w:val="24"/>
        </w:rPr>
        <w:footnoteReference w:id="12"/>
      </w:r>
      <w:r w:rsidRPr="00AF24D8">
        <w:rPr>
          <w:rFonts w:eastAsia="Calibri" w:cstheme="minorHAnsi"/>
          <w:sz w:val="24"/>
          <w:szCs w:val="24"/>
        </w:rPr>
        <w:t xml:space="preserve"> oraz zgodnie z załącznikiem nr 10 do </w:t>
      </w:r>
      <w:r w:rsidR="00846F26" w:rsidRPr="00AF24D8">
        <w:rPr>
          <w:rFonts w:eastAsia="Calibri" w:cstheme="minorHAnsi"/>
          <w:sz w:val="24"/>
          <w:szCs w:val="24"/>
        </w:rPr>
        <w:t>Umowy</w:t>
      </w:r>
      <w:r w:rsidRPr="00AF24D8">
        <w:rPr>
          <w:rFonts w:eastAsia="Calibri" w:cstheme="minorHAnsi"/>
          <w:sz w:val="24"/>
          <w:szCs w:val="24"/>
        </w:rPr>
        <w:t xml:space="preserve"> (Wyciąg</w:t>
      </w:r>
      <w:r w:rsidR="00314F0C">
        <w:rPr>
          <w:rFonts w:eastAsia="Calibri" w:cstheme="minorHAnsi"/>
          <w:sz w:val="24"/>
          <w:szCs w:val="24"/>
        </w:rPr>
        <w:t xml:space="preserve"> </w:t>
      </w:r>
      <w:r w:rsidRPr="00AF24D8">
        <w:rPr>
          <w:rFonts w:eastAsia="Calibri" w:cstheme="minorHAnsi"/>
          <w:sz w:val="24"/>
          <w:szCs w:val="24"/>
        </w:rPr>
        <w:t>z zapisów</w:t>
      </w:r>
      <w:r w:rsidR="00EA2ABE" w:rsidRPr="00AF24D8">
        <w:rPr>
          <w:rFonts w:eastAsia="Calibri" w:cstheme="minorHAnsi"/>
          <w:sz w:val="24"/>
          <w:szCs w:val="24"/>
        </w:rPr>
        <w:t xml:space="preserve"> </w:t>
      </w:r>
      <w:r w:rsidRPr="00AF24D8">
        <w:rPr>
          <w:rFonts w:eastAsia="Calibri" w:cstheme="minorHAnsi"/>
          <w:sz w:val="24"/>
          <w:szCs w:val="24"/>
        </w:rPr>
        <w:t>„Podręcznika wnioskodawcy i beneficjenta</w:t>
      </w:r>
      <w:r w:rsidR="003259B6">
        <w:rPr>
          <w:rFonts w:eastAsia="Calibri" w:cstheme="minorHAnsi"/>
          <w:sz w:val="24"/>
          <w:szCs w:val="24"/>
        </w:rPr>
        <w:t>)</w:t>
      </w:r>
      <w:r w:rsidRPr="00AF24D8">
        <w:rPr>
          <w:rFonts w:eastAsia="Calibri" w:cstheme="minorHAnsi"/>
          <w:sz w:val="24"/>
          <w:szCs w:val="24"/>
        </w:rPr>
        <w:t>.</w:t>
      </w:r>
    </w:p>
    <w:p w14:paraId="03A2C486" w14:textId="3CC970AF" w:rsidR="00B90B32" w:rsidRPr="00AF24D8" w:rsidRDefault="00E122F3" w:rsidP="000B2E99">
      <w:pPr>
        <w:keepNext/>
        <w:spacing w:after="0" w:line="360" w:lineRule="auto"/>
        <w:ind w:left="284" w:hanging="284"/>
        <w:rPr>
          <w:rFonts w:eastAsia="Calibri" w:cstheme="minorHAnsi"/>
          <w:sz w:val="24"/>
          <w:szCs w:val="24"/>
        </w:rPr>
      </w:pPr>
      <w:r w:rsidRPr="00AF24D8">
        <w:rPr>
          <w:rFonts w:eastAsia="Calibri" w:cstheme="minorHAnsi"/>
          <w:sz w:val="24"/>
          <w:szCs w:val="24"/>
        </w:rPr>
        <w:t>2.</w:t>
      </w:r>
      <w:r w:rsidRPr="00AF24D8">
        <w:rPr>
          <w:rFonts w:eastAsia="Calibri" w:cstheme="minorHAnsi"/>
          <w:sz w:val="24"/>
          <w:szCs w:val="24"/>
        </w:rPr>
        <w:tab/>
        <w:t>W okresie realizacji p</w:t>
      </w:r>
      <w:r w:rsidR="00B90B32" w:rsidRPr="00AF24D8">
        <w:rPr>
          <w:rFonts w:eastAsia="Calibri" w:cstheme="minorHAnsi"/>
          <w:sz w:val="24"/>
          <w:szCs w:val="24"/>
        </w:rPr>
        <w:t>rojektu, o którym mowa w § 3 ust. 1 Beneficjent jest zobowiązany do:</w:t>
      </w:r>
    </w:p>
    <w:p w14:paraId="1659EE99" w14:textId="77777777" w:rsidR="00B90B32" w:rsidRPr="00AF24D8" w:rsidRDefault="00B90B32" w:rsidP="000B2E99">
      <w:pPr>
        <w:keepNext/>
        <w:spacing w:after="0" w:line="360" w:lineRule="auto"/>
        <w:ind w:left="708" w:hanging="282"/>
        <w:rPr>
          <w:rFonts w:eastAsia="Calibri" w:cstheme="minorHAnsi"/>
          <w:sz w:val="24"/>
          <w:szCs w:val="24"/>
        </w:rPr>
      </w:pPr>
      <w:r w:rsidRPr="00AF24D8">
        <w:rPr>
          <w:rFonts w:eastAsia="Calibri" w:cstheme="minorHAnsi"/>
          <w:sz w:val="24"/>
          <w:szCs w:val="24"/>
        </w:rPr>
        <w:t>1)</w:t>
      </w:r>
      <w:r w:rsidRPr="00AF24D8">
        <w:rPr>
          <w:rFonts w:eastAsia="Calibri" w:cstheme="minorHAnsi"/>
          <w:sz w:val="24"/>
          <w:szCs w:val="24"/>
        </w:rPr>
        <w:tab/>
        <w:t xml:space="preserve">umieszczania w widoczny sposób znaku Funduszy Europejskich, znaku barw Rzeczypospolitej Polskiej (jeśli dotyczy; wersja </w:t>
      </w:r>
      <w:proofErr w:type="spellStart"/>
      <w:r w:rsidRPr="00AF24D8">
        <w:rPr>
          <w:rFonts w:eastAsia="Calibri" w:cstheme="minorHAnsi"/>
          <w:sz w:val="24"/>
          <w:szCs w:val="24"/>
        </w:rPr>
        <w:t>pełnokolorowa</w:t>
      </w:r>
      <w:proofErr w:type="spellEnd"/>
      <w:r w:rsidRPr="00AF24D8">
        <w:rPr>
          <w:rFonts w:eastAsia="Calibri" w:cstheme="minorHAnsi"/>
          <w:sz w:val="24"/>
          <w:szCs w:val="24"/>
        </w:rPr>
        <w:t>)</w:t>
      </w:r>
      <w:r w:rsidR="00341FF7" w:rsidRPr="00AF24D8">
        <w:rPr>
          <w:rFonts w:eastAsia="Calibri" w:cstheme="minorHAnsi"/>
          <w:sz w:val="24"/>
          <w:szCs w:val="24"/>
        </w:rPr>
        <w:t>,</w:t>
      </w:r>
      <w:r w:rsidRPr="00AF24D8">
        <w:rPr>
          <w:rFonts w:eastAsia="Calibri" w:cstheme="minorHAnsi"/>
          <w:sz w:val="24"/>
          <w:szCs w:val="24"/>
        </w:rPr>
        <w:t xml:space="preserve"> znaku Unii </w:t>
      </w:r>
      <w:r w:rsidRPr="00AF24D8">
        <w:rPr>
          <w:rFonts w:eastAsia="Calibri" w:cstheme="minorHAnsi"/>
          <w:sz w:val="24"/>
          <w:szCs w:val="24"/>
        </w:rPr>
        <w:lastRenderedPageBreak/>
        <w:t>Europejskiej</w:t>
      </w:r>
      <w:r w:rsidR="00341FF7" w:rsidRPr="00AF24D8">
        <w:rPr>
          <w:rFonts w:eastAsia="Calibri" w:cstheme="minorHAnsi"/>
          <w:sz w:val="24"/>
          <w:szCs w:val="24"/>
        </w:rPr>
        <w:t xml:space="preserve"> i oficjalnego logo promocyjnego </w:t>
      </w:r>
      <w:r w:rsidR="007446BA" w:rsidRPr="00AF24D8">
        <w:rPr>
          <w:rFonts w:eastAsia="Calibri" w:cstheme="minorHAnsi"/>
          <w:sz w:val="24"/>
          <w:szCs w:val="24"/>
        </w:rPr>
        <w:t>W</w:t>
      </w:r>
      <w:r w:rsidR="00341FF7" w:rsidRPr="00AF24D8">
        <w:rPr>
          <w:rFonts w:eastAsia="Calibri" w:cstheme="minorHAnsi"/>
          <w:sz w:val="24"/>
          <w:szCs w:val="24"/>
        </w:rPr>
        <w:t>ojewództw</w:t>
      </w:r>
      <w:r w:rsidR="007446BA" w:rsidRPr="00AF24D8">
        <w:rPr>
          <w:rFonts w:eastAsia="Calibri" w:cstheme="minorHAnsi"/>
          <w:sz w:val="24"/>
          <w:szCs w:val="24"/>
        </w:rPr>
        <w:t>a</w:t>
      </w:r>
      <w:r w:rsidR="00341FF7" w:rsidRPr="00AF24D8">
        <w:rPr>
          <w:rFonts w:eastAsia="Calibri" w:cstheme="minorHAnsi"/>
          <w:sz w:val="24"/>
          <w:szCs w:val="24"/>
        </w:rPr>
        <w:t xml:space="preserve"> </w:t>
      </w:r>
      <w:r w:rsidR="007446BA" w:rsidRPr="00AF24D8">
        <w:rPr>
          <w:rFonts w:eastAsia="Calibri" w:cstheme="minorHAnsi"/>
          <w:sz w:val="24"/>
          <w:szCs w:val="24"/>
        </w:rPr>
        <w:t>O</w:t>
      </w:r>
      <w:r w:rsidR="00341FF7" w:rsidRPr="00AF24D8">
        <w:rPr>
          <w:rFonts w:eastAsia="Calibri" w:cstheme="minorHAnsi"/>
          <w:sz w:val="24"/>
          <w:szCs w:val="24"/>
        </w:rPr>
        <w:t>polskiego (dot. lit. a – c)</w:t>
      </w:r>
      <w:r w:rsidRPr="00AF24D8">
        <w:rPr>
          <w:rFonts w:eastAsia="Calibri" w:cstheme="minorHAnsi"/>
          <w:sz w:val="24"/>
          <w:szCs w:val="24"/>
        </w:rPr>
        <w:t xml:space="preserve"> na:</w:t>
      </w:r>
    </w:p>
    <w:p w14:paraId="1323139D" w14:textId="77777777" w:rsidR="00B90B32" w:rsidRPr="00AF24D8" w:rsidRDefault="00B90B32" w:rsidP="000B2E99">
      <w:pPr>
        <w:keepNext/>
        <w:spacing w:after="0" w:line="360" w:lineRule="auto"/>
        <w:ind w:left="1416" w:hanging="282"/>
        <w:rPr>
          <w:rFonts w:eastAsia="Calibri" w:cstheme="minorHAnsi"/>
          <w:sz w:val="24"/>
          <w:szCs w:val="24"/>
        </w:rPr>
      </w:pPr>
      <w:r w:rsidRPr="00AF24D8">
        <w:rPr>
          <w:rFonts w:eastAsia="Calibri" w:cstheme="minorHAnsi"/>
          <w:sz w:val="24"/>
          <w:szCs w:val="24"/>
        </w:rPr>
        <w:t>a)</w:t>
      </w:r>
      <w:r w:rsidRPr="00AF24D8">
        <w:rPr>
          <w:rFonts w:eastAsia="Calibri" w:cstheme="minorHAnsi"/>
          <w:sz w:val="24"/>
          <w:szCs w:val="24"/>
        </w:rPr>
        <w:tab/>
        <w:t xml:space="preserve">wszystkich prowadzonych działaniach informacyjnych i promocyjnych </w:t>
      </w:r>
      <w:r w:rsidR="00E122F3" w:rsidRPr="00AF24D8">
        <w:rPr>
          <w:rFonts w:eastAsia="Calibri" w:cstheme="minorHAnsi"/>
          <w:sz w:val="24"/>
          <w:szCs w:val="24"/>
        </w:rPr>
        <w:t>dotyczących p</w:t>
      </w:r>
      <w:r w:rsidRPr="00AF24D8">
        <w:rPr>
          <w:rFonts w:eastAsia="Calibri" w:cstheme="minorHAnsi"/>
          <w:sz w:val="24"/>
          <w:szCs w:val="24"/>
        </w:rPr>
        <w:t>rojektu,</w:t>
      </w:r>
    </w:p>
    <w:p w14:paraId="43B43212" w14:textId="77777777" w:rsidR="00B90B32" w:rsidRPr="00AF24D8" w:rsidRDefault="00B90B32" w:rsidP="000B2E99">
      <w:pPr>
        <w:keepNext/>
        <w:spacing w:after="0" w:line="360" w:lineRule="auto"/>
        <w:ind w:left="1416" w:hanging="282"/>
        <w:rPr>
          <w:rFonts w:eastAsia="Calibri" w:cstheme="minorHAnsi"/>
          <w:sz w:val="24"/>
          <w:szCs w:val="24"/>
        </w:rPr>
      </w:pPr>
      <w:r w:rsidRPr="00AF24D8">
        <w:rPr>
          <w:rFonts w:eastAsia="Calibri" w:cstheme="minorHAnsi"/>
          <w:sz w:val="24"/>
          <w:szCs w:val="24"/>
        </w:rPr>
        <w:t>b)</w:t>
      </w:r>
      <w:r w:rsidRPr="00AF24D8">
        <w:rPr>
          <w:rFonts w:eastAsia="Calibri" w:cstheme="minorHAnsi"/>
          <w:sz w:val="24"/>
          <w:szCs w:val="24"/>
        </w:rPr>
        <w:tab/>
        <w:t>wszystkich dokumentach i materiałach (m.</w:t>
      </w:r>
      <w:r w:rsidR="00E122F3" w:rsidRPr="00AF24D8">
        <w:rPr>
          <w:rFonts w:eastAsia="Calibri" w:cstheme="minorHAnsi"/>
          <w:sz w:val="24"/>
          <w:szCs w:val="24"/>
        </w:rPr>
        <w:t xml:space="preserve"> </w:t>
      </w:r>
      <w:r w:rsidRPr="00AF24D8">
        <w:rPr>
          <w:rFonts w:eastAsia="Calibri" w:cstheme="minorHAnsi"/>
          <w:sz w:val="24"/>
          <w:szCs w:val="24"/>
        </w:rPr>
        <w:t xml:space="preserve">in. produkty drukowane lub </w:t>
      </w:r>
      <w:r w:rsidR="00E122F3" w:rsidRPr="00AF24D8">
        <w:rPr>
          <w:rFonts w:eastAsia="Calibri" w:cstheme="minorHAnsi"/>
          <w:sz w:val="24"/>
          <w:szCs w:val="24"/>
        </w:rPr>
        <w:t xml:space="preserve">cyfrowe) </w:t>
      </w:r>
      <w:r w:rsidRPr="00AF24D8">
        <w:rPr>
          <w:rFonts w:eastAsia="Calibri" w:cstheme="minorHAnsi"/>
          <w:sz w:val="24"/>
          <w:szCs w:val="24"/>
        </w:rPr>
        <w:t>podawanych do wiadomości publicznej,</w:t>
      </w:r>
    </w:p>
    <w:p w14:paraId="72F1B3AE" w14:textId="36C733F1" w:rsidR="00B90B32" w:rsidRPr="00AF24D8" w:rsidRDefault="00B90B32" w:rsidP="000B2E99">
      <w:pPr>
        <w:keepNext/>
        <w:spacing w:after="0" w:line="360" w:lineRule="auto"/>
        <w:ind w:left="1416" w:hanging="282"/>
        <w:rPr>
          <w:rFonts w:eastAsia="Calibri" w:cstheme="minorHAnsi"/>
          <w:sz w:val="24"/>
          <w:szCs w:val="24"/>
        </w:rPr>
      </w:pPr>
      <w:r w:rsidRPr="00AF24D8">
        <w:rPr>
          <w:rFonts w:eastAsia="Calibri" w:cstheme="minorHAnsi"/>
          <w:sz w:val="24"/>
          <w:szCs w:val="24"/>
        </w:rPr>
        <w:t>c)</w:t>
      </w:r>
      <w:r w:rsidRPr="00AF24D8">
        <w:rPr>
          <w:rFonts w:eastAsia="Calibri" w:cstheme="minorHAnsi"/>
          <w:sz w:val="24"/>
          <w:szCs w:val="24"/>
        </w:rPr>
        <w:tab/>
        <w:t xml:space="preserve">wszystkich dokumentach i materiałach dla osób i podmiotów uczestniczących </w:t>
      </w:r>
      <w:r w:rsidR="00E122F3" w:rsidRPr="00AF24D8">
        <w:rPr>
          <w:rFonts w:eastAsia="Calibri" w:cstheme="minorHAnsi"/>
          <w:sz w:val="24"/>
          <w:szCs w:val="24"/>
        </w:rPr>
        <w:t xml:space="preserve">w </w:t>
      </w:r>
      <w:r w:rsidR="00F46D8E">
        <w:rPr>
          <w:rFonts w:eastAsia="Calibri" w:cstheme="minorHAnsi"/>
          <w:sz w:val="24"/>
          <w:szCs w:val="24"/>
        </w:rPr>
        <w:t>P</w:t>
      </w:r>
      <w:r w:rsidRPr="00AF24D8">
        <w:rPr>
          <w:rFonts w:eastAsia="Calibri" w:cstheme="minorHAnsi"/>
          <w:sz w:val="24"/>
          <w:szCs w:val="24"/>
        </w:rPr>
        <w:t>rojekcie,</w:t>
      </w:r>
    </w:p>
    <w:p w14:paraId="3D86FD91" w14:textId="3942F14E" w:rsidR="00B90B32" w:rsidRPr="00AF24D8" w:rsidRDefault="00B90B32" w:rsidP="000B2E99">
      <w:pPr>
        <w:keepNext/>
        <w:spacing w:after="0" w:line="360" w:lineRule="auto"/>
        <w:ind w:left="1416" w:hanging="282"/>
        <w:rPr>
          <w:rFonts w:eastAsia="Calibri" w:cstheme="minorHAnsi"/>
          <w:sz w:val="24"/>
          <w:szCs w:val="24"/>
        </w:rPr>
      </w:pPr>
      <w:r w:rsidRPr="00AF24D8">
        <w:rPr>
          <w:rFonts w:eastAsia="Calibri" w:cstheme="minorHAnsi"/>
          <w:sz w:val="24"/>
          <w:szCs w:val="24"/>
        </w:rPr>
        <w:t>d)</w:t>
      </w:r>
      <w:r w:rsidRPr="00AF24D8">
        <w:rPr>
          <w:rFonts w:eastAsia="Calibri" w:cstheme="minorHAnsi"/>
          <w:sz w:val="24"/>
          <w:szCs w:val="24"/>
        </w:rPr>
        <w:tab/>
        <w:t xml:space="preserve">produktach, sprzęcie, pojazdach, aparaturze itp., powstałych lub zakupionych </w:t>
      </w:r>
      <w:r w:rsidR="00E122F3" w:rsidRPr="00AF24D8">
        <w:rPr>
          <w:rFonts w:eastAsia="Calibri" w:cstheme="minorHAnsi"/>
          <w:sz w:val="24"/>
          <w:szCs w:val="24"/>
        </w:rPr>
        <w:t xml:space="preserve">z </w:t>
      </w:r>
      <w:r w:rsidR="00F46D8E">
        <w:rPr>
          <w:rFonts w:eastAsia="Calibri" w:cstheme="minorHAnsi"/>
          <w:sz w:val="24"/>
          <w:szCs w:val="24"/>
        </w:rPr>
        <w:t>P</w:t>
      </w:r>
      <w:r w:rsidRPr="00AF24D8">
        <w:rPr>
          <w:rFonts w:eastAsia="Calibri" w:cstheme="minorHAnsi"/>
          <w:sz w:val="24"/>
          <w:szCs w:val="24"/>
        </w:rPr>
        <w:t xml:space="preserve">rojektu, poprzez umieszczenie </w:t>
      </w:r>
      <w:r w:rsidR="0043542C">
        <w:rPr>
          <w:rFonts w:eastAsia="Calibri" w:cstheme="minorHAnsi"/>
          <w:sz w:val="24"/>
          <w:szCs w:val="24"/>
        </w:rPr>
        <w:t xml:space="preserve">na nich trwałych </w:t>
      </w:r>
      <w:r w:rsidRPr="00AF24D8">
        <w:rPr>
          <w:rFonts w:eastAsia="Calibri" w:cstheme="minorHAnsi"/>
          <w:sz w:val="24"/>
          <w:szCs w:val="24"/>
        </w:rPr>
        <w:t xml:space="preserve"> naklejek,</w:t>
      </w:r>
    </w:p>
    <w:p w14:paraId="7DA04546" w14:textId="5DB7F55D" w:rsidR="00FD2E97" w:rsidRPr="00AF24D8" w:rsidRDefault="00B90B32" w:rsidP="000B2E99">
      <w:pPr>
        <w:keepNext/>
        <w:spacing w:after="0" w:line="360" w:lineRule="auto"/>
        <w:ind w:left="708" w:hanging="282"/>
        <w:rPr>
          <w:rFonts w:eastAsia="Calibri" w:cstheme="minorHAnsi"/>
          <w:sz w:val="24"/>
          <w:szCs w:val="24"/>
        </w:rPr>
      </w:pPr>
      <w:r w:rsidRPr="00AF24D8">
        <w:rPr>
          <w:rFonts w:eastAsia="Calibri" w:cstheme="minorHAnsi"/>
          <w:sz w:val="24"/>
          <w:szCs w:val="24"/>
        </w:rPr>
        <w:t>2)</w:t>
      </w:r>
      <w:r w:rsidRPr="00AF24D8">
        <w:rPr>
          <w:rFonts w:eastAsia="Calibri" w:cstheme="minorHAnsi"/>
          <w:sz w:val="24"/>
          <w:szCs w:val="24"/>
        </w:rPr>
        <w:tab/>
        <w:t>umi</w:t>
      </w:r>
      <w:r w:rsidR="00E122F3" w:rsidRPr="00AF24D8">
        <w:rPr>
          <w:rFonts w:eastAsia="Calibri" w:cstheme="minorHAnsi"/>
          <w:sz w:val="24"/>
          <w:szCs w:val="24"/>
        </w:rPr>
        <w:t xml:space="preserve">eszczenia w miejscu realizacji </w:t>
      </w:r>
      <w:r w:rsidR="00F46D8E">
        <w:rPr>
          <w:rFonts w:eastAsia="Calibri" w:cstheme="minorHAnsi"/>
          <w:sz w:val="24"/>
          <w:szCs w:val="24"/>
        </w:rPr>
        <w:t>P</w:t>
      </w:r>
      <w:r w:rsidRPr="00AF24D8">
        <w:rPr>
          <w:rFonts w:eastAsia="Calibri" w:cstheme="minorHAnsi"/>
          <w:sz w:val="24"/>
          <w:szCs w:val="24"/>
        </w:rPr>
        <w:t>rojektu trwałej tablicy informacyjnej podkreślającej fakt otrzymania dofinansowania z U</w:t>
      </w:r>
      <w:r w:rsidR="00E122F3" w:rsidRPr="00AF24D8">
        <w:rPr>
          <w:rFonts w:eastAsia="Calibri" w:cstheme="minorHAnsi"/>
          <w:sz w:val="24"/>
          <w:szCs w:val="24"/>
        </w:rPr>
        <w:t xml:space="preserve">nii </w:t>
      </w:r>
      <w:r w:rsidRPr="00AF24D8">
        <w:rPr>
          <w:rFonts w:eastAsia="Calibri" w:cstheme="minorHAnsi"/>
          <w:sz w:val="24"/>
          <w:szCs w:val="24"/>
        </w:rPr>
        <w:t>E</w:t>
      </w:r>
      <w:r w:rsidR="00E122F3" w:rsidRPr="00AF24D8">
        <w:rPr>
          <w:rFonts w:eastAsia="Calibri" w:cstheme="minorHAnsi"/>
          <w:sz w:val="24"/>
          <w:szCs w:val="24"/>
        </w:rPr>
        <w:t>uropejskiej</w:t>
      </w:r>
      <w:r w:rsidRPr="00AF24D8">
        <w:rPr>
          <w:rFonts w:eastAsia="Calibri" w:cstheme="minorHAnsi"/>
          <w:sz w:val="24"/>
          <w:szCs w:val="24"/>
        </w:rPr>
        <w:t xml:space="preserve">, niezwłocznie po rozpoczęciu fizycznej realizacji </w:t>
      </w:r>
      <w:r w:rsidR="00E122F3" w:rsidRPr="00AF24D8">
        <w:rPr>
          <w:rFonts w:eastAsia="Calibri" w:cstheme="minorHAnsi"/>
          <w:sz w:val="24"/>
          <w:szCs w:val="24"/>
        </w:rPr>
        <w:t>p</w:t>
      </w:r>
      <w:r w:rsidRPr="00AF24D8">
        <w:rPr>
          <w:rFonts w:eastAsia="Calibri" w:cstheme="minorHAnsi"/>
          <w:sz w:val="24"/>
          <w:szCs w:val="24"/>
        </w:rPr>
        <w:t>rojektu obejmującego inwestycje rzeczowe lub</w:t>
      </w:r>
      <w:r w:rsidR="00631295" w:rsidRPr="00AF24D8">
        <w:rPr>
          <w:rFonts w:eastAsia="Calibri" w:cstheme="minorHAnsi"/>
          <w:sz w:val="24"/>
          <w:szCs w:val="24"/>
        </w:rPr>
        <w:t xml:space="preserve"> </w:t>
      </w:r>
      <w:r w:rsidRPr="00AF24D8">
        <w:rPr>
          <w:rFonts w:eastAsia="Calibri" w:cstheme="minorHAnsi"/>
          <w:sz w:val="24"/>
          <w:szCs w:val="24"/>
        </w:rPr>
        <w:t>zainstalowaniu zakupi</w:t>
      </w:r>
      <w:r w:rsidR="005C315C" w:rsidRPr="00AF24D8">
        <w:rPr>
          <w:rFonts w:eastAsia="Calibri" w:cstheme="minorHAnsi"/>
          <w:sz w:val="24"/>
          <w:szCs w:val="24"/>
        </w:rPr>
        <w:t>onego sprzętu, w odniesieniu do</w:t>
      </w:r>
      <w:r w:rsidR="00FD2E97" w:rsidRPr="00AF24D8">
        <w:rPr>
          <w:rFonts w:eastAsia="Calibri" w:cstheme="minorHAnsi"/>
          <w:sz w:val="24"/>
          <w:szCs w:val="24"/>
        </w:rPr>
        <w:t>:</w:t>
      </w:r>
      <w:r w:rsidR="005C315C" w:rsidRPr="00AF24D8">
        <w:rPr>
          <w:rFonts w:eastAsia="Calibri" w:cstheme="minorHAnsi"/>
          <w:sz w:val="24"/>
          <w:szCs w:val="24"/>
        </w:rPr>
        <w:t xml:space="preserve"> </w:t>
      </w:r>
    </w:p>
    <w:p w14:paraId="7EBA781E" w14:textId="5A05F0DF" w:rsidR="00B90B32" w:rsidRPr="00AF24D8" w:rsidRDefault="00FD2E97" w:rsidP="000B2E99">
      <w:pPr>
        <w:keepNext/>
        <w:spacing w:after="0" w:line="360" w:lineRule="auto"/>
        <w:ind w:left="708" w:hanging="282"/>
        <w:rPr>
          <w:rFonts w:eastAsia="Calibri" w:cstheme="minorHAnsi"/>
          <w:sz w:val="24"/>
          <w:szCs w:val="24"/>
        </w:rPr>
      </w:pPr>
      <w:r w:rsidRPr="00AF24D8">
        <w:rPr>
          <w:rFonts w:eastAsia="Calibri" w:cstheme="minorHAnsi"/>
          <w:sz w:val="24"/>
          <w:szCs w:val="24"/>
        </w:rPr>
        <w:t xml:space="preserve">a) </w:t>
      </w:r>
      <w:r w:rsidR="008610C2" w:rsidRPr="00AF24D8">
        <w:rPr>
          <w:rFonts w:cstheme="minorHAnsi"/>
          <w:sz w:val="24"/>
          <w:szCs w:val="24"/>
        </w:rPr>
        <w:t xml:space="preserve"> projektów wspieranych z Europejskiego Funduszu Rozwoju Regionalnego i Funduszu Spójności, których całkowity koszt przekracza 500 000 EUR</w:t>
      </w:r>
      <w:r w:rsidR="008610C2" w:rsidRPr="00AF24D8">
        <w:rPr>
          <w:rStyle w:val="Odwoanieprzypisudolnego"/>
          <w:rFonts w:eastAsia="Calibri" w:cstheme="minorHAnsi"/>
          <w:sz w:val="24"/>
          <w:szCs w:val="24"/>
        </w:rPr>
        <w:t xml:space="preserve"> </w:t>
      </w:r>
      <w:r w:rsidR="00F31E9C" w:rsidRPr="00AF24D8">
        <w:rPr>
          <w:rStyle w:val="Odwoanieprzypisudolnego"/>
          <w:rFonts w:eastAsia="Calibri" w:cstheme="minorHAnsi"/>
          <w:sz w:val="24"/>
          <w:szCs w:val="24"/>
        </w:rPr>
        <w:footnoteReference w:id="13"/>
      </w:r>
      <w:r w:rsidR="00B90B32" w:rsidRPr="00AF24D8">
        <w:rPr>
          <w:rFonts w:eastAsia="Calibri" w:cstheme="minorHAnsi"/>
          <w:sz w:val="24"/>
          <w:szCs w:val="24"/>
        </w:rPr>
        <w:t>.</w:t>
      </w:r>
    </w:p>
    <w:p w14:paraId="529F0BF0" w14:textId="754CE598" w:rsidR="00B90B32" w:rsidRPr="00AF24D8" w:rsidRDefault="00B90B32" w:rsidP="000B2E99">
      <w:pPr>
        <w:keepNext/>
        <w:spacing w:after="0" w:line="360" w:lineRule="auto"/>
        <w:rPr>
          <w:rFonts w:eastAsia="Calibri" w:cstheme="minorHAnsi"/>
          <w:sz w:val="24"/>
          <w:szCs w:val="24"/>
        </w:rPr>
      </w:pPr>
      <w:r w:rsidRPr="00AF24D8">
        <w:rPr>
          <w:rFonts w:eastAsia="Calibri" w:cstheme="minorHAnsi"/>
          <w:sz w:val="24"/>
          <w:szCs w:val="24"/>
        </w:rPr>
        <w:t xml:space="preserve">W przypadku, gdy miejsce realizacji Projektu nie zapewnia swobodnego dotarcia do ogółu społeczeństwa </w:t>
      </w:r>
      <w:r w:rsidR="00E122F3" w:rsidRPr="00AF24D8">
        <w:rPr>
          <w:rFonts w:eastAsia="Calibri" w:cstheme="minorHAnsi"/>
          <w:sz w:val="24"/>
          <w:szCs w:val="24"/>
        </w:rPr>
        <w:t xml:space="preserve">z informacją o realizacji tego </w:t>
      </w:r>
      <w:r w:rsidR="00F46D8E">
        <w:rPr>
          <w:rFonts w:eastAsia="Calibri" w:cstheme="minorHAnsi"/>
          <w:sz w:val="24"/>
          <w:szCs w:val="24"/>
        </w:rPr>
        <w:t>P</w:t>
      </w:r>
      <w:r w:rsidRPr="00AF24D8">
        <w:rPr>
          <w:rFonts w:eastAsia="Calibri" w:cstheme="minorHAnsi"/>
          <w:sz w:val="24"/>
          <w:szCs w:val="24"/>
        </w:rPr>
        <w:t>rojektu, umiejscowienie tablicy powinno być uzgodnione z I</w:t>
      </w:r>
      <w:r w:rsidR="005C315C" w:rsidRPr="00AF24D8">
        <w:rPr>
          <w:rFonts w:eastAsia="Calibri" w:cstheme="minorHAnsi"/>
          <w:sz w:val="24"/>
          <w:szCs w:val="24"/>
        </w:rPr>
        <w:t>nstytucją Zarządzającą.</w:t>
      </w:r>
    </w:p>
    <w:p w14:paraId="3A99C58A" w14:textId="1C47CBF2" w:rsidR="00B90B32" w:rsidRPr="00AF24D8" w:rsidRDefault="00B90B32" w:rsidP="000B2E99">
      <w:pPr>
        <w:keepNext/>
        <w:spacing w:after="0" w:line="360" w:lineRule="auto"/>
        <w:rPr>
          <w:rFonts w:eastAsia="Calibri" w:cstheme="minorHAnsi"/>
          <w:sz w:val="24"/>
          <w:szCs w:val="24"/>
        </w:rPr>
      </w:pPr>
      <w:r w:rsidRPr="00AF24D8">
        <w:rPr>
          <w:rFonts w:eastAsia="Calibri" w:cstheme="minorHAnsi"/>
          <w:sz w:val="24"/>
          <w:szCs w:val="24"/>
        </w:rPr>
        <w:t>Tablica musi być umieszczona niezwłocznie po ro</w:t>
      </w:r>
      <w:r w:rsidR="005C315C" w:rsidRPr="00AF24D8">
        <w:rPr>
          <w:rFonts w:eastAsia="Calibri" w:cstheme="minorHAnsi"/>
          <w:sz w:val="24"/>
          <w:szCs w:val="24"/>
        </w:rPr>
        <w:t xml:space="preserve">zpoczęciu fizycznej realizacji </w:t>
      </w:r>
      <w:r w:rsidR="00F46D8E">
        <w:rPr>
          <w:rFonts w:eastAsia="Calibri" w:cstheme="minorHAnsi"/>
          <w:sz w:val="24"/>
          <w:szCs w:val="24"/>
        </w:rPr>
        <w:t>P</w:t>
      </w:r>
      <w:r w:rsidRPr="00AF24D8">
        <w:rPr>
          <w:rFonts w:eastAsia="Calibri" w:cstheme="minorHAnsi"/>
          <w:sz w:val="24"/>
          <w:szCs w:val="24"/>
        </w:rPr>
        <w:t>rojektu lub zainstalowaniu zakupionego sprzętu aż do końca okresu t</w:t>
      </w:r>
      <w:r w:rsidR="005C315C" w:rsidRPr="00AF24D8">
        <w:rPr>
          <w:rFonts w:eastAsia="Calibri" w:cstheme="minorHAnsi"/>
          <w:sz w:val="24"/>
          <w:szCs w:val="24"/>
        </w:rPr>
        <w:t xml:space="preserve">rwałości </w:t>
      </w:r>
      <w:r w:rsidR="00F46D8E">
        <w:rPr>
          <w:rFonts w:eastAsia="Calibri" w:cstheme="minorHAnsi"/>
          <w:sz w:val="24"/>
          <w:szCs w:val="24"/>
        </w:rPr>
        <w:t>P</w:t>
      </w:r>
      <w:r w:rsidRPr="00AF24D8">
        <w:rPr>
          <w:rFonts w:eastAsia="Calibri" w:cstheme="minorHAnsi"/>
          <w:sz w:val="24"/>
          <w:szCs w:val="24"/>
        </w:rPr>
        <w:t xml:space="preserve">rojektu. W przypadku </w:t>
      </w:r>
      <w:r w:rsidR="00F46D8E">
        <w:rPr>
          <w:rFonts w:eastAsia="Calibri" w:cstheme="minorHAnsi"/>
          <w:sz w:val="24"/>
          <w:szCs w:val="24"/>
        </w:rPr>
        <w:t>P</w:t>
      </w:r>
      <w:r w:rsidRPr="00AF24D8">
        <w:rPr>
          <w:rFonts w:eastAsia="Calibri" w:cstheme="minorHAnsi"/>
          <w:sz w:val="24"/>
          <w:szCs w:val="24"/>
        </w:rPr>
        <w:t>rojektów dofinansowanych z priorytetów pomocy technicznej krajowych i regionalnych programów tablica musi być umieszczona niezwłocznie po ro</w:t>
      </w:r>
      <w:r w:rsidR="005C315C" w:rsidRPr="00AF24D8">
        <w:rPr>
          <w:rFonts w:eastAsia="Calibri" w:cstheme="minorHAnsi"/>
          <w:sz w:val="24"/>
          <w:szCs w:val="24"/>
        </w:rPr>
        <w:t>zpoczęciu fizycznej realizacji p</w:t>
      </w:r>
      <w:r w:rsidRPr="00AF24D8">
        <w:rPr>
          <w:rFonts w:eastAsia="Calibri" w:cstheme="minorHAnsi"/>
          <w:sz w:val="24"/>
          <w:szCs w:val="24"/>
        </w:rPr>
        <w:t xml:space="preserve">rojektu przez okres 3 lat od zakończenia realizacji </w:t>
      </w:r>
      <w:r w:rsidR="00F46D8E">
        <w:rPr>
          <w:rFonts w:eastAsia="Calibri" w:cstheme="minorHAnsi"/>
          <w:sz w:val="24"/>
          <w:szCs w:val="24"/>
        </w:rPr>
        <w:t>P</w:t>
      </w:r>
      <w:r w:rsidRPr="00AF24D8">
        <w:rPr>
          <w:rFonts w:eastAsia="Calibri" w:cstheme="minorHAnsi"/>
          <w:sz w:val="24"/>
          <w:szCs w:val="24"/>
        </w:rPr>
        <w:t>rojektu.</w:t>
      </w:r>
    </w:p>
    <w:p w14:paraId="383C0052" w14:textId="0967CD52" w:rsidR="00B90B32" w:rsidRPr="00AF24D8" w:rsidRDefault="00B90B32" w:rsidP="000B2E99">
      <w:pPr>
        <w:keepNext/>
        <w:spacing w:after="0" w:line="360" w:lineRule="auto"/>
        <w:ind w:left="708" w:hanging="282"/>
        <w:rPr>
          <w:rFonts w:eastAsia="Calibri" w:cstheme="minorHAnsi"/>
          <w:sz w:val="24"/>
          <w:szCs w:val="24"/>
        </w:rPr>
      </w:pPr>
      <w:r w:rsidRPr="00AF24D8">
        <w:rPr>
          <w:rFonts w:eastAsia="Calibri" w:cstheme="minorHAnsi"/>
          <w:sz w:val="24"/>
          <w:szCs w:val="24"/>
        </w:rPr>
        <w:t>3)</w:t>
      </w:r>
      <w:r w:rsidRPr="00AF24D8">
        <w:rPr>
          <w:rFonts w:eastAsia="Calibri" w:cstheme="minorHAnsi"/>
          <w:sz w:val="24"/>
          <w:szCs w:val="24"/>
        </w:rPr>
        <w:tab/>
        <w:t>w przypadku projektów innych niż te, o których mowa w pkt 2</w:t>
      </w:r>
      <w:r w:rsidR="005C315C" w:rsidRPr="00AF24D8">
        <w:rPr>
          <w:rFonts w:eastAsia="Calibri" w:cstheme="minorHAnsi"/>
          <w:sz w:val="24"/>
          <w:szCs w:val="24"/>
        </w:rPr>
        <w:t>)</w:t>
      </w:r>
      <w:r w:rsidRPr="00AF24D8">
        <w:rPr>
          <w:rFonts w:eastAsia="Calibri" w:cstheme="minorHAnsi"/>
          <w:sz w:val="24"/>
          <w:szCs w:val="24"/>
        </w:rPr>
        <w:t xml:space="preserve">, umieszczenia </w:t>
      </w:r>
      <w:r w:rsidR="00FF6B4F" w:rsidRPr="00AF24D8">
        <w:rPr>
          <w:rFonts w:eastAsia="Calibri" w:cstheme="minorHAnsi"/>
          <w:sz w:val="24"/>
          <w:szCs w:val="24"/>
        </w:rPr>
        <w:br/>
      </w:r>
      <w:r w:rsidR="005C315C" w:rsidRPr="00AF24D8">
        <w:rPr>
          <w:rFonts w:eastAsia="Calibri" w:cstheme="minorHAnsi"/>
          <w:sz w:val="24"/>
          <w:szCs w:val="24"/>
        </w:rPr>
        <w:t xml:space="preserve">w widocznym miejscu realizacji </w:t>
      </w:r>
      <w:r w:rsidR="00F46D8E">
        <w:rPr>
          <w:rFonts w:eastAsia="Calibri" w:cstheme="minorHAnsi"/>
          <w:sz w:val="24"/>
          <w:szCs w:val="24"/>
        </w:rPr>
        <w:t>P</w:t>
      </w:r>
      <w:r w:rsidRPr="00AF24D8">
        <w:rPr>
          <w:rFonts w:eastAsia="Calibri" w:cstheme="minorHAnsi"/>
          <w:sz w:val="24"/>
          <w:szCs w:val="24"/>
        </w:rPr>
        <w:t xml:space="preserve">rojektu przynajmniej jednego trwałego plakatu </w:t>
      </w:r>
      <w:r w:rsidR="005C315C" w:rsidRPr="00AF24D8">
        <w:rPr>
          <w:rFonts w:eastAsia="Calibri" w:cstheme="minorHAnsi"/>
          <w:sz w:val="24"/>
          <w:szCs w:val="24"/>
        </w:rPr>
        <w:br/>
      </w:r>
      <w:r w:rsidRPr="00AF24D8">
        <w:rPr>
          <w:rFonts w:eastAsia="Calibri" w:cstheme="minorHAnsi"/>
          <w:sz w:val="24"/>
          <w:szCs w:val="24"/>
        </w:rPr>
        <w:lastRenderedPageBreak/>
        <w:t>o minimalnym formacie A3 lub podobnej wielkości elektronicznego wyświetlacza, podkreślającego fakt otrzymania dofinansowania z U</w:t>
      </w:r>
      <w:r w:rsidR="005C315C" w:rsidRPr="00AF24D8">
        <w:rPr>
          <w:rFonts w:eastAsia="Calibri" w:cstheme="minorHAnsi"/>
          <w:sz w:val="24"/>
          <w:szCs w:val="24"/>
        </w:rPr>
        <w:t xml:space="preserve">nii </w:t>
      </w:r>
      <w:r w:rsidRPr="00AF24D8">
        <w:rPr>
          <w:rFonts w:eastAsia="Calibri" w:cstheme="minorHAnsi"/>
          <w:sz w:val="24"/>
          <w:szCs w:val="24"/>
        </w:rPr>
        <w:t>E</w:t>
      </w:r>
      <w:r w:rsidR="005C315C" w:rsidRPr="00AF24D8">
        <w:rPr>
          <w:rFonts w:eastAsia="Calibri" w:cstheme="minorHAnsi"/>
          <w:sz w:val="24"/>
          <w:szCs w:val="24"/>
        </w:rPr>
        <w:t>uropejskiej</w:t>
      </w:r>
      <w:r w:rsidRPr="00AF24D8">
        <w:rPr>
          <w:rFonts w:eastAsia="Calibri" w:cstheme="minorHAnsi"/>
          <w:sz w:val="24"/>
          <w:szCs w:val="24"/>
        </w:rPr>
        <w:t>,</w:t>
      </w:r>
    </w:p>
    <w:p w14:paraId="70E524AD" w14:textId="58301CDE" w:rsidR="00B90B32" w:rsidRPr="00AF24D8" w:rsidRDefault="00B90B32" w:rsidP="000B2E99">
      <w:pPr>
        <w:keepNext/>
        <w:spacing w:after="0" w:line="360" w:lineRule="auto"/>
        <w:ind w:left="708" w:hanging="282"/>
        <w:rPr>
          <w:rFonts w:eastAsia="Calibri" w:cstheme="minorHAnsi"/>
          <w:sz w:val="24"/>
          <w:szCs w:val="24"/>
        </w:rPr>
      </w:pPr>
      <w:r w:rsidRPr="00AF24D8">
        <w:rPr>
          <w:rFonts w:eastAsia="Calibri" w:cstheme="minorHAnsi"/>
          <w:sz w:val="24"/>
          <w:szCs w:val="24"/>
        </w:rPr>
        <w:t>4</w:t>
      </w:r>
      <w:r w:rsidR="005C315C" w:rsidRPr="00AF24D8">
        <w:rPr>
          <w:rFonts w:eastAsia="Calibri" w:cstheme="minorHAnsi"/>
          <w:sz w:val="24"/>
          <w:szCs w:val="24"/>
        </w:rPr>
        <w:t>)</w:t>
      </w:r>
      <w:r w:rsidR="005C315C" w:rsidRPr="00AF24D8">
        <w:rPr>
          <w:rFonts w:eastAsia="Calibri" w:cstheme="minorHAnsi"/>
          <w:sz w:val="24"/>
          <w:szCs w:val="24"/>
        </w:rPr>
        <w:tab/>
        <w:t xml:space="preserve">umieszczenia krótkiego opisu </w:t>
      </w:r>
      <w:r w:rsidR="00F46D8E">
        <w:rPr>
          <w:rFonts w:eastAsia="Calibri" w:cstheme="minorHAnsi"/>
          <w:sz w:val="24"/>
          <w:szCs w:val="24"/>
        </w:rPr>
        <w:t>P</w:t>
      </w:r>
      <w:r w:rsidRPr="00AF24D8">
        <w:rPr>
          <w:rFonts w:eastAsia="Calibri" w:cstheme="minorHAnsi"/>
          <w:sz w:val="24"/>
          <w:szCs w:val="24"/>
        </w:rPr>
        <w:t xml:space="preserve">rojektu na oficjalnej stronie internetowej Beneficjenta, jeśli ją posiada </w:t>
      </w:r>
      <w:r w:rsidR="0043542C">
        <w:rPr>
          <w:rFonts w:eastAsia="Calibri" w:cstheme="minorHAnsi"/>
          <w:sz w:val="24"/>
          <w:szCs w:val="24"/>
        </w:rPr>
        <w:t xml:space="preserve">i </w:t>
      </w:r>
      <w:r w:rsidRPr="00AF24D8">
        <w:rPr>
          <w:rFonts w:eastAsia="Calibri" w:cstheme="minorHAnsi"/>
          <w:sz w:val="24"/>
          <w:szCs w:val="24"/>
        </w:rPr>
        <w:t>na jego stronach mediów społecznościowych</w:t>
      </w:r>
      <w:r w:rsidR="00F46D8E">
        <w:rPr>
          <w:rStyle w:val="Odwoanieprzypisudolnego"/>
          <w:rFonts w:eastAsia="Calibri" w:cstheme="minorHAnsi"/>
          <w:sz w:val="24"/>
          <w:szCs w:val="24"/>
        </w:rPr>
        <w:footnoteReference w:id="14"/>
      </w:r>
      <w:r w:rsidRPr="00AF24D8">
        <w:rPr>
          <w:rFonts w:eastAsia="Calibri" w:cstheme="minorHAnsi"/>
          <w:sz w:val="24"/>
          <w:szCs w:val="24"/>
        </w:rPr>
        <w:t>. Opis projektu musi zawierać:</w:t>
      </w:r>
    </w:p>
    <w:p w14:paraId="21BCE75A" w14:textId="77777777" w:rsidR="00B90B32" w:rsidRPr="00AF24D8" w:rsidRDefault="00B90B32" w:rsidP="000B2E99">
      <w:pPr>
        <w:keepNext/>
        <w:spacing w:after="0" w:line="360" w:lineRule="auto"/>
        <w:ind w:left="708" w:firstLine="426"/>
        <w:rPr>
          <w:rFonts w:eastAsia="Calibri" w:cstheme="minorHAnsi"/>
          <w:sz w:val="24"/>
          <w:szCs w:val="24"/>
        </w:rPr>
      </w:pPr>
      <w:r w:rsidRPr="00AF24D8">
        <w:rPr>
          <w:rFonts w:eastAsia="Calibri" w:cstheme="minorHAnsi"/>
          <w:sz w:val="24"/>
          <w:szCs w:val="24"/>
        </w:rPr>
        <w:t>a)</w:t>
      </w:r>
      <w:r w:rsidRPr="00AF24D8">
        <w:rPr>
          <w:rFonts w:eastAsia="Calibri" w:cstheme="minorHAnsi"/>
          <w:sz w:val="24"/>
          <w:szCs w:val="24"/>
        </w:rPr>
        <w:tab/>
        <w:t>tytuł projektu lub jego skróconą nazwę,</w:t>
      </w:r>
    </w:p>
    <w:p w14:paraId="67042DC0" w14:textId="77777777" w:rsidR="00B90B32" w:rsidRPr="00AF24D8" w:rsidRDefault="00B90B32" w:rsidP="000B2E99">
      <w:pPr>
        <w:keepNext/>
        <w:spacing w:after="0" w:line="360" w:lineRule="auto"/>
        <w:ind w:left="1416" w:hanging="282"/>
        <w:rPr>
          <w:rFonts w:eastAsia="Calibri" w:cstheme="minorHAnsi"/>
          <w:sz w:val="24"/>
          <w:szCs w:val="24"/>
        </w:rPr>
      </w:pPr>
      <w:r w:rsidRPr="00AF24D8">
        <w:rPr>
          <w:rFonts w:eastAsia="Calibri" w:cstheme="minorHAnsi"/>
          <w:sz w:val="24"/>
          <w:szCs w:val="24"/>
        </w:rPr>
        <w:t>b)</w:t>
      </w:r>
      <w:r w:rsidRPr="00AF24D8">
        <w:rPr>
          <w:rFonts w:eastAsia="Calibri" w:cstheme="minorHAnsi"/>
          <w:sz w:val="24"/>
          <w:szCs w:val="24"/>
        </w:rPr>
        <w:tab/>
        <w:t xml:space="preserve"> podkreślenie faktu otrzymania wsparcia finansowego z Unii Europejskiej przez zamieszczenie znaku Funduszy Europejskich, znaku barw Rzeczypospolitej Polskiej</w:t>
      </w:r>
      <w:r w:rsidR="003F733E" w:rsidRPr="00AF24D8">
        <w:rPr>
          <w:rFonts w:eastAsia="Calibri" w:cstheme="minorHAnsi"/>
          <w:sz w:val="24"/>
          <w:szCs w:val="24"/>
        </w:rPr>
        <w:t>,</w:t>
      </w:r>
      <w:r w:rsidRPr="00AF24D8">
        <w:rPr>
          <w:rFonts w:eastAsia="Calibri" w:cstheme="minorHAnsi"/>
          <w:sz w:val="24"/>
          <w:szCs w:val="24"/>
        </w:rPr>
        <w:t xml:space="preserve"> znaku Unii Europejskiej</w:t>
      </w:r>
      <w:r w:rsidR="003F733E" w:rsidRPr="00AF24D8">
        <w:rPr>
          <w:rFonts w:cstheme="minorHAnsi"/>
          <w:sz w:val="24"/>
          <w:szCs w:val="24"/>
        </w:rPr>
        <w:t xml:space="preserve"> </w:t>
      </w:r>
      <w:r w:rsidR="003F733E" w:rsidRPr="00AF24D8">
        <w:rPr>
          <w:rFonts w:eastAsia="Calibri" w:cstheme="minorHAnsi"/>
          <w:sz w:val="24"/>
          <w:szCs w:val="24"/>
        </w:rPr>
        <w:t xml:space="preserve">i oficjalnego logo promocyjnego </w:t>
      </w:r>
      <w:r w:rsidR="007446BA" w:rsidRPr="00AF24D8">
        <w:rPr>
          <w:rFonts w:eastAsia="Calibri" w:cstheme="minorHAnsi"/>
          <w:sz w:val="24"/>
          <w:szCs w:val="24"/>
        </w:rPr>
        <w:t>W</w:t>
      </w:r>
      <w:r w:rsidR="003F733E" w:rsidRPr="00AF24D8">
        <w:rPr>
          <w:rFonts w:eastAsia="Calibri" w:cstheme="minorHAnsi"/>
          <w:sz w:val="24"/>
          <w:szCs w:val="24"/>
        </w:rPr>
        <w:t>ojewództw</w:t>
      </w:r>
      <w:r w:rsidR="007446BA" w:rsidRPr="00AF24D8">
        <w:rPr>
          <w:rFonts w:eastAsia="Calibri" w:cstheme="minorHAnsi"/>
          <w:sz w:val="24"/>
          <w:szCs w:val="24"/>
        </w:rPr>
        <w:t>a</w:t>
      </w:r>
      <w:r w:rsidR="003F733E" w:rsidRPr="00AF24D8">
        <w:rPr>
          <w:rFonts w:eastAsia="Calibri" w:cstheme="minorHAnsi"/>
          <w:sz w:val="24"/>
          <w:szCs w:val="24"/>
        </w:rPr>
        <w:t xml:space="preserve"> </w:t>
      </w:r>
      <w:r w:rsidR="007446BA" w:rsidRPr="00AF24D8">
        <w:rPr>
          <w:rFonts w:eastAsia="Calibri" w:cstheme="minorHAnsi"/>
          <w:sz w:val="24"/>
          <w:szCs w:val="24"/>
        </w:rPr>
        <w:t>O</w:t>
      </w:r>
      <w:r w:rsidR="003F733E" w:rsidRPr="00AF24D8">
        <w:rPr>
          <w:rFonts w:eastAsia="Calibri" w:cstheme="minorHAnsi"/>
          <w:sz w:val="24"/>
          <w:szCs w:val="24"/>
        </w:rPr>
        <w:t>polskiego</w:t>
      </w:r>
      <w:r w:rsidRPr="00AF24D8">
        <w:rPr>
          <w:rFonts w:eastAsia="Calibri" w:cstheme="minorHAnsi"/>
          <w:sz w:val="24"/>
          <w:szCs w:val="24"/>
        </w:rPr>
        <w:t>,</w:t>
      </w:r>
    </w:p>
    <w:p w14:paraId="265C1896" w14:textId="22B127EF" w:rsidR="00B90B32" w:rsidRPr="00AF24D8" w:rsidRDefault="00B90B32" w:rsidP="000B2E99">
      <w:pPr>
        <w:keepNext/>
        <w:spacing w:after="0" w:line="360" w:lineRule="auto"/>
        <w:ind w:left="1416" w:hanging="282"/>
        <w:rPr>
          <w:rFonts w:eastAsia="Calibri" w:cstheme="minorHAnsi"/>
          <w:sz w:val="24"/>
          <w:szCs w:val="24"/>
        </w:rPr>
      </w:pPr>
      <w:r w:rsidRPr="00AF24D8">
        <w:rPr>
          <w:rFonts w:eastAsia="Calibri" w:cstheme="minorHAnsi"/>
          <w:sz w:val="24"/>
          <w:szCs w:val="24"/>
        </w:rPr>
        <w:t>c)</w:t>
      </w:r>
      <w:r w:rsidRPr="00AF24D8">
        <w:rPr>
          <w:rFonts w:eastAsia="Calibri" w:cstheme="minorHAnsi"/>
          <w:sz w:val="24"/>
          <w:szCs w:val="24"/>
        </w:rPr>
        <w:tab/>
        <w:t xml:space="preserve">zadania, działania, które będą realizowane w ramach </w:t>
      </w:r>
      <w:r w:rsidR="0073191F">
        <w:rPr>
          <w:rFonts w:eastAsia="Calibri" w:cstheme="minorHAnsi"/>
          <w:sz w:val="24"/>
          <w:szCs w:val="24"/>
        </w:rPr>
        <w:t>P</w:t>
      </w:r>
      <w:r w:rsidRPr="00AF24D8">
        <w:rPr>
          <w:rFonts w:eastAsia="Calibri" w:cstheme="minorHAnsi"/>
          <w:sz w:val="24"/>
          <w:szCs w:val="24"/>
        </w:rPr>
        <w:t>rojektu (opis, co zostanie zrobione, zakupione etc.),</w:t>
      </w:r>
    </w:p>
    <w:p w14:paraId="3627F34E" w14:textId="77777777" w:rsidR="00B90B32" w:rsidRPr="00AF24D8" w:rsidRDefault="00B90B32" w:rsidP="000B2E99">
      <w:pPr>
        <w:keepNext/>
        <w:spacing w:after="0" w:line="360" w:lineRule="auto"/>
        <w:ind w:left="1416" w:hanging="282"/>
        <w:rPr>
          <w:rFonts w:eastAsia="Calibri" w:cstheme="minorHAnsi"/>
          <w:sz w:val="24"/>
          <w:szCs w:val="24"/>
        </w:rPr>
      </w:pPr>
      <w:r w:rsidRPr="00AF24D8">
        <w:rPr>
          <w:rFonts w:eastAsia="Calibri" w:cstheme="minorHAnsi"/>
          <w:sz w:val="24"/>
          <w:szCs w:val="24"/>
        </w:rPr>
        <w:t>d)</w:t>
      </w:r>
      <w:r w:rsidRPr="00AF24D8">
        <w:rPr>
          <w:rFonts w:eastAsia="Calibri" w:cstheme="minorHAnsi"/>
          <w:sz w:val="24"/>
          <w:szCs w:val="24"/>
        </w:rPr>
        <w:tab/>
        <w:t>grupy docelowe (do kogo skierowany jest projekt, kto z niego skorzysta),</w:t>
      </w:r>
    </w:p>
    <w:p w14:paraId="35ADD5BF" w14:textId="36BE6512" w:rsidR="00B90B32" w:rsidRPr="00AF24D8" w:rsidRDefault="00B90B32" w:rsidP="000B2E99">
      <w:pPr>
        <w:keepNext/>
        <w:spacing w:after="0" w:line="360" w:lineRule="auto"/>
        <w:ind w:left="708" w:firstLine="426"/>
        <w:rPr>
          <w:rFonts w:eastAsia="Calibri" w:cstheme="minorHAnsi"/>
          <w:sz w:val="24"/>
          <w:szCs w:val="24"/>
        </w:rPr>
      </w:pPr>
      <w:r w:rsidRPr="00AF24D8">
        <w:rPr>
          <w:rFonts w:eastAsia="Calibri" w:cstheme="minorHAnsi"/>
          <w:sz w:val="24"/>
          <w:szCs w:val="24"/>
        </w:rPr>
        <w:t>e)</w:t>
      </w:r>
      <w:r w:rsidRPr="00AF24D8">
        <w:rPr>
          <w:rFonts w:eastAsia="Calibri" w:cstheme="minorHAnsi"/>
          <w:sz w:val="24"/>
          <w:szCs w:val="24"/>
        </w:rPr>
        <w:tab/>
        <w:t>cel lub cele projektu,</w:t>
      </w:r>
    </w:p>
    <w:p w14:paraId="68EDD521" w14:textId="0155C9AE" w:rsidR="00B90B32" w:rsidRPr="00AF24D8" w:rsidRDefault="00B90B32" w:rsidP="000B2E99">
      <w:pPr>
        <w:keepNext/>
        <w:spacing w:after="0" w:line="360" w:lineRule="auto"/>
        <w:ind w:left="1416" w:hanging="282"/>
        <w:rPr>
          <w:rFonts w:eastAsia="Calibri" w:cstheme="minorHAnsi"/>
          <w:sz w:val="24"/>
          <w:szCs w:val="24"/>
        </w:rPr>
      </w:pPr>
      <w:r w:rsidRPr="00AF24D8">
        <w:rPr>
          <w:rFonts w:eastAsia="Calibri" w:cstheme="minorHAnsi"/>
          <w:sz w:val="24"/>
          <w:szCs w:val="24"/>
        </w:rPr>
        <w:t>f)</w:t>
      </w:r>
      <w:r w:rsidRPr="00AF24D8">
        <w:rPr>
          <w:rFonts w:eastAsia="Calibri" w:cstheme="minorHAnsi"/>
          <w:sz w:val="24"/>
          <w:szCs w:val="24"/>
        </w:rPr>
        <w:tab/>
        <w:t xml:space="preserve">efekty, rezultaty </w:t>
      </w:r>
      <w:r w:rsidR="0073191F">
        <w:rPr>
          <w:rFonts w:eastAsia="Calibri" w:cstheme="minorHAnsi"/>
          <w:sz w:val="24"/>
          <w:szCs w:val="24"/>
        </w:rPr>
        <w:t>P</w:t>
      </w:r>
      <w:r w:rsidRPr="00AF24D8">
        <w:rPr>
          <w:rFonts w:eastAsia="Calibri" w:cstheme="minorHAnsi"/>
          <w:sz w:val="24"/>
          <w:szCs w:val="24"/>
        </w:rPr>
        <w:t>rojektu (jeśli opis zadań, działań nie zawiera opisu efektów, rezultatów),</w:t>
      </w:r>
    </w:p>
    <w:p w14:paraId="07163D8A" w14:textId="10CBA2D9" w:rsidR="00B90B32" w:rsidRPr="00AF24D8" w:rsidRDefault="00B90B32" w:rsidP="000B2E99">
      <w:pPr>
        <w:keepNext/>
        <w:spacing w:after="0" w:line="360" w:lineRule="auto"/>
        <w:ind w:left="708" w:firstLine="426"/>
        <w:rPr>
          <w:rFonts w:eastAsia="Calibri" w:cstheme="minorHAnsi"/>
          <w:sz w:val="24"/>
          <w:szCs w:val="24"/>
        </w:rPr>
      </w:pPr>
      <w:r w:rsidRPr="00AF24D8">
        <w:rPr>
          <w:rFonts w:eastAsia="Calibri" w:cstheme="minorHAnsi"/>
          <w:sz w:val="24"/>
          <w:szCs w:val="24"/>
        </w:rPr>
        <w:t>g)</w:t>
      </w:r>
      <w:r w:rsidRPr="00AF24D8">
        <w:rPr>
          <w:rFonts w:eastAsia="Calibri" w:cstheme="minorHAnsi"/>
          <w:sz w:val="24"/>
          <w:szCs w:val="24"/>
        </w:rPr>
        <w:tab/>
        <w:t xml:space="preserve">wartość </w:t>
      </w:r>
      <w:r w:rsidR="0073191F">
        <w:rPr>
          <w:rFonts w:eastAsia="Calibri" w:cstheme="minorHAnsi"/>
          <w:sz w:val="24"/>
          <w:szCs w:val="24"/>
        </w:rPr>
        <w:t>P</w:t>
      </w:r>
      <w:r w:rsidRPr="00AF24D8">
        <w:rPr>
          <w:rFonts w:eastAsia="Calibri" w:cstheme="minorHAnsi"/>
          <w:sz w:val="24"/>
          <w:szCs w:val="24"/>
        </w:rPr>
        <w:t xml:space="preserve">rojektu (całkowity koszt </w:t>
      </w:r>
      <w:r w:rsidR="0073191F">
        <w:rPr>
          <w:rFonts w:eastAsia="Calibri" w:cstheme="minorHAnsi"/>
          <w:sz w:val="24"/>
          <w:szCs w:val="24"/>
        </w:rPr>
        <w:t>P</w:t>
      </w:r>
      <w:r w:rsidRPr="00AF24D8">
        <w:rPr>
          <w:rFonts w:eastAsia="Calibri" w:cstheme="minorHAnsi"/>
          <w:sz w:val="24"/>
          <w:szCs w:val="24"/>
        </w:rPr>
        <w:t>rojektu),</w:t>
      </w:r>
    </w:p>
    <w:p w14:paraId="7B4395D8" w14:textId="30F69153" w:rsidR="00B90B32" w:rsidRPr="00AF24D8" w:rsidRDefault="00B90B32" w:rsidP="000B2E99">
      <w:pPr>
        <w:keepNext/>
        <w:spacing w:after="0" w:line="360" w:lineRule="auto"/>
        <w:ind w:left="708" w:firstLine="426"/>
        <w:rPr>
          <w:rFonts w:eastAsia="Calibri" w:cstheme="minorHAnsi"/>
          <w:sz w:val="24"/>
          <w:szCs w:val="24"/>
        </w:rPr>
      </w:pPr>
      <w:r w:rsidRPr="00AF24D8">
        <w:rPr>
          <w:rFonts w:eastAsia="Calibri" w:cstheme="minorHAnsi"/>
          <w:sz w:val="24"/>
          <w:szCs w:val="24"/>
        </w:rPr>
        <w:t>h)</w:t>
      </w:r>
      <w:r w:rsidRPr="00AF24D8">
        <w:rPr>
          <w:rFonts w:eastAsia="Calibri" w:cstheme="minorHAnsi"/>
          <w:sz w:val="24"/>
          <w:szCs w:val="24"/>
        </w:rPr>
        <w:tab/>
        <w:t>wysokość wkładu Funduszy Europejskich</w:t>
      </w:r>
      <w:r w:rsidR="00991599" w:rsidRPr="00AF24D8">
        <w:rPr>
          <w:rFonts w:eastAsia="Calibri" w:cstheme="minorHAnsi"/>
          <w:sz w:val="24"/>
          <w:szCs w:val="24"/>
        </w:rPr>
        <w:t>,</w:t>
      </w:r>
    </w:p>
    <w:p w14:paraId="49783D8D" w14:textId="25515A0A" w:rsidR="00991599" w:rsidRPr="00AF24D8" w:rsidRDefault="00991599" w:rsidP="000B2E99">
      <w:pPr>
        <w:keepNext/>
        <w:spacing w:after="0" w:line="360" w:lineRule="auto"/>
        <w:ind w:left="708" w:firstLine="426"/>
        <w:rPr>
          <w:rFonts w:eastAsia="Calibri" w:cstheme="minorHAnsi"/>
          <w:sz w:val="24"/>
          <w:szCs w:val="24"/>
        </w:rPr>
      </w:pPr>
      <w:r w:rsidRPr="00AF24D8">
        <w:rPr>
          <w:rFonts w:eastAsia="Calibri" w:cstheme="minorHAnsi"/>
          <w:sz w:val="24"/>
          <w:szCs w:val="24"/>
        </w:rPr>
        <w:t>i) hasztagi: #FunduszeUE lub #FunduszeEuropejskie.</w:t>
      </w:r>
    </w:p>
    <w:p w14:paraId="6AD880F1" w14:textId="2E7313A1" w:rsidR="00B90B32" w:rsidRPr="00AF24D8" w:rsidRDefault="00B90B32" w:rsidP="000B2E99">
      <w:pPr>
        <w:keepNext/>
        <w:spacing w:after="0" w:line="360" w:lineRule="auto"/>
        <w:ind w:left="708" w:hanging="282"/>
        <w:rPr>
          <w:rFonts w:eastAsia="Calibri" w:cstheme="minorHAnsi"/>
          <w:sz w:val="24"/>
          <w:szCs w:val="24"/>
        </w:rPr>
      </w:pPr>
      <w:r w:rsidRPr="00AF24D8">
        <w:rPr>
          <w:rFonts w:eastAsia="Calibri" w:cstheme="minorHAnsi"/>
          <w:sz w:val="24"/>
          <w:szCs w:val="24"/>
        </w:rPr>
        <w:t>5)</w:t>
      </w:r>
      <w:r w:rsidRPr="00AF24D8">
        <w:rPr>
          <w:rFonts w:eastAsia="Calibri" w:cstheme="minorHAnsi"/>
          <w:sz w:val="24"/>
          <w:szCs w:val="24"/>
        </w:rPr>
        <w:tab/>
        <w:t>Jeżeli projekt ma znaczenie strategiczne</w:t>
      </w:r>
      <w:r w:rsidR="00DD6F0E" w:rsidRPr="00AF24D8">
        <w:rPr>
          <w:rStyle w:val="Odwoanieprzypisudolnego"/>
          <w:rFonts w:eastAsia="Calibri" w:cstheme="minorHAnsi"/>
          <w:sz w:val="24"/>
          <w:szCs w:val="24"/>
        </w:rPr>
        <w:footnoteReference w:id="15"/>
      </w:r>
      <w:r w:rsidRPr="00AF24D8">
        <w:rPr>
          <w:rFonts w:eastAsia="Calibri" w:cstheme="minorHAnsi"/>
          <w:sz w:val="24"/>
          <w:szCs w:val="24"/>
        </w:rPr>
        <w:t xml:space="preserve">  lub jego całkowity koszt przekracza 10 mln euro</w:t>
      </w:r>
      <w:r w:rsidR="00DD6F0E" w:rsidRPr="00AF24D8">
        <w:rPr>
          <w:rStyle w:val="Odwoanieprzypisudolnego"/>
          <w:rFonts w:eastAsia="Calibri" w:cstheme="minorHAnsi"/>
          <w:sz w:val="24"/>
          <w:szCs w:val="24"/>
        </w:rPr>
        <w:footnoteReference w:id="16"/>
      </w:r>
      <w:r w:rsidRPr="00AF24D8">
        <w:rPr>
          <w:rFonts w:eastAsia="Calibri" w:cstheme="minorHAnsi"/>
          <w:sz w:val="24"/>
          <w:szCs w:val="24"/>
        </w:rPr>
        <w:t xml:space="preserve"> , zorganizowania wydarzenia lub działania informacyjno-promocyjnego (np. konferencję prasową, wydarzenie promujące </w:t>
      </w:r>
      <w:r w:rsidR="0073191F">
        <w:rPr>
          <w:rFonts w:eastAsia="Calibri" w:cstheme="minorHAnsi"/>
          <w:sz w:val="24"/>
          <w:szCs w:val="24"/>
        </w:rPr>
        <w:t>P</w:t>
      </w:r>
      <w:r w:rsidRPr="00AF24D8">
        <w:rPr>
          <w:rFonts w:eastAsia="Calibri" w:cstheme="minorHAnsi"/>
          <w:sz w:val="24"/>
          <w:szCs w:val="24"/>
        </w:rPr>
        <w:t xml:space="preserve">rojekt, prezentację projektu na targach branżowych) w ważnym momencie realizacji </w:t>
      </w:r>
      <w:r w:rsidR="0073191F">
        <w:rPr>
          <w:rFonts w:eastAsia="Calibri" w:cstheme="minorHAnsi"/>
          <w:sz w:val="24"/>
          <w:szCs w:val="24"/>
        </w:rPr>
        <w:t>P</w:t>
      </w:r>
      <w:r w:rsidRPr="00AF24D8">
        <w:rPr>
          <w:rFonts w:eastAsia="Calibri" w:cstheme="minorHAnsi"/>
          <w:sz w:val="24"/>
          <w:szCs w:val="24"/>
        </w:rPr>
        <w:t xml:space="preserve">rojektu, np. na otwarcie </w:t>
      </w:r>
      <w:r w:rsidR="0073191F">
        <w:rPr>
          <w:rFonts w:eastAsia="Calibri" w:cstheme="minorHAnsi"/>
          <w:sz w:val="24"/>
          <w:szCs w:val="24"/>
        </w:rPr>
        <w:lastRenderedPageBreak/>
        <w:t>P</w:t>
      </w:r>
      <w:r w:rsidRPr="00AF24D8">
        <w:rPr>
          <w:rFonts w:eastAsia="Calibri" w:cstheme="minorHAnsi"/>
          <w:sz w:val="24"/>
          <w:szCs w:val="24"/>
        </w:rPr>
        <w:t>rojektu, zakończenie projektu lub jego ważnego etapu np. rozpoczęcie inwestycji, oddanie inwestycji do użytkowania itp.</w:t>
      </w:r>
    </w:p>
    <w:p w14:paraId="0ED798F6" w14:textId="7E31EFB8" w:rsidR="00B90B32" w:rsidRPr="00AF24D8" w:rsidRDefault="00B90B32" w:rsidP="000B2E99">
      <w:pPr>
        <w:keepNext/>
        <w:spacing w:after="0" w:line="360" w:lineRule="auto"/>
        <w:ind w:left="708"/>
        <w:rPr>
          <w:rFonts w:eastAsia="Calibri" w:cstheme="minorHAnsi"/>
          <w:iCs/>
          <w:sz w:val="24"/>
          <w:szCs w:val="24"/>
        </w:rPr>
      </w:pPr>
      <w:r w:rsidRPr="00AF24D8">
        <w:rPr>
          <w:rFonts w:eastAsia="Calibri" w:cstheme="minorHAnsi"/>
          <w:sz w:val="24"/>
          <w:szCs w:val="24"/>
        </w:rPr>
        <w:t xml:space="preserve">Do udziału w wydarzeniu informacyjno-promocyjnym należy zaprosić z co najmniej </w:t>
      </w:r>
      <w:r w:rsidR="00233711" w:rsidRPr="00AF24D8">
        <w:rPr>
          <w:rFonts w:eastAsia="Calibri" w:cstheme="minorHAnsi"/>
          <w:sz w:val="24"/>
          <w:szCs w:val="24"/>
        </w:rPr>
        <w:br/>
      </w:r>
      <w:r w:rsidRPr="00AF24D8">
        <w:rPr>
          <w:rFonts w:eastAsia="Calibri" w:cstheme="minorHAnsi"/>
          <w:sz w:val="24"/>
          <w:szCs w:val="24"/>
        </w:rPr>
        <w:t>4-tygodniowym wyprzedzeniem przedstawicieli K</w:t>
      </w:r>
      <w:r w:rsidR="00233711" w:rsidRPr="00AF24D8">
        <w:rPr>
          <w:rFonts w:eastAsia="Calibri" w:cstheme="minorHAnsi"/>
          <w:sz w:val="24"/>
          <w:szCs w:val="24"/>
        </w:rPr>
        <w:t xml:space="preserve">omisji </w:t>
      </w:r>
      <w:r w:rsidRPr="00AF24D8">
        <w:rPr>
          <w:rFonts w:eastAsia="Calibri" w:cstheme="minorHAnsi"/>
          <w:sz w:val="24"/>
          <w:szCs w:val="24"/>
        </w:rPr>
        <w:t>E</w:t>
      </w:r>
      <w:r w:rsidR="00233711" w:rsidRPr="00AF24D8">
        <w:rPr>
          <w:rFonts w:eastAsia="Calibri" w:cstheme="minorHAnsi"/>
          <w:sz w:val="24"/>
          <w:szCs w:val="24"/>
        </w:rPr>
        <w:t>uropejskiej</w:t>
      </w:r>
      <w:r w:rsidRPr="00AF24D8">
        <w:rPr>
          <w:rFonts w:eastAsia="Calibri" w:cstheme="minorHAnsi"/>
          <w:sz w:val="24"/>
          <w:szCs w:val="24"/>
        </w:rPr>
        <w:t xml:space="preserve"> i I</w:t>
      </w:r>
      <w:r w:rsidR="00233711" w:rsidRPr="00AF24D8">
        <w:rPr>
          <w:rFonts w:eastAsia="Calibri" w:cstheme="minorHAnsi"/>
          <w:sz w:val="24"/>
          <w:szCs w:val="24"/>
        </w:rPr>
        <w:t>nstytucji</w:t>
      </w:r>
      <w:r w:rsidR="00EA2ABE" w:rsidRPr="00AF24D8">
        <w:rPr>
          <w:rFonts w:eastAsia="Calibri" w:cstheme="minorHAnsi"/>
          <w:sz w:val="24"/>
          <w:szCs w:val="24"/>
        </w:rPr>
        <w:t xml:space="preserve"> </w:t>
      </w:r>
      <w:r w:rsidRPr="00AF24D8">
        <w:rPr>
          <w:rFonts w:eastAsia="Calibri" w:cstheme="minorHAnsi"/>
          <w:sz w:val="24"/>
          <w:szCs w:val="24"/>
        </w:rPr>
        <w:t>Z</w:t>
      </w:r>
      <w:r w:rsidR="00233711" w:rsidRPr="00AF24D8">
        <w:rPr>
          <w:rFonts w:eastAsia="Calibri" w:cstheme="minorHAnsi"/>
          <w:sz w:val="24"/>
          <w:szCs w:val="24"/>
        </w:rPr>
        <w:t>arządzającej</w:t>
      </w:r>
      <w:r w:rsidRPr="00AF24D8">
        <w:rPr>
          <w:rFonts w:eastAsia="Calibri" w:cstheme="minorHAnsi"/>
          <w:sz w:val="24"/>
          <w:szCs w:val="24"/>
        </w:rPr>
        <w:t xml:space="preserve"> za pośrednictwem pocz</w:t>
      </w:r>
      <w:r w:rsidR="00233711" w:rsidRPr="00AF24D8">
        <w:rPr>
          <w:rFonts w:eastAsia="Calibri" w:cstheme="minorHAnsi"/>
          <w:sz w:val="24"/>
          <w:szCs w:val="24"/>
        </w:rPr>
        <w:t xml:space="preserve">ty elektronicznej </w:t>
      </w:r>
      <w:r w:rsidR="00C33387" w:rsidRPr="00AF24D8">
        <w:rPr>
          <w:rFonts w:cstheme="minorHAnsi"/>
          <w:sz w:val="24"/>
          <w:szCs w:val="24"/>
        </w:rPr>
        <w:t>europejskie@opolskie.pl</w:t>
      </w:r>
      <w:r w:rsidR="006E0E58" w:rsidRPr="00AF24D8">
        <w:rPr>
          <w:rFonts w:eastAsia="Calibri" w:cstheme="minorHAnsi"/>
          <w:sz w:val="24"/>
          <w:szCs w:val="24"/>
        </w:rPr>
        <w:t xml:space="preserve"> </w:t>
      </w:r>
      <w:r w:rsidR="00233711" w:rsidRPr="00AF24D8">
        <w:rPr>
          <w:rFonts w:eastAsia="Calibri" w:cstheme="minorHAnsi"/>
          <w:sz w:val="24"/>
          <w:szCs w:val="24"/>
        </w:rPr>
        <w:t>oraz</w:t>
      </w:r>
      <w:r w:rsidR="006E0E58" w:rsidRPr="00AF24D8">
        <w:rPr>
          <w:rFonts w:eastAsia="Calibri" w:cstheme="minorHAnsi"/>
          <w:i/>
          <w:sz w:val="24"/>
          <w:szCs w:val="24"/>
        </w:rPr>
        <w:t xml:space="preserve"> </w:t>
      </w:r>
      <w:r w:rsidRPr="00AF24D8">
        <w:rPr>
          <w:rFonts w:eastAsia="Calibri" w:cstheme="minorHAnsi"/>
          <w:iCs/>
          <w:sz w:val="24"/>
          <w:szCs w:val="24"/>
        </w:rPr>
        <w:t>regio-poland@ec.europa.eu</w:t>
      </w:r>
    </w:p>
    <w:p w14:paraId="0013CF24" w14:textId="77777777" w:rsidR="00B90B32" w:rsidRPr="00AF24D8" w:rsidRDefault="00B90B32" w:rsidP="000B2E99">
      <w:pPr>
        <w:keepNext/>
        <w:spacing w:after="0" w:line="360" w:lineRule="auto"/>
        <w:ind w:left="708" w:hanging="282"/>
        <w:rPr>
          <w:rFonts w:eastAsia="Calibri" w:cstheme="minorHAnsi"/>
          <w:sz w:val="24"/>
          <w:szCs w:val="24"/>
        </w:rPr>
      </w:pPr>
      <w:r w:rsidRPr="00AF24D8">
        <w:rPr>
          <w:rFonts w:eastAsia="Calibri" w:cstheme="minorHAnsi"/>
          <w:sz w:val="24"/>
          <w:szCs w:val="24"/>
        </w:rPr>
        <w:t>6)</w:t>
      </w:r>
      <w:r w:rsidRPr="00AF24D8">
        <w:rPr>
          <w:rFonts w:eastAsia="Calibri" w:cstheme="minorHAnsi"/>
          <w:sz w:val="24"/>
          <w:szCs w:val="24"/>
        </w:rPr>
        <w:tab/>
        <w:t xml:space="preserve">dokumentowania działań informacyjnych i promocyjnych prowadzonych </w:t>
      </w:r>
      <w:r w:rsidR="000B0D2B" w:rsidRPr="00AF24D8">
        <w:rPr>
          <w:rFonts w:eastAsia="Calibri" w:cstheme="minorHAnsi"/>
          <w:sz w:val="24"/>
          <w:szCs w:val="24"/>
        </w:rPr>
        <w:br/>
      </w:r>
      <w:r w:rsidRPr="00AF24D8">
        <w:rPr>
          <w:rFonts w:eastAsia="Calibri" w:cstheme="minorHAnsi"/>
          <w:sz w:val="24"/>
          <w:szCs w:val="24"/>
        </w:rPr>
        <w:t xml:space="preserve">w ramach </w:t>
      </w:r>
      <w:r w:rsidR="000B0D2B" w:rsidRPr="00AF24D8">
        <w:rPr>
          <w:rFonts w:eastAsia="Calibri" w:cstheme="minorHAnsi"/>
          <w:sz w:val="24"/>
          <w:szCs w:val="24"/>
        </w:rPr>
        <w:t>p</w:t>
      </w:r>
      <w:r w:rsidRPr="00AF24D8">
        <w:rPr>
          <w:rFonts w:eastAsia="Calibri" w:cstheme="minorHAnsi"/>
          <w:sz w:val="24"/>
          <w:szCs w:val="24"/>
        </w:rPr>
        <w:t>rojektu.</w:t>
      </w:r>
    </w:p>
    <w:p w14:paraId="12FE4D48" w14:textId="0FC4DC29" w:rsidR="00631295" w:rsidRPr="00AF24D8" w:rsidRDefault="00B90B32" w:rsidP="000B2E99">
      <w:pPr>
        <w:keepNext/>
        <w:spacing w:after="0" w:line="360" w:lineRule="auto"/>
        <w:ind w:left="284" w:hanging="284"/>
        <w:rPr>
          <w:rFonts w:eastAsia="Calibri" w:cstheme="minorHAnsi"/>
          <w:sz w:val="24"/>
          <w:szCs w:val="24"/>
        </w:rPr>
      </w:pPr>
      <w:r w:rsidRPr="00AF24D8">
        <w:rPr>
          <w:rFonts w:eastAsia="Calibri" w:cstheme="minorHAnsi"/>
          <w:sz w:val="24"/>
          <w:szCs w:val="24"/>
        </w:rPr>
        <w:t>3</w:t>
      </w:r>
      <w:r w:rsidR="000B0D2B" w:rsidRPr="00AF24D8">
        <w:rPr>
          <w:rFonts w:eastAsia="Calibri" w:cstheme="minorHAnsi"/>
          <w:sz w:val="24"/>
          <w:szCs w:val="24"/>
        </w:rPr>
        <w:t>.</w:t>
      </w:r>
      <w:r w:rsidR="000B0D2B" w:rsidRPr="00AF24D8">
        <w:rPr>
          <w:rFonts w:eastAsia="Calibri" w:cstheme="minorHAnsi"/>
          <w:sz w:val="24"/>
          <w:szCs w:val="24"/>
        </w:rPr>
        <w:tab/>
        <w:t xml:space="preserve">Beneficjent, który realizuje </w:t>
      </w:r>
      <w:r w:rsidR="0073191F">
        <w:rPr>
          <w:rFonts w:eastAsia="Calibri" w:cstheme="minorHAnsi"/>
          <w:sz w:val="24"/>
          <w:szCs w:val="24"/>
        </w:rPr>
        <w:t>P</w:t>
      </w:r>
      <w:r w:rsidRPr="00AF24D8">
        <w:rPr>
          <w:rFonts w:eastAsia="Calibri" w:cstheme="minorHAnsi"/>
          <w:sz w:val="24"/>
          <w:szCs w:val="24"/>
        </w:rPr>
        <w:t>rojekt o całkowitym koszcie przekracz</w:t>
      </w:r>
      <w:r w:rsidR="000B0D2B" w:rsidRPr="00AF24D8">
        <w:rPr>
          <w:rFonts w:eastAsia="Calibri" w:cstheme="minorHAnsi"/>
          <w:sz w:val="24"/>
          <w:szCs w:val="24"/>
        </w:rPr>
        <w:t>ającym 5 mln euro</w:t>
      </w:r>
      <w:r w:rsidR="00375607" w:rsidRPr="00AF24D8">
        <w:rPr>
          <w:rStyle w:val="Odwoanieprzypisudolnego"/>
          <w:rFonts w:eastAsia="Calibri" w:cstheme="minorHAnsi"/>
          <w:sz w:val="24"/>
          <w:szCs w:val="24"/>
        </w:rPr>
        <w:footnoteReference w:id="17"/>
      </w:r>
      <w:r w:rsidRPr="00AF24D8">
        <w:rPr>
          <w:rFonts w:eastAsia="Calibri" w:cstheme="minorHAnsi"/>
          <w:sz w:val="24"/>
          <w:szCs w:val="24"/>
        </w:rPr>
        <w:t xml:space="preserve">  </w:t>
      </w:r>
      <w:r w:rsidR="00773CDF">
        <w:rPr>
          <w:rFonts w:eastAsia="Calibri" w:cstheme="minorHAnsi"/>
          <w:sz w:val="24"/>
          <w:szCs w:val="24"/>
        </w:rPr>
        <w:br/>
      </w:r>
      <w:r w:rsidRPr="00AF24D8">
        <w:rPr>
          <w:rFonts w:eastAsia="Calibri" w:cstheme="minorHAnsi"/>
          <w:sz w:val="24"/>
          <w:szCs w:val="24"/>
        </w:rPr>
        <w:t>(z wyłączeniem beneficjentów, którzy realizują wyłącznie projekty pomocy technicznej), informuje I</w:t>
      </w:r>
      <w:r w:rsidR="00E94C3D" w:rsidRPr="00AF24D8">
        <w:rPr>
          <w:rFonts w:eastAsia="Calibri" w:cstheme="minorHAnsi"/>
          <w:sz w:val="24"/>
          <w:szCs w:val="24"/>
        </w:rPr>
        <w:t xml:space="preserve">nstytucję </w:t>
      </w:r>
      <w:r w:rsidRPr="00AF24D8">
        <w:rPr>
          <w:rFonts w:eastAsia="Calibri" w:cstheme="minorHAnsi"/>
          <w:sz w:val="24"/>
          <w:szCs w:val="24"/>
        </w:rPr>
        <w:t>Z</w:t>
      </w:r>
      <w:r w:rsidR="00E94C3D" w:rsidRPr="00AF24D8">
        <w:rPr>
          <w:rFonts w:eastAsia="Calibri" w:cstheme="minorHAnsi"/>
          <w:sz w:val="24"/>
          <w:szCs w:val="24"/>
        </w:rPr>
        <w:t xml:space="preserve">arządzającą </w:t>
      </w:r>
      <w:r w:rsidRPr="00AF24D8">
        <w:rPr>
          <w:rFonts w:eastAsia="Calibri" w:cstheme="minorHAnsi"/>
          <w:sz w:val="24"/>
          <w:szCs w:val="24"/>
        </w:rPr>
        <w:t>o:</w:t>
      </w:r>
    </w:p>
    <w:p w14:paraId="40E77549" w14:textId="0E3ECE1D" w:rsidR="00B90B32" w:rsidRPr="00AF24D8" w:rsidRDefault="00B90B32" w:rsidP="000B2E99">
      <w:pPr>
        <w:keepNext/>
        <w:spacing w:after="0" w:line="360" w:lineRule="auto"/>
        <w:ind w:left="708" w:hanging="282"/>
        <w:rPr>
          <w:rFonts w:eastAsia="Calibri" w:cstheme="minorHAnsi"/>
          <w:sz w:val="24"/>
          <w:szCs w:val="24"/>
        </w:rPr>
      </w:pPr>
      <w:r w:rsidRPr="00AF24D8">
        <w:rPr>
          <w:rFonts w:eastAsia="Calibri" w:cstheme="minorHAnsi"/>
          <w:sz w:val="24"/>
          <w:szCs w:val="24"/>
        </w:rPr>
        <w:t>1)</w:t>
      </w:r>
      <w:r w:rsidRPr="00AF24D8">
        <w:rPr>
          <w:rFonts w:eastAsia="Calibri" w:cstheme="minorHAnsi"/>
          <w:sz w:val="24"/>
          <w:szCs w:val="24"/>
        </w:rPr>
        <w:tab/>
        <w:t>planowanych wydarzeniach informac</w:t>
      </w:r>
      <w:r w:rsidR="00E94C3D" w:rsidRPr="00AF24D8">
        <w:rPr>
          <w:rFonts w:eastAsia="Calibri" w:cstheme="minorHAnsi"/>
          <w:sz w:val="24"/>
          <w:szCs w:val="24"/>
        </w:rPr>
        <w:t xml:space="preserve">yjno-promocyjnych związanych z </w:t>
      </w:r>
      <w:r w:rsidR="0073191F">
        <w:rPr>
          <w:rFonts w:eastAsia="Calibri" w:cstheme="minorHAnsi"/>
          <w:sz w:val="24"/>
          <w:szCs w:val="24"/>
        </w:rPr>
        <w:t>P</w:t>
      </w:r>
      <w:r w:rsidRPr="00AF24D8">
        <w:rPr>
          <w:rFonts w:eastAsia="Calibri" w:cstheme="minorHAnsi"/>
          <w:sz w:val="24"/>
          <w:szCs w:val="24"/>
        </w:rPr>
        <w:t>rojektem,</w:t>
      </w:r>
    </w:p>
    <w:p w14:paraId="0A8B4683" w14:textId="1A75F160" w:rsidR="00B90B32" w:rsidRPr="00AF24D8" w:rsidRDefault="00B90B32" w:rsidP="000B2E99">
      <w:pPr>
        <w:keepNext/>
        <w:spacing w:after="0" w:line="360" w:lineRule="auto"/>
        <w:ind w:left="708" w:hanging="282"/>
        <w:rPr>
          <w:rFonts w:eastAsia="Calibri" w:cstheme="minorHAnsi"/>
          <w:sz w:val="24"/>
          <w:szCs w:val="24"/>
        </w:rPr>
      </w:pPr>
      <w:r w:rsidRPr="00AF24D8">
        <w:rPr>
          <w:rFonts w:eastAsia="Calibri" w:cstheme="minorHAnsi"/>
          <w:sz w:val="24"/>
          <w:szCs w:val="24"/>
        </w:rPr>
        <w:t>2)</w:t>
      </w:r>
      <w:r w:rsidRPr="00AF24D8">
        <w:rPr>
          <w:rFonts w:eastAsia="Calibri" w:cstheme="minorHAnsi"/>
          <w:sz w:val="24"/>
          <w:szCs w:val="24"/>
        </w:rPr>
        <w:tab/>
        <w:t xml:space="preserve">innych planowanych wydarzeniach i istotnych okolicznościach związanych z realizacją </w:t>
      </w:r>
      <w:r w:rsidR="0073191F">
        <w:rPr>
          <w:rFonts w:eastAsia="Calibri" w:cstheme="minorHAnsi"/>
          <w:sz w:val="24"/>
          <w:szCs w:val="24"/>
        </w:rPr>
        <w:t>P</w:t>
      </w:r>
      <w:r w:rsidRPr="00AF24D8">
        <w:rPr>
          <w:rFonts w:eastAsia="Calibri" w:cstheme="minorHAnsi"/>
          <w:sz w:val="24"/>
          <w:szCs w:val="24"/>
        </w:rPr>
        <w:t>rojektu, które mogą mieć znaczenie dla opinii publicznej i mogą służyć budowa</w:t>
      </w:r>
      <w:r w:rsidR="00E94C3D" w:rsidRPr="00AF24D8">
        <w:rPr>
          <w:rFonts w:eastAsia="Calibri" w:cstheme="minorHAnsi"/>
          <w:sz w:val="24"/>
          <w:szCs w:val="24"/>
        </w:rPr>
        <w:t>niu marki Funduszy Europejskich</w:t>
      </w:r>
      <w:r w:rsidRPr="00AF24D8">
        <w:rPr>
          <w:rFonts w:eastAsia="Calibri" w:cstheme="minorHAnsi"/>
          <w:sz w:val="24"/>
          <w:szCs w:val="24"/>
        </w:rPr>
        <w:t>.</w:t>
      </w:r>
      <w:r w:rsidR="00E94C3D" w:rsidRPr="00AF24D8">
        <w:rPr>
          <w:rStyle w:val="Odwoanieprzypisudolnego"/>
          <w:rFonts w:eastAsia="Calibri" w:cstheme="minorHAnsi"/>
          <w:sz w:val="24"/>
          <w:szCs w:val="24"/>
        </w:rPr>
        <w:footnoteReference w:id="18"/>
      </w:r>
    </w:p>
    <w:p w14:paraId="1C1CBA74" w14:textId="78B64A92" w:rsidR="00B90B32" w:rsidRPr="00AF24D8" w:rsidRDefault="00B90B32" w:rsidP="000B2E99">
      <w:pPr>
        <w:keepNext/>
        <w:spacing w:after="0" w:line="360" w:lineRule="auto"/>
        <w:ind w:left="284" w:hanging="284"/>
        <w:rPr>
          <w:rFonts w:eastAsia="Calibri" w:cstheme="minorHAnsi"/>
          <w:sz w:val="24"/>
          <w:szCs w:val="24"/>
        </w:rPr>
      </w:pPr>
      <w:r w:rsidRPr="00AF24D8">
        <w:rPr>
          <w:rFonts w:eastAsia="Calibri" w:cstheme="minorHAnsi"/>
          <w:sz w:val="24"/>
          <w:szCs w:val="24"/>
        </w:rPr>
        <w:t>4.</w:t>
      </w:r>
      <w:r w:rsidRPr="00AF24D8">
        <w:rPr>
          <w:rFonts w:eastAsia="Calibri" w:cstheme="minorHAnsi"/>
          <w:sz w:val="24"/>
          <w:szCs w:val="24"/>
        </w:rPr>
        <w:tab/>
        <w:t xml:space="preserve">Beneficjent przekazuje informacje o planowanych wydarzeniach, o których mowa </w:t>
      </w:r>
      <w:r w:rsidR="00E94C3D" w:rsidRPr="00AF24D8">
        <w:rPr>
          <w:rFonts w:eastAsia="Calibri" w:cstheme="minorHAnsi"/>
          <w:sz w:val="24"/>
          <w:szCs w:val="24"/>
        </w:rPr>
        <w:br/>
      </w:r>
      <w:r w:rsidRPr="00AF24D8">
        <w:rPr>
          <w:rFonts w:eastAsia="Calibri" w:cstheme="minorHAnsi"/>
          <w:sz w:val="24"/>
          <w:szCs w:val="24"/>
        </w:rPr>
        <w:t>w ust. 3, na co najmniej 14 dni przed wydarzeniem za pośrednictwem poczty elektronicznej na adres I</w:t>
      </w:r>
      <w:r w:rsidR="00BE5D7D" w:rsidRPr="00AF24D8">
        <w:rPr>
          <w:rFonts w:eastAsia="Calibri" w:cstheme="minorHAnsi"/>
          <w:sz w:val="24"/>
          <w:szCs w:val="24"/>
        </w:rPr>
        <w:t xml:space="preserve">nstytucji </w:t>
      </w:r>
      <w:r w:rsidRPr="00AF24D8">
        <w:rPr>
          <w:rFonts w:eastAsia="Calibri" w:cstheme="minorHAnsi"/>
          <w:sz w:val="24"/>
          <w:szCs w:val="24"/>
        </w:rPr>
        <w:t>Z</w:t>
      </w:r>
      <w:r w:rsidR="00BE5D7D" w:rsidRPr="00AF24D8">
        <w:rPr>
          <w:rFonts w:eastAsia="Calibri" w:cstheme="minorHAnsi"/>
          <w:sz w:val="24"/>
          <w:szCs w:val="24"/>
        </w:rPr>
        <w:t>arządzającej</w:t>
      </w:r>
      <w:r w:rsidRPr="00AF24D8">
        <w:rPr>
          <w:rFonts w:eastAsia="Calibri" w:cstheme="minorHAnsi"/>
          <w:sz w:val="24"/>
          <w:szCs w:val="24"/>
        </w:rPr>
        <w:t xml:space="preserve"> </w:t>
      </w:r>
      <w:hyperlink r:id="rId9" w:history="1">
        <w:r w:rsidR="00A16B6B" w:rsidRPr="00AF24D8">
          <w:rPr>
            <w:rStyle w:val="Hipercze"/>
            <w:rFonts w:cstheme="minorHAnsi"/>
            <w:sz w:val="24"/>
            <w:szCs w:val="24"/>
          </w:rPr>
          <w:t>europejskie@opolskie.pl</w:t>
        </w:r>
      </w:hyperlink>
      <w:r w:rsidR="00A16B6B" w:rsidRPr="00AF24D8">
        <w:rPr>
          <w:rFonts w:cstheme="minorHAnsi"/>
          <w:sz w:val="24"/>
          <w:szCs w:val="24"/>
        </w:rPr>
        <w:t>.</w:t>
      </w:r>
      <w:r w:rsidR="0073191F">
        <w:rPr>
          <w:rFonts w:cstheme="minorHAnsi"/>
          <w:sz w:val="24"/>
          <w:szCs w:val="24"/>
        </w:rPr>
        <w:t xml:space="preserve"> </w:t>
      </w:r>
      <w:r w:rsidRPr="00AF24D8">
        <w:rPr>
          <w:rFonts w:eastAsia="Calibri" w:cstheme="minorHAnsi"/>
          <w:sz w:val="24"/>
          <w:szCs w:val="24"/>
        </w:rPr>
        <w:t>Informacja</w:t>
      </w:r>
      <w:r w:rsidR="0095233F">
        <w:rPr>
          <w:rFonts w:eastAsia="Calibri" w:cstheme="minorHAnsi"/>
          <w:sz w:val="24"/>
          <w:szCs w:val="24"/>
        </w:rPr>
        <w:t xml:space="preserve"> </w:t>
      </w:r>
      <w:r w:rsidRPr="00AF24D8">
        <w:rPr>
          <w:rFonts w:eastAsia="Calibri" w:cstheme="minorHAnsi"/>
          <w:sz w:val="24"/>
          <w:szCs w:val="24"/>
        </w:rPr>
        <w:lastRenderedPageBreak/>
        <w:t xml:space="preserve">powinna wskazywać dane kontaktowe osób ze strony Beneficjenta zaangażowanych </w:t>
      </w:r>
      <w:r w:rsidR="00773CDF">
        <w:rPr>
          <w:rFonts w:eastAsia="Calibri" w:cstheme="minorHAnsi"/>
          <w:sz w:val="24"/>
          <w:szCs w:val="24"/>
        </w:rPr>
        <w:br/>
      </w:r>
      <w:r w:rsidRPr="00AF24D8">
        <w:rPr>
          <w:rFonts w:eastAsia="Calibri" w:cstheme="minorHAnsi"/>
          <w:sz w:val="24"/>
          <w:szCs w:val="24"/>
        </w:rPr>
        <w:t>w wydarzenie.</w:t>
      </w:r>
    </w:p>
    <w:p w14:paraId="1529A3B9" w14:textId="2C64D29E" w:rsidR="00B90B32" w:rsidRPr="00AF24D8" w:rsidRDefault="00B90B32" w:rsidP="000B2E99">
      <w:pPr>
        <w:keepNext/>
        <w:spacing w:after="0" w:line="360" w:lineRule="auto"/>
        <w:ind w:left="284" w:hanging="284"/>
        <w:rPr>
          <w:rFonts w:eastAsia="Calibri" w:cstheme="minorHAnsi"/>
          <w:sz w:val="24"/>
          <w:szCs w:val="24"/>
        </w:rPr>
      </w:pPr>
      <w:r w:rsidRPr="00AF24D8">
        <w:rPr>
          <w:rFonts w:eastAsia="Calibri" w:cstheme="minorHAnsi"/>
          <w:sz w:val="24"/>
          <w:szCs w:val="24"/>
        </w:rPr>
        <w:t>5.</w:t>
      </w:r>
      <w:r w:rsidRPr="00AF24D8">
        <w:rPr>
          <w:rFonts w:eastAsia="Calibri" w:cstheme="minorHAnsi"/>
          <w:sz w:val="24"/>
          <w:szCs w:val="24"/>
        </w:rPr>
        <w:tab/>
        <w:t>Każdorazowo na prośbę I</w:t>
      </w:r>
      <w:r w:rsidR="00F3764A" w:rsidRPr="00AF24D8">
        <w:rPr>
          <w:rFonts w:eastAsia="Calibri" w:cstheme="minorHAnsi"/>
          <w:sz w:val="24"/>
          <w:szCs w:val="24"/>
        </w:rPr>
        <w:t xml:space="preserve">nstytucji </w:t>
      </w:r>
      <w:r w:rsidRPr="00AF24D8">
        <w:rPr>
          <w:rFonts w:eastAsia="Calibri" w:cstheme="minorHAnsi"/>
          <w:sz w:val="24"/>
          <w:szCs w:val="24"/>
        </w:rPr>
        <w:t>Z</w:t>
      </w:r>
      <w:r w:rsidR="00F3764A" w:rsidRPr="00AF24D8">
        <w:rPr>
          <w:rFonts w:eastAsia="Calibri" w:cstheme="minorHAnsi"/>
          <w:sz w:val="24"/>
          <w:szCs w:val="24"/>
        </w:rPr>
        <w:t>arządzającej,</w:t>
      </w:r>
      <w:r w:rsidRPr="00AF24D8">
        <w:rPr>
          <w:rFonts w:eastAsia="Calibri" w:cstheme="minorHAnsi"/>
          <w:sz w:val="24"/>
          <w:szCs w:val="24"/>
        </w:rPr>
        <w:t xml:space="preserve"> Beneficjent jest zobowiązany do zorganizowania wspólnego wydarzenia informacyjno-promocyjnego dla mediów (np. briefingu prasowego, konferencji prasowej) z przedstawicielami I</w:t>
      </w:r>
      <w:r w:rsidR="00F3764A" w:rsidRPr="00AF24D8">
        <w:rPr>
          <w:rFonts w:eastAsia="Calibri" w:cstheme="minorHAnsi"/>
          <w:sz w:val="24"/>
          <w:szCs w:val="24"/>
        </w:rPr>
        <w:t xml:space="preserve">nstytucji </w:t>
      </w:r>
      <w:r w:rsidRPr="00AF24D8">
        <w:rPr>
          <w:rFonts w:eastAsia="Calibri" w:cstheme="minorHAnsi"/>
          <w:sz w:val="24"/>
          <w:szCs w:val="24"/>
        </w:rPr>
        <w:t>Z</w:t>
      </w:r>
      <w:r w:rsidR="00F3764A" w:rsidRPr="00AF24D8">
        <w:rPr>
          <w:rFonts w:eastAsia="Calibri" w:cstheme="minorHAnsi"/>
          <w:sz w:val="24"/>
          <w:szCs w:val="24"/>
        </w:rPr>
        <w:t>arządzającej</w:t>
      </w:r>
      <w:r w:rsidRPr="00AF24D8">
        <w:rPr>
          <w:rFonts w:eastAsia="Calibri" w:cstheme="minorHAnsi"/>
          <w:sz w:val="24"/>
          <w:szCs w:val="24"/>
        </w:rPr>
        <w:t>.</w:t>
      </w:r>
    </w:p>
    <w:p w14:paraId="797AB0CB" w14:textId="03A2373B" w:rsidR="00B90B32" w:rsidRPr="00AF24D8" w:rsidRDefault="00B90B32" w:rsidP="000B2E99">
      <w:pPr>
        <w:keepNext/>
        <w:spacing w:after="0" w:line="360" w:lineRule="auto"/>
        <w:ind w:left="284" w:hanging="284"/>
        <w:rPr>
          <w:rFonts w:eastAsia="Calibri" w:cstheme="minorHAnsi"/>
          <w:sz w:val="24"/>
          <w:szCs w:val="24"/>
        </w:rPr>
      </w:pPr>
      <w:r w:rsidRPr="00AF24D8">
        <w:rPr>
          <w:rFonts w:eastAsia="Calibri" w:cstheme="minorHAnsi"/>
          <w:sz w:val="24"/>
          <w:szCs w:val="24"/>
        </w:rPr>
        <w:t>6.</w:t>
      </w:r>
      <w:r w:rsidRPr="00AF24D8">
        <w:rPr>
          <w:rFonts w:eastAsia="Calibri" w:cstheme="minorHAnsi"/>
          <w:sz w:val="24"/>
          <w:szCs w:val="24"/>
        </w:rPr>
        <w:tab/>
        <w:t>Jeśli Beneficjent reali</w:t>
      </w:r>
      <w:r w:rsidR="001A50B2" w:rsidRPr="00AF24D8">
        <w:rPr>
          <w:rFonts w:eastAsia="Calibri" w:cstheme="minorHAnsi"/>
          <w:sz w:val="24"/>
          <w:szCs w:val="24"/>
        </w:rPr>
        <w:t xml:space="preserve">zuje </w:t>
      </w:r>
      <w:r w:rsidR="0073191F">
        <w:rPr>
          <w:rFonts w:eastAsia="Calibri" w:cstheme="minorHAnsi"/>
          <w:sz w:val="24"/>
          <w:szCs w:val="24"/>
        </w:rPr>
        <w:t>P</w:t>
      </w:r>
      <w:r w:rsidR="001A50B2" w:rsidRPr="00AF24D8">
        <w:rPr>
          <w:rFonts w:eastAsia="Calibri" w:cstheme="minorHAnsi"/>
          <w:sz w:val="24"/>
          <w:szCs w:val="24"/>
        </w:rPr>
        <w:t>rojekt, w którym</w:t>
      </w:r>
      <w:r w:rsidRPr="00AF24D8">
        <w:rPr>
          <w:rFonts w:eastAsia="Calibri" w:cstheme="minorHAnsi"/>
          <w:sz w:val="24"/>
          <w:szCs w:val="24"/>
        </w:rPr>
        <w:t xml:space="preserve"> przewidziany j</w:t>
      </w:r>
      <w:r w:rsidR="001A50B2" w:rsidRPr="00AF24D8">
        <w:rPr>
          <w:rFonts w:eastAsia="Calibri" w:cstheme="minorHAnsi"/>
          <w:sz w:val="24"/>
          <w:szCs w:val="24"/>
        </w:rPr>
        <w:t xml:space="preserve">est udział uczestników </w:t>
      </w:r>
      <w:r w:rsidR="0073191F">
        <w:rPr>
          <w:rFonts w:eastAsia="Calibri" w:cstheme="minorHAnsi"/>
          <w:sz w:val="24"/>
          <w:szCs w:val="24"/>
        </w:rPr>
        <w:t>P</w:t>
      </w:r>
      <w:r w:rsidR="001A50B2" w:rsidRPr="00AF24D8">
        <w:rPr>
          <w:rFonts w:eastAsia="Calibri" w:cstheme="minorHAnsi"/>
          <w:sz w:val="24"/>
          <w:szCs w:val="24"/>
        </w:rPr>
        <w:t>rojektu</w:t>
      </w:r>
      <w:r w:rsidR="00C5159A" w:rsidRPr="00AF24D8">
        <w:rPr>
          <w:rStyle w:val="Odwoanieprzypisudolnego"/>
          <w:rFonts w:eastAsia="Calibri" w:cstheme="minorHAnsi"/>
          <w:sz w:val="24"/>
          <w:szCs w:val="24"/>
        </w:rPr>
        <w:footnoteReference w:id="19"/>
      </w:r>
      <w:r w:rsidRPr="00AF24D8">
        <w:rPr>
          <w:rFonts w:eastAsia="Calibri" w:cstheme="minorHAnsi"/>
          <w:sz w:val="24"/>
          <w:szCs w:val="24"/>
        </w:rPr>
        <w:t>, Beneficjent zobowiązany jest do rzetelnego i regularnego wprowadzania aktualnych danych do wyszukiwarki wsparcia dla potencjalnych bene</w:t>
      </w:r>
      <w:r w:rsidR="001A50B2" w:rsidRPr="00AF24D8">
        <w:rPr>
          <w:rFonts w:eastAsia="Calibri" w:cstheme="minorHAnsi"/>
          <w:sz w:val="24"/>
          <w:szCs w:val="24"/>
        </w:rPr>
        <w:t xml:space="preserve">ficjentów </w:t>
      </w:r>
      <w:r w:rsidR="00773CDF">
        <w:rPr>
          <w:rFonts w:eastAsia="Calibri" w:cstheme="minorHAnsi"/>
          <w:sz w:val="24"/>
          <w:szCs w:val="24"/>
        </w:rPr>
        <w:br/>
      </w:r>
      <w:r w:rsidR="001A50B2" w:rsidRPr="00AF24D8">
        <w:rPr>
          <w:rFonts w:eastAsia="Calibri" w:cstheme="minorHAnsi"/>
          <w:sz w:val="24"/>
          <w:szCs w:val="24"/>
        </w:rPr>
        <w:t xml:space="preserve">i uczestników </w:t>
      </w:r>
      <w:r w:rsidR="0073191F">
        <w:rPr>
          <w:rFonts w:eastAsia="Calibri" w:cstheme="minorHAnsi"/>
          <w:sz w:val="24"/>
          <w:szCs w:val="24"/>
        </w:rPr>
        <w:t>P</w:t>
      </w:r>
      <w:r w:rsidR="001A50B2" w:rsidRPr="00AF24D8">
        <w:rPr>
          <w:rFonts w:eastAsia="Calibri" w:cstheme="minorHAnsi"/>
          <w:sz w:val="24"/>
          <w:szCs w:val="24"/>
        </w:rPr>
        <w:t>rojektu</w:t>
      </w:r>
      <w:r w:rsidRPr="00AF24D8">
        <w:rPr>
          <w:rFonts w:eastAsia="Calibri" w:cstheme="minorHAnsi"/>
          <w:sz w:val="24"/>
          <w:szCs w:val="24"/>
        </w:rPr>
        <w:t>, dostępnej na Portalu Funduszy Europejskich</w:t>
      </w:r>
      <w:r w:rsidR="00C5159A" w:rsidRPr="00AF24D8">
        <w:rPr>
          <w:rFonts w:eastAsia="Calibri" w:cstheme="minorHAnsi"/>
          <w:sz w:val="24"/>
          <w:szCs w:val="24"/>
        </w:rPr>
        <w:t>.</w:t>
      </w:r>
    </w:p>
    <w:p w14:paraId="72DD4B9C" w14:textId="012D7ECC" w:rsidR="00B90B32" w:rsidRPr="00AF24D8" w:rsidRDefault="00B90B32" w:rsidP="000B2E99">
      <w:pPr>
        <w:keepNext/>
        <w:spacing w:after="0" w:line="360" w:lineRule="auto"/>
        <w:ind w:left="284" w:hanging="284"/>
        <w:rPr>
          <w:rFonts w:eastAsia="Calibri" w:cstheme="minorHAnsi"/>
          <w:sz w:val="24"/>
          <w:szCs w:val="24"/>
        </w:rPr>
      </w:pPr>
      <w:r w:rsidRPr="00AF24D8">
        <w:rPr>
          <w:rFonts w:eastAsia="Calibri" w:cstheme="minorHAnsi"/>
          <w:sz w:val="24"/>
          <w:szCs w:val="24"/>
        </w:rPr>
        <w:t>7.</w:t>
      </w:r>
      <w:r w:rsidRPr="00AF24D8">
        <w:rPr>
          <w:rFonts w:eastAsia="Calibri" w:cstheme="minorHAnsi"/>
          <w:sz w:val="24"/>
          <w:szCs w:val="24"/>
        </w:rPr>
        <w:tab/>
        <w:t>W przypadku niewywiązania się Beneficjenta z obowiązków określonych w ust. 2 pkt 1</w:t>
      </w:r>
      <w:r w:rsidR="0091495D" w:rsidRPr="00AF24D8">
        <w:rPr>
          <w:rFonts w:eastAsia="Calibri" w:cstheme="minorHAnsi"/>
          <w:sz w:val="24"/>
          <w:szCs w:val="24"/>
        </w:rPr>
        <w:t>)</w:t>
      </w:r>
      <w:r w:rsidRPr="00AF24D8">
        <w:rPr>
          <w:rFonts w:eastAsia="Calibri" w:cstheme="minorHAnsi"/>
          <w:sz w:val="24"/>
          <w:szCs w:val="24"/>
        </w:rPr>
        <w:t xml:space="preserve"> lit. a) - c) oraz pkt 2</w:t>
      </w:r>
      <w:r w:rsidR="00A16B6B" w:rsidRPr="00AF24D8">
        <w:rPr>
          <w:rFonts w:eastAsia="Calibri" w:cstheme="minorHAnsi"/>
          <w:sz w:val="24"/>
          <w:szCs w:val="24"/>
        </w:rPr>
        <w:t xml:space="preserve">) </w:t>
      </w:r>
      <w:r w:rsidRPr="00AF24D8">
        <w:rPr>
          <w:rFonts w:eastAsia="Calibri" w:cstheme="minorHAnsi"/>
          <w:sz w:val="24"/>
          <w:szCs w:val="24"/>
        </w:rPr>
        <w:t>-</w:t>
      </w:r>
      <w:r w:rsidR="00A16B6B" w:rsidRPr="00AF24D8">
        <w:rPr>
          <w:rFonts w:eastAsia="Calibri" w:cstheme="minorHAnsi"/>
          <w:sz w:val="24"/>
          <w:szCs w:val="24"/>
        </w:rPr>
        <w:t xml:space="preserve"> </w:t>
      </w:r>
      <w:r w:rsidRPr="00AF24D8">
        <w:rPr>
          <w:rFonts w:eastAsia="Calibri" w:cstheme="minorHAnsi"/>
          <w:sz w:val="24"/>
          <w:szCs w:val="24"/>
        </w:rPr>
        <w:t>5</w:t>
      </w:r>
      <w:r w:rsidR="00A16B6B" w:rsidRPr="00AF24D8">
        <w:rPr>
          <w:rFonts w:eastAsia="Calibri" w:cstheme="minorHAnsi"/>
          <w:sz w:val="24"/>
          <w:szCs w:val="24"/>
        </w:rPr>
        <w:t>)</w:t>
      </w:r>
      <w:r w:rsidRPr="00AF24D8">
        <w:rPr>
          <w:rFonts w:eastAsia="Calibri" w:cstheme="minorHAnsi"/>
          <w:sz w:val="24"/>
          <w:szCs w:val="24"/>
        </w:rPr>
        <w:t>, I</w:t>
      </w:r>
      <w:r w:rsidR="0091495D" w:rsidRPr="00AF24D8">
        <w:rPr>
          <w:rFonts w:eastAsia="Calibri" w:cstheme="minorHAnsi"/>
          <w:sz w:val="24"/>
          <w:szCs w:val="24"/>
        </w:rPr>
        <w:t xml:space="preserve">nstytucja </w:t>
      </w:r>
      <w:r w:rsidRPr="00AF24D8">
        <w:rPr>
          <w:rFonts w:eastAsia="Calibri" w:cstheme="minorHAnsi"/>
          <w:sz w:val="24"/>
          <w:szCs w:val="24"/>
        </w:rPr>
        <w:t>Z</w:t>
      </w:r>
      <w:r w:rsidR="0091495D" w:rsidRPr="00AF24D8">
        <w:rPr>
          <w:rFonts w:eastAsia="Calibri" w:cstheme="minorHAnsi"/>
          <w:sz w:val="24"/>
          <w:szCs w:val="24"/>
        </w:rPr>
        <w:t>arządzająca</w:t>
      </w:r>
      <w:r w:rsidRPr="00AF24D8">
        <w:rPr>
          <w:rFonts w:eastAsia="Calibri" w:cstheme="minorHAnsi"/>
          <w:sz w:val="24"/>
          <w:szCs w:val="24"/>
        </w:rPr>
        <w:t xml:space="preserve"> wzywa Beneficjenta do podjęcia działań zaradczych w terminie i na warunkach określonych w wezwaniu. W przypadku braku wykonania przez Beneficjenta działań zaradczych, o których mowa w wezwaniu, I</w:t>
      </w:r>
      <w:r w:rsidR="0091495D" w:rsidRPr="00AF24D8">
        <w:rPr>
          <w:rFonts w:eastAsia="Calibri" w:cstheme="minorHAnsi"/>
          <w:sz w:val="24"/>
          <w:szCs w:val="24"/>
        </w:rPr>
        <w:t xml:space="preserve">nstytucja </w:t>
      </w:r>
      <w:r w:rsidRPr="00AF24D8">
        <w:rPr>
          <w:rFonts w:eastAsia="Calibri" w:cstheme="minorHAnsi"/>
          <w:sz w:val="24"/>
          <w:szCs w:val="24"/>
        </w:rPr>
        <w:t>Z</w:t>
      </w:r>
      <w:r w:rsidR="0091495D" w:rsidRPr="00AF24D8">
        <w:rPr>
          <w:rFonts w:eastAsia="Calibri" w:cstheme="minorHAnsi"/>
          <w:sz w:val="24"/>
          <w:szCs w:val="24"/>
        </w:rPr>
        <w:t>arządzająca</w:t>
      </w:r>
      <w:r w:rsidRPr="00AF24D8">
        <w:rPr>
          <w:rFonts w:eastAsia="Calibri" w:cstheme="minorHAnsi"/>
          <w:sz w:val="24"/>
          <w:szCs w:val="24"/>
        </w:rPr>
        <w:t xml:space="preserve"> pomniejsza maksymalną kwotę dofi</w:t>
      </w:r>
      <w:r w:rsidR="00FE13E8" w:rsidRPr="00AF24D8">
        <w:rPr>
          <w:rFonts w:eastAsia="Calibri" w:cstheme="minorHAnsi"/>
          <w:sz w:val="24"/>
          <w:szCs w:val="24"/>
        </w:rPr>
        <w:t xml:space="preserve">nansowania, o której mowa w § 2 ust. </w:t>
      </w:r>
      <w:r w:rsidR="00773CDF">
        <w:rPr>
          <w:rFonts w:eastAsia="Calibri" w:cstheme="minorHAnsi"/>
          <w:sz w:val="24"/>
          <w:szCs w:val="24"/>
        </w:rPr>
        <w:br/>
      </w:r>
      <w:r w:rsidR="00FE13E8" w:rsidRPr="00AF24D8">
        <w:rPr>
          <w:rFonts w:eastAsia="Calibri" w:cstheme="minorHAnsi"/>
          <w:sz w:val="24"/>
          <w:szCs w:val="24"/>
        </w:rPr>
        <w:t>4</w:t>
      </w:r>
      <w:r w:rsidRPr="00AF24D8">
        <w:rPr>
          <w:rFonts w:eastAsia="Calibri" w:cstheme="minorHAnsi"/>
          <w:sz w:val="24"/>
          <w:szCs w:val="24"/>
        </w:rPr>
        <w:t xml:space="preserve"> o wartość nie większą niż 3 % tego dofinansowania, zgodnie z wykazem pomniejszenia wartości dofinansowania projektu w zakresie obowiązków komunikacyjn</w:t>
      </w:r>
      <w:r w:rsidR="004E0B2A" w:rsidRPr="00AF24D8">
        <w:rPr>
          <w:rFonts w:eastAsia="Calibri" w:cstheme="minorHAnsi"/>
          <w:sz w:val="24"/>
          <w:szCs w:val="24"/>
        </w:rPr>
        <w:t xml:space="preserve">ych, który stanowi załącznik nr 10a </w:t>
      </w:r>
      <w:r w:rsidR="00846F26" w:rsidRPr="00AF24D8">
        <w:rPr>
          <w:rFonts w:eastAsia="Calibri" w:cstheme="minorHAnsi"/>
          <w:sz w:val="24"/>
          <w:szCs w:val="24"/>
        </w:rPr>
        <w:t>do Umowy</w:t>
      </w:r>
      <w:r w:rsidR="004E0B2A" w:rsidRPr="00AF24D8">
        <w:rPr>
          <w:rFonts w:eastAsia="Calibri" w:cstheme="minorHAnsi"/>
          <w:sz w:val="24"/>
          <w:szCs w:val="24"/>
        </w:rPr>
        <w:t xml:space="preserve"> (Wykaz pomniejszenia wartości dofinansowania projektu w zakresie obowiązków komunikacyjnych beneficjentów FE)</w:t>
      </w:r>
      <w:r w:rsidRPr="00AF24D8">
        <w:rPr>
          <w:rFonts w:eastAsia="Calibri" w:cstheme="minorHAnsi"/>
          <w:sz w:val="24"/>
          <w:szCs w:val="24"/>
        </w:rPr>
        <w:t>. W takim przypadku I</w:t>
      </w:r>
      <w:r w:rsidR="00FE202D" w:rsidRPr="00AF24D8">
        <w:rPr>
          <w:rFonts w:eastAsia="Calibri" w:cstheme="minorHAnsi"/>
          <w:sz w:val="24"/>
          <w:szCs w:val="24"/>
        </w:rPr>
        <w:t xml:space="preserve">nstytucja </w:t>
      </w:r>
      <w:r w:rsidRPr="00AF24D8">
        <w:rPr>
          <w:rFonts w:eastAsia="Calibri" w:cstheme="minorHAnsi"/>
          <w:sz w:val="24"/>
          <w:szCs w:val="24"/>
        </w:rPr>
        <w:t>Z</w:t>
      </w:r>
      <w:r w:rsidR="00FE202D" w:rsidRPr="00AF24D8">
        <w:rPr>
          <w:rFonts w:eastAsia="Calibri" w:cstheme="minorHAnsi"/>
          <w:sz w:val="24"/>
          <w:szCs w:val="24"/>
        </w:rPr>
        <w:t xml:space="preserve">arządzająca </w:t>
      </w:r>
      <w:r w:rsidRPr="00AF24D8">
        <w:rPr>
          <w:rFonts w:eastAsia="Calibri" w:cstheme="minorHAnsi"/>
          <w:sz w:val="24"/>
          <w:szCs w:val="24"/>
        </w:rPr>
        <w:t xml:space="preserve">w drodze jednostronnego oświadczenia woli, które jest wiążące dla Beneficjenta, dokona zmiany maksymalnej kwoty dofinansowania, </w:t>
      </w:r>
      <w:r w:rsidR="00FE202D" w:rsidRPr="00AF24D8">
        <w:rPr>
          <w:rFonts w:eastAsia="Calibri" w:cstheme="minorHAnsi"/>
          <w:sz w:val="24"/>
          <w:szCs w:val="24"/>
        </w:rPr>
        <w:t xml:space="preserve">o której mowa </w:t>
      </w:r>
      <w:r w:rsidR="00FF6B4F" w:rsidRPr="00AF24D8">
        <w:rPr>
          <w:rFonts w:eastAsia="Calibri" w:cstheme="minorHAnsi"/>
          <w:sz w:val="24"/>
          <w:szCs w:val="24"/>
        </w:rPr>
        <w:br/>
      </w:r>
      <w:r w:rsidR="00FE202D" w:rsidRPr="00AF24D8">
        <w:rPr>
          <w:rFonts w:eastAsia="Calibri" w:cstheme="minorHAnsi"/>
          <w:sz w:val="24"/>
          <w:szCs w:val="24"/>
        </w:rPr>
        <w:t>w § 2 ust. 4,</w:t>
      </w:r>
      <w:r w:rsidRPr="00AF24D8">
        <w:rPr>
          <w:rFonts w:eastAsia="Calibri" w:cstheme="minorHAnsi"/>
          <w:sz w:val="24"/>
          <w:szCs w:val="24"/>
        </w:rPr>
        <w:t xml:space="preserve"> o czym poinformuje Beneficjenta w formie pisemnej lub elektronicznej</w:t>
      </w:r>
      <w:r w:rsidR="00286EE2" w:rsidRPr="00AF24D8">
        <w:rPr>
          <w:rFonts w:eastAsia="Calibri" w:cstheme="minorHAnsi"/>
          <w:sz w:val="24"/>
          <w:szCs w:val="24"/>
        </w:rPr>
        <w:t xml:space="preserve">. </w:t>
      </w:r>
      <w:r w:rsidRPr="00AF24D8">
        <w:rPr>
          <w:rFonts w:eastAsia="Calibri" w:cstheme="minorHAnsi"/>
          <w:sz w:val="24"/>
          <w:szCs w:val="24"/>
        </w:rPr>
        <w:t xml:space="preserve">Jeżeli w wyniku pomniejszenia dofinansowania okaże się, że Beneficjent otrzymał środki </w:t>
      </w:r>
      <w:r w:rsidR="00773CDF">
        <w:rPr>
          <w:rFonts w:eastAsia="Calibri" w:cstheme="minorHAnsi"/>
          <w:sz w:val="24"/>
          <w:szCs w:val="24"/>
        </w:rPr>
        <w:br/>
      </w:r>
      <w:r w:rsidRPr="00AF24D8">
        <w:rPr>
          <w:rFonts w:eastAsia="Calibri" w:cstheme="minorHAnsi"/>
          <w:sz w:val="24"/>
          <w:szCs w:val="24"/>
        </w:rPr>
        <w:t>w kwocie wyższej niż maksymalna wysokość dofinansowania, o której mowa w zdaniu poprzednim, różnica podlega zwrotowi bez odsetek w terminie i na zasadach określonych przez I</w:t>
      </w:r>
      <w:r w:rsidR="004F6DC6" w:rsidRPr="00AF24D8">
        <w:rPr>
          <w:rFonts w:eastAsia="Calibri" w:cstheme="minorHAnsi"/>
          <w:sz w:val="24"/>
          <w:szCs w:val="24"/>
        </w:rPr>
        <w:t xml:space="preserve">nstytucję </w:t>
      </w:r>
      <w:r w:rsidRPr="00AF24D8">
        <w:rPr>
          <w:rFonts w:eastAsia="Calibri" w:cstheme="minorHAnsi"/>
          <w:sz w:val="24"/>
          <w:szCs w:val="24"/>
        </w:rPr>
        <w:t>Z</w:t>
      </w:r>
      <w:r w:rsidR="004F6DC6" w:rsidRPr="00AF24D8">
        <w:rPr>
          <w:rFonts w:eastAsia="Calibri" w:cstheme="minorHAnsi"/>
          <w:sz w:val="24"/>
          <w:szCs w:val="24"/>
        </w:rPr>
        <w:t>arządzającą</w:t>
      </w:r>
      <w:r w:rsidRPr="00AF24D8">
        <w:rPr>
          <w:rFonts w:eastAsia="Calibri" w:cstheme="minorHAnsi"/>
          <w:sz w:val="24"/>
          <w:szCs w:val="24"/>
        </w:rPr>
        <w:t xml:space="preserve">. Po bezskutecznym upływie terminu do zwrotu, następuje on w trybie i na zasadach określonych w art. 207 </w:t>
      </w:r>
      <w:proofErr w:type="spellStart"/>
      <w:r w:rsidR="00D17614">
        <w:rPr>
          <w:rFonts w:eastAsia="Calibri" w:cstheme="minorHAnsi"/>
          <w:sz w:val="24"/>
          <w:szCs w:val="24"/>
        </w:rPr>
        <w:t>U</w:t>
      </w:r>
      <w:r w:rsidR="00F8724B" w:rsidRPr="00AF24D8">
        <w:rPr>
          <w:rFonts w:eastAsia="Calibri" w:cstheme="minorHAnsi"/>
          <w:sz w:val="24"/>
          <w:szCs w:val="24"/>
        </w:rPr>
        <w:t>fp</w:t>
      </w:r>
      <w:proofErr w:type="spellEnd"/>
      <w:r w:rsidRPr="00AF24D8">
        <w:rPr>
          <w:rFonts w:eastAsia="Calibri" w:cstheme="minorHAnsi"/>
          <w:sz w:val="24"/>
          <w:szCs w:val="24"/>
        </w:rPr>
        <w:t>.</w:t>
      </w:r>
    </w:p>
    <w:p w14:paraId="2EAAA738" w14:textId="4E326263" w:rsidR="00B90B32" w:rsidRPr="00AF24D8" w:rsidRDefault="00B90B32" w:rsidP="000B2E99">
      <w:pPr>
        <w:keepNext/>
        <w:spacing w:after="0" w:line="360" w:lineRule="auto"/>
        <w:ind w:left="284" w:hanging="284"/>
        <w:rPr>
          <w:rFonts w:eastAsia="Calibri" w:cstheme="minorHAnsi"/>
          <w:sz w:val="24"/>
          <w:szCs w:val="24"/>
        </w:rPr>
      </w:pPr>
      <w:r w:rsidRPr="00AF24D8">
        <w:rPr>
          <w:rFonts w:eastAsia="Calibri" w:cstheme="minorHAnsi"/>
          <w:sz w:val="24"/>
          <w:szCs w:val="24"/>
        </w:rPr>
        <w:t>8.</w:t>
      </w:r>
      <w:r w:rsidRPr="00AF24D8">
        <w:rPr>
          <w:rFonts w:eastAsia="Calibri" w:cstheme="minorHAnsi"/>
          <w:sz w:val="24"/>
          <w:szCs w:val="24"/>
        </w:rPr>
        <w:tab/>
        <w:t>W przypadku stworzenia przez osobę trzecią utworów, w rozumieniu art.</w:t>
      </w:r>
      <w:r w:rsidR="00D476C0" w:rsidRPr="00AF24D8">
        <w:rPr>
          <w:rFonts w:eastAsia="Calibri" w:cstheme="minorHAnsi"/>
          <w:sz w:val="24"/>
          <w:szCs w:val="24"/>
        </w:rPr>
        <w:t xml:space="preserve"> </w:t>
      </w:r>
      <w:r w:rsidRPr="00AF24D8">
        <w:rPr>
          <w:rFonts w:eastAsia="Calibri" w:cstheme="minorHAnsi"/>
          <w:sz w:val="24"/>
          <w:szCs w:val="24"/>
        </w:rPr>
        <w:t xml:space="preserve">1 ustawy </w:t>
      </w:r>
      <w:r w:rsidR="00D476C0" w:rsidRPr="00AF24D8">
        <w:rPr>
          <w:rFonts w:eastAsia="Calibri" w:cstheme="minorHAnsi"/>
          <w:sz w:val="24"/>
          <w:szCs w:val="24"/>
        </w:rPr>
        <w:br/>
      </w:r>
      <w:r w:rsidRPr="00AF24D8">
        <w:rPr>
          <w:rFonts w:eastAsia="Calibri" w:cstheme="minorHAnsi"/>
          <w:sz w:val="24"/>
          <w:szCs w:val="24"/>
        </w:rPr>
        <w:t>z dnia 4 lutego 1994 r. o Praw</w:t>
      </w:r>
      <w:r w:rsidR="00E937C9" w:rsidRPr="00AF24D8">
        <w:rPr>
          <w:rFonts w:eastAsia="Calibri" w:cstheme="minorHAnsi"/>
          <w:sz w:val="24"/>
          <w:szCs w:val="24"/>
        </w:rPr>
        <w:t>ie</w:t>
      </w:r>
      <w:r w:rsidRPr="00AF24D8">
        <w:rPr>
          <w:rFonts w:eastAsia="Calibri" w:cstheme="minorHAnsi"/>
          <w:sz w:val="24"/>
          <w:szCs w:val="24"/>
        </w:rPr>
        <w:t xml:space="preserve"> autorski</w:t>
      </w:r>
      <w:r w:rsidR="00E937C9" w:rsidRPr="00AF24D8">
        <w:rPr>
          <w:rFonts w:eastAsia="Calibri" w:cstheme="minorHAnsi"/>
          <w:sz w:val="24"/>
          <w:szCs w:val="24"/>
        </w:rPr>
        <w:t>m</w:t>
      </w:r>
      <w:r w:rsidRPr="00AF24D8">
        <w:rPr>
          <w:rFonts w:eastAsia="Calibri" w:cstheme="minorHAnsi"/>
          <w:sz w:val="24"/>
          <w:szCs w:val="24"/>
        </w:rPr>
        <w:t xml:space="preserve"> i prawach pokrewnych (</w:t>
      </w:r>
      <w:r w:rsidR="008C6A61" w:rsidRPr="00AF24D8">
        <w:rPr>
          <w:rFonts w:eastAsia="Calibri" w:cstheme="minorHAnsi"/>
          <w:sz w:val="24"/>
          <w:szCs w:val="24"/>
        </w:rPr>
        <w:t>t</w:t>
      </w:r>
      <w:r w:rsidR="00E937C9" w:rsidRPr="00AF24D8">
        <w:rPr>
          <w:rFonts w:eastAsia="Calibri" w:cstheme="minorHAnsi"/>
          <w:sz w:val="24"/>
          <w:szCs w:val="24"/>
        </w:rPr>
        <w:t>j</w:t>
      </w:r>
      <w:r w:rsidR="008C6A61" w:rsidRPr="00AF24D8">
        <w:rPr>
          <w:rFonts w:eastAsia="Calibri" w:cstheme="minorHAnsi"/>
          <w:sz w:val="24"/>
          <w:szCs w:val="24"/>
        </w:rPr>
        <w:t xml:space="preserve">. </w:t>
      </w:r>
      <w:r w:rsidRPr="00AF24D8">
        <w:rPr>
          <w:rFonts w:eastAsia="Calibri" w:cstheme="minorHAnsi"/>
          <w:sz w:val="24"/>
          <w:szCs w:val="24"/>
        </w:rPr>
        <w:t xml:space="preserve">Dz.U. z </w:t>
      </w:r>
      <w:r w:rsidR="008C6A61" w:rsidRPr="00AF24D8">
        <w:rPr>
          <w:rFonts w:eastAsia="Calibri" w:cstheme="minorHAnsi"/>
          <w:sz w:val="24"/>
          <w:szCs w:val="24"/>
        </w:rPr>
        <w:t xml:space="preserve">2022 </w:t>
      </w:r>
      <w:r w:rsidRPr="00AF24D8">
        <w:rPr>
          <w:rFonts w:eastAsia="Calibri" w:cstheme="minorHAnsi"/>
          <w:sz w:val="24"/>
          <w:szCs w:val="24"/>
        </w:rPr>
        <w:t xml:space="preserve">r. poz. </w:t>
      </w:r>
      <w:r w:rsidR="008C6A61" w:rsidRPr="00AF24D8">
        <w:rPr>
          <w:rFonts w:eastAsia="Calibri" w:cstheme="minorHAnsi"/>
          <w:sz w:val="24"/>
          <w:szCs w:val="24"/>
        </w:rPr>
        <w:lastRenderedPageBreak/>
        <w:t>2509</w:t>
      </w:r>
      <w:r w:rsidRPr="00AF24D8">
        <w:rPr>
          <w:rFonts w:eastAsia="Calibri" w:cstheme="minorHAnsi"/>
          <w:sz w:val="24"/>
          <w:szCs w:val="24"/>
        </w:rPr>
        <w:t>), związanych z komunikacją i widocznością (np. zdjęcia, filmy, broszury, ulotki,</w:t>
      </w:r>
      <w:r w:rsidR="00D476C0" w:rsidRPr="00AF24D8">
        <w:rPr>
          <w:rFonts w:eastAsia="Calibri" w:cstheme="minorHAnsi"/>
          <w:sz w:val="24"/>
          <w:szCs w:val="24"/>
        </w:rPr>
        <w:t xml:space="preserve"> prezentacje multimedialne nt. projektu), powstałych w ramach p</w:t>
      </w:r>
      <w:r w:rsidRPr="00AF24D8">
        <w:rPr>
          <w:rFonts w:eastAsia="Calibri" w:cstheme="minorHAnsi"/>
          <w:sz w:val="24"/>
          <w:szCs w:val="24"/>
        </w:rPr>
        <w:t>rojektu Beneficjent zobowiązuje się do uzyskania od tej osoby</w:t>
      </w:r>
      <w:r w:rsidR="009A0E66">
        <w:rPr>
          <w:rFonts w:eastAsia="Calibri" w:cstheme="minorHAnsi"/>
          <w:sz w:val="24"/>
          <w:szCs w:val="24"/>
        </w:rPr>
        <w:t xml:space="preserve"> bez odrębnego wynagrodzenia,</w:t>
      </w:r>
      <w:r w:rsidRPr="00AF24D8">
        <w:rPr>
          <w:rFonts w:eastAsia="Calibri" w:cstheme="minorHAnsi"/>
          <w:sz w:val="24"/>
          <w:szCs w:val="24"/>
        </w:rPr>
        <w:t xml:space="preserve"> majątkowych praw autorskich do tych utworów.</w:t>
      </w:r>
    </w:p>
    <w:p w14:paraId="63DDD972" w14:textId="32F0B2E5" w:rsidR="00B90B32" w:rsidRPr="00AF24D8" w:rsidRDefault="00B90B32" w:rsidP="000B2E99">
      <w:pPr>
        <w:keepNext/>
        <w:spacing w:after="0" w:line="360" w:lineRule="auto"/>
        <w:ind w:left="284" w:hanging="284"/>
        <w:rPr>
          <w:rFonts w:eastAsia="Calibri" w:cstheme="minorHAnsi"/>
          <w:sz w:val="24"/>
          <w:szCs w:val="24"/>
        </w:rPr>
      </w:pPr>
      <w:r w:rsidRPr="00AF24D8">
        <w:rPr>
          <w:rFonts w:eastAsia="Calibri" w:cstheme="minorHAnsi"/>
          <w:sz w:val="24"/>
          <w:szCs w:val="24"/>
        </w:rPr>
        <w:t>9.</w:t>
      </w:r>
      <w:r w:rsidRPr="00AF24D8">
        <w:rPr>
          <w:rFonts w:eastAsia="Calibri" w:cstheme="minorHAnsi"/>
          <w:sz w:val="24"/>
          <w:szCs w:val="24"/>
        </w:rPr>
        <w:tab/>
        <w:t>Każdorazowo, na wniosek I</w:t>
      </w:r>
      <w:r w:rsidR="00D476C0" w:rsidRPr="00AF24D8">
        <w:rPr>
          <w:rFonts w:eastAsia="Calibri" w:cstheme="minorHAnsi"/>
          <w:sz w:val="24"/>
          <w:szCs w:val="24"/>
        </w:rPr>
        <w:t xml:space="preserve">nstytucji </w:t>
      </w:r>
      <w:r w:rsidRPr="00AF24D8">
        <w:rPr>
          <w:rFonts w:eastAsia="Calibri" w:cstheme="minorHAnsi"/>
          <w:sz w:val="24"/>
          <w:szCs w:val="24"/>
        </w:rPr>
        <w:t>K</w:t>
      </w:r>
      <w:r w:rsidR="00D476C0" w:rsidRPr="00AF24D8">
        <w:rPr>
          <w:rFonts w:eastAsia="Calibri" w:cstheme="minorHAnsi"/>
          <w:sz w:val="24"/>
          <w:szCs w:val="24"/>
        </w:rPr>
        <w:t>oordynującej</w:t>
      </w:r>
      <w:r w:rsidRPr="00AF24D8">
        <w:rPr>
          <w:rFonts w:eastAsia="Calibri" w:cstheme="minorHAnsi"/>
          <w:sz w:val="24"/>
          <w:szCs w:val="24"/>
        </w:rPr>
        <w:t xml:space="preserve"> U</w:t>
      </w:r>
      <w:r w:rsidR="00D476C0" w:rsidRPr="00AF24D8">
        <w:rPr>
          <w:rFonts w:eastAsia="Calibri" w:cstheme="minorHAnsi"/>
          <w:sz w:val="24"/>
          <w:szCs w:val="24"/>
        </w:rPr>
        <w:t xml:space="preserve">mowę </w:t>
      </w:r>
      <w:r w:rsidRPr="00AF24D8">
        <w:rPr>
          <w:rFonts w:eastAsia="Calibri" w:cstheme="minorHAnsi"/>
          <w:sz w:val="24"/>
          <w:szCs w:val="24"/>
        </w:rPr>
        <w:t>P</w:t>
      </w:r>
      <w:r w:rsidR="00D476C0" w:rsidRPr="00AF24D8">
        <w:rPr>
          <w:rFonts w:eastAsia="Calibri" w:cstheme="minorHAnsi"/>
          <w:sz w:val="24"/>
          <w:szCs w:val="24"/>
        </w:rPr>
        <w:t>artnerstwa</w:t>
      </w:r>
      <w:r w:rsidRPr="00AF24D8">
        <w:rPr>
          <w:rFonts w:eastAsia="Calibri" w:cstheme="minorHAnsi"/>
          <w:sz w:val="24"/>
          <w:szCs w:val="24"/>
        </w:rPr>
        <w:t>, I</w:t>
      </w:r>
      <w:r w:rsidR="00D476C0" w:rsidRPr="00AF24D8">
        <w:rPr>
          <w:rFonts w:eastAsia="Calibri" w:cstheme="minorHAnsi"/>
          <w:sz w:val="24"/>
          <w:szCs w:val="24"/>
        </w:rPr>
        <w:t xml:space="preserve">nstytucji </w:t>
      </w:r>
      <w:r w:rsidRPr="00AF24D8">
        <w:rPr>
          <w:rFonts w:eastAsia="Calibri" w:cstheme="minorHAnsi"/>
          <w:sz w:val="24"/>
          <w:szCs w:val="24"/>
        </w:rPr>
        <w:t>Z</w:t>
      </w:r>
      <w:r w:rsidR="00D476C0" w:rsidRPr="00AF24D8">
        <w:rPr>
          <w:rFonts w:eastAsia="Calibri" w:cstheme="minorHAnsi"/>
          <w:sz w:val="24"/>
          <w:szCs w:val="24"/>
        </w:rPr>
        <w:t xml:space="preserve">arządzającej </w:t>
      </w:r>
      <w:r w:rsidRPr="00AF24D8">
        <w:rPr>
          <w:rFonts w:eastAsia="Calibri" w:cstheme="minorHAnsi"/>
          <w:sz w:val="24"/>
          <w:szCs w:val="24"/>
        </w:rPr>
        <w:t xml:space="preserve">i unijnych instytucji lub organów i jednostek organizacyjnych, Beneficjent zobowiązuje się do udostępnienia tym podmiotom utworów związanych komunikacją </w:t>
      </w:r>
      <w:r w:rsidR="00D476C0" w:rsidRPr="00AF24D8">
        <w:rPr>
          <w:rFonts w:eastAsia="Calibri" w:cstheme="minorHAnsi"/>
          <w:sz w:val="24"/>
          <w:szCs w:val="24"/>
        </w:rPr>
        <w:br/>
      </w:r>
      <w:r w:rsidRPr="00AF24D8">
        <w:rPr>
          <w:rFonts w:eastAsia="Calibri" w:cstheme="minorHAnsi"/>
          <w:sz w:val="24"/>
          <w:szCs w:val="24"/>
        </w:rPr>
        <w:t>i widocznością (np. zdjęcia, filmy, broszury, ulotki,</w:t>
      </w:r>
      <w:r w:rsidR="00D476C0" w:rsidRPr="00AF24D8">
        <w:rPr>
          <w:rFonts w:eastAsia="Calibri" w:cstheme="minorHAnsi"/>
          <w:sz w:val="24"/>
          <w:szCs w:val="24"/>
        </w:rPr>
        <w:t xml:space="preserve"> prezentacje multimedialne nt. p</w:t>
      </w:r>
      <w:r w:rsidRPr="00AF24D8">
        <w:rPr>
          <w:rFonts w:eastAsia="Calibri" w:cstheme="minorHAnsi"/>
          <w:sz w:val="24"/>
          <w:szCs w:val="24"/>
        </w:rPr>
        <w:t>rojektu) po</w:t>
      </w:r>
      <w:r w:rsidR="00D476C0" w:rsidRPr="00AF24D8">
        <w:rPr>
          <w:rFonts w:eastAsia="Calibri" w:cstheme="minorHAnsi"/>
          <w:sz w:val="24"/>
          <w:szCs w:val="24"/>
        </w:rPr>
        <w:t>wstałych w ramach p</w:t>
      </w:r>
      <w:r w:rsidRPr="00AF24D8">
        <w:rPr>
          <w:rFonts w:eastAsia="Calibri" w:cstheme="minorHAnsi"/>
          <w:sz w:val="24"/>
          <w:szCs w:val="24"/>
        </w:rPr>
        <w:t>rojektu.</w:t>
      </w:r>
    </w:p>
    <w:p w14:paraId="50EBDCE7" w14:textId="4965F99A" w:rsidR="00B90B32" w:rsidRPr="00AF24D8" w:rsidRDefault="00B90B32" w:rsidP="000B2E99">
      <w:pPr>
        <w:keepNext/>
        <w:spacing w:after="0" w:line="360" w:lineRule="auto"/>
        <w:ind w:left="284" w:hanging="426"/>
        <w:rPr>
          <w:rFonts w:eastAsia="Calibri" w:cstheme="minorHAnsi"/>
          <w:sz w:val="24"/>
          <w:szCs w:val="24"/>
        </w:rPr>
      </w:pPr>
      <w:r w:rsidRPr="00AF24D8">
        <w:rPr>
          <w:rFonts w:eastAsia="Calibri" w:cstheme="minorHAnsi"/>
          <w:sz w:val="24"/>
          <w:szCs w:val="24"/>
        </w:rPr>
        <w:t>10.</w:t>
      </w:r>
      <w:r w:rsidRPr="00AF24D8">
        <w:rPr>
          <w:rFonts w:eastAsia="Calibri" w:cstheme="minorHAnsi"/>
          <w:sz w:val="24"/>
          <w:szCs w:val="24"/>
        </w:rPr>
        <w:tab/>
        <w:t>Na wniosek I</w:t>
      </w:r>
      <w:r w:rsidR="00D476C0" w:rsidRPr="00AF24D8">
        <w:rPr>
          <w:rFonts w:eastAsia="Calibri" w:cstheme="minorHAnsi"/>
          <w:sz w:val="24"/>
          <w:szCs w:val="24"/>
        </w:rPr>
        <w:t xml:space="preserve">nstytucji </w:t>
      </w:r>
      <w:r w:rsidRPr="00AF24D8">
        <w:rPr>
          <w:rFonts w:eastAsia="Calibri" w:cstheme="minorHAnsi"/>
          <w:sz w:val="24"/>
          <w:szCs w:val="24"/>
        </w:rPr>
        <w:t>K</w:t>
      </w:r>
      <w:r w:rsidR="00D476C0" w:rsidRPr="00AF24D8">
        <w:rPr>
          <w:rFonts w:eastAsia="Calibri" w:cstheme="minorHAnsi"/>
          <w:sz w:val="24"/>
          <w:szCs w:val="24"/>
        </w:rPr>
        <w:t>oordynującej</w:t>
      </w:r>
      <w:r w:rsidRPr="00AF24D8">
        <w:rPr>
          <w:rFonts w:eastAsia="Calibri" w:cstheme="minorHAnsi"/>
          <w:sz w:val="24"/>
          <w:szCs w:val="24"/>
        </w:rPr>
        <w:t xml:space="preserve"> U</w:t>
      </w:r>
      <w:r w:rsidR="00D476C0" w:rsidRPr="00AF24D8">
        <w:rPr>
          <w:rFonts w:eastAsia="Calibri" w:cstheme="minorHAnsi"/>
          <w:sz w:val="24"/>
          <w:szCs w:val="24"/>
        </w:rPr>
        <w:t xml:space="preserve">mowę </w:t>
      </w:r>
      <w:r w:rsidRPr="00AF24D8">
        <w:rPr>
          <w:rFonts w:eastAsia="Calibri" w:cstheme="minorHAnsi"/>
          <w:sz w:val="24"/>
          <w:szCs w:val="24"/>
        </w:rPr>
        <w:t>P</w:t>
      </w:r>
      <w:r w:rsidR="00D476C0" w:rsidRPr="00AF24D8">
        <w:rPr>
          <w:rFonts w:eastAsia="Calibri" w:cstheme="minorHAnsi"/>
          <w:sz w:val="24"/>
          <w:szCs w:val="24"/>
        </w:rPr>
        <w:t>artnerstwa</w:t>
      </w:r>
      <w:r w:rsidRPr="00AF24D8">
        <w:rPr>
          <w:rFonts w:eastAsia="Calibri" w:cstheme="minorHAnsi"/>
          <w:sz w:val="24"/>
          <w:szCs w:val="24"/>
        </w:rPr>
        <w:t>, I</w:t>
      </w:r>
      <w:r w:rsidR="00D476C0" w:rsidRPr="00AF24D8">
        <w:rPr>
          <w:rFonts w:eastAsia="Calibri" w:cstheme="minorHAnsi"/>
          <w:sz w:val="24"/>
          <w:szCs w:val="24"/>
        </w:rPr>
        <w:t xml:space="preserve">nstytucji </w:t>
      </w:r>
      <w:r w:rsidRPr="00AF24D8">
        <w:rPr>
          <w:rFonts w:eastAsia="Calibri" w:cstheme="minorHAnsi"/>
          <w:sz w:val="24"/>
          <w:szCs w:val="24"/>
        </w:rPr>
        <w:t>Z</w:t>
      </w:r>
      <w:r w:rsidR="00D476C0" w:rsidRPr="00AF24D8">
        <w:rPr>
          <w:rFonts w:eastAsia="Calibri" w:cstheme="minorHAnsi"/>
          <w:sz w:val="24"/>
          <w:szCs w:val="24"/>
        </w:rPr>
        <w:t>arządzającej</w:t>
      </w:r>
      <w:r w:rsidR="00E937C9" w:rsidRPr="00AF24D8">
        <w:rPr>
          <w:rFonts w:eastAsia="Calibri" w:cstheme="minorHAnsi"/>
          <w:sz w:val="24"/>
          <w:szCs w:val="24"/>
        </w:rPr>
        <w:t xml:space="preserve">, </w:t>
      </w:r>
      <w:r w:rsidRPr="00AF24D8">
        <w:rPr>
          <w:rFonts w:eastAsia="Calibri" w:cstheme="minorHAnsi"/>
          <w:sz w:val="24"/>
          <w:szCs w:val="24"/>
        </w:rPr>
        <w:t xml:space="preserve">unijnych instytucji, organów lub jednostek organizacyjnych Beneficjent zobowiązuje się do udzielenia tym podmiotom nieodpłatnej i niewyłącznej licencji do korzystania </w:t>
      </w:r>
      <w:r w:rsidR="00773CDF">
        <w:rPr>
          <w:rFonts w:eastAsia="Calibri" w:cstheme="minorHAnsi"/>
          <w:sz w:val="24"/>
          <w:szCs w:val="24"/>
        </w:rPr>
        <w:br/>
      </w:r>
      <w:r w:rsidRPr="00AF24D8">
        <w:rPr>
          <w:rFonts w:eastAsia="Calibri" w:cstheme="minorHAnsi"/>
          <w:sz w:val="24"/>
          <w:szCs w:val="24"/>
        </w:rPr>
        <w:t>z utworów związanych z komunikacją i widocznością (np. zdjęcia, filmy, broszury, ulotki,</w:t>
      </w:r>
      <w:r w:rsidR="00D476C0" w:rsidRPr="00AF24D8">
        <w:rPr>
          <w:rFonts w:eastAsia="Calibri" w:cstheme="minorHAnsi"/>
          <w:sz w:val="24"/>
          <w:szCs w:val="24"/>
        </w:rPr>
        <w:t xml:space="preserve"> prezentacje multimedialne nt. </w:t>
      </w:r>
      <w:r w:rsidR="00D17614">
        <w:rPr>
          <w:rFonts w:eastAsia="Calibri" w:cstheme="minorHAnsi"/>
          <w:sz w:val="24"/>
          <w:szCs w:val="24"/>
        </w:rPr>
        <w:t>P</w:t>
      </w:r>
      <w:r w:rsidR="00D476C0" w:rsidRPr="00AF24D8">
        <w:rPr>
          <w:rFonts w:eastAsia="Calibri" w:cstheme="minorHAnsi"/>
          <w:sz w:val="24"/>
          <w:szCs w:val="24"/>
        </w:rPr>
        <w:t>rojektu) powstałych w ramach p</w:t>
      </w:r>
      <w:r w:rsidRPr="00AF24D8">
        <w:rPr>
          <w:rFonts w:eastAsia="Calibri" w:cstheme="minorHAnsi"/>
          <w:sz w:val="24"/>
          <w:szCs w:val="24"/>
        </w:rPr>
        <w:t>rojektu w następujący sposób:</w:t>
      </w:r>
    </w:p>
    <w:p w14:paraId="038678BE" w14:textId="77777777" w:rsidR="00B90B32" w:rsidRPr="00AF24D8" w:rsidRDefault="00B90B32" w:rsidP="000B2E99">
      <w:pPr>
        <w:keepNext/>
        <w:spacing w:after="0" w:line="360" w:lineRule="auto"/>
        <w:ind w:left="708" w:hanging="282"/>
        <w:rPr>
          <w:rFonts w:eastAsia="Calibri" w:cstheme="minorHAnsi"/>
          <w:sz w:val="24"/>
          <w:szCs w:val="24"/>
        </w:rPr>
      </w:pPr>
      <w:r w:rsidRPr="00AF24D8">
        <w:rPr>
          <w:rFonts w:eastAsia="Calibri" w:cstheme="minorHAnsi"/>
          <w:sz w:val="24"/>
          <w:szCs w:val="24"/>
        </w:rPr>
        <w:t>1)</w:t>
      </w:r>
      <w:r w:rsidRPr="00AF24D8">
        <w:rPr>
          <w:rFonts w:eastAsia="Calibri" w:cstheme="minorHAnsi"/>
          <w:sz w:val="24"/>
          <w:szCs w:val="24"/>
        </w:rPr>
        <w:tab/>
        <w:t>na terytorium Rzeczypospolitej Polskiej oraz na terytorium innych państw członkowskich U</w:t>
      </w:r>
      <w:r w:rsidR="00D476C0" w:rsidRPr="00AF24D8">
        <w:rPr>
          <w:rFonts w:eastAsia="Calibri" w:cstheme="minorHAnsi"/>
          <w:sz w:val="24"/>
          <w:szCs w:val="24"/>
        </w:rPr>
        <w:t xml:space="preserve">nii </w:t>
      </w:r>
      <w:r w:rsidRPr="00AF24D8">
        <w:rPr>
          <w:rFonts w:eastAsia="Calibri" w:cstheme="minorHAnsi"/>
          <w:sz w:val="24"/>
          <w:szCs w:val="24"/>
        </w:rPr>
        <w:t>E</w:t>
      </w:r>
      <w:r w:rsidR="00D476C0" w:rsidRPr="00AF24D8">
        <w:rPr>
          <w:rFonts w:eastAsia="Calibri" w:cstheme="minorHAnsi"/>
          <w:sz w:val="24"/>
          <w:szCs w:val="24"/>
        </w:rPr>
        <w:t>uropejskiej</w:t>
      </w:r>
      <w:r w:rsidRPr="00AF24D8">
        <w:rPr>
          <w:rFonts w:eastAsia="Calibri" w:cstheme="minorHAnsi"/>
          <w:sz w:val="24"/>
          <w:szCs w:val="24"/>
        </w:rPr>
        <w:t>,</w:t>
      </w:r>
    </w:p>
    <w:p w14:paraId="58D2B6F0" w14:textId="77777777" w:rsidR="00B90B32" w:rsidRPr="00AF24D8" w:rsidRDefault="00B90B32" w:rsidP="000B2E99">
      <w:pPr>
        <w:keepNext/>
        <w:spacing w:after="0" w:line="360" w:lineRule="auto"/>
        <w:ind w:firstLine="426"/>
        <w:rPr>
          <w:rFonts w:eastAsia="Calibri" w:cstheme="minorHAnsi"/>
          <w:sz w:val="24"/>
          <w:szCs w:val="24"/>
        </w:rPr>
      </w:pPr>
      <w:r w:rsidRPr="00AF24D8">
        <w:rPr>
          <w:rFonts w:eastAsia="Calibri" w:cstheme="minorHAnsi"/>
          <w:sz w:val="24"/>
          <w:szCs w:val="24"/>
        </w:rPr>
        <w:t>2)</w:t>
      </w:r>
      <w:r w:rsidRPr="00AF24D8">
        <w:rPr>
          <w:rFonts w:eastAsia="Calibri" w:cstheme="minorHAnsi"/>
          <w:sz w:val="24"/>
          <w:szCs w:val="24"/>
        </w:rPr>
        <w:tab/>
        <w:t>na okres 10 lat,</w:t>
      </w:r>
    </w:p>
    <w:p w14:paraId="26C0EB95" w14:textId="77777777" w:rsidR="00B90B32" w:rsidRPr="00AF24D8" w:rsidRDefault="00B90B32" w:rsidP="000B2E99">
      <w:pPr>
        <w:keepNext/>
        <w:spacing w:after="0" w:line="360" w:lineRule="auto"/>
        <w:ind w:left="708" w:hanging="282"/>
        <w:rPr>
          <w:rFonts w:eastAsia="Calibri" w:cstheme="minorHAnsi"/>
          <w:sz w:val="24"/>
          <w:szCs w:val="24"/>
        </w:rPr>
      </w:pPr>
      <w:r w:rsidRPr="00AF24D8">
        <w:rPr>
          <w:rFonts w:eastAsia="Calibri" w:cstheme="minorHAnsi"/>
          <w:sz w:val="24"/>
          <w:szCs w:val="24"/>
        </w:rPr>
        <w:t>3)</w:t>
      </w:r>
      <w:r w:rsidRPr="00AF24D8">
        <w:rPr>
          <w:rFonts w:eastAsia="Calibri" w:cstheme="minorHAnsi"/>
          <w:sz w:val="24"/>
          <w:szCs w:val="24"/>
        </w:rPr>
        <w:tab/>
        <w:t>bez ograniczeń co do liczby egzemplarzy i nośników, w zakresie następujących pól eksploatacji:</w:t>
      </w:r>
    </w:p>
    <w:p w14:paraId="521A772A" w14:textId="77777777" w:rsidR="00B90B32" w:rsidRPr="00AF24D8" w:rsidRDefault="00B90B32" w:rsidP="000B2E99">
      <w:pPr>
        <w:keepNext/>
        <w:spacing w:after="0" w:line="360" w:lineRule="auto"/>
        <w:ind w:left="1416" w:hanging="282"/>
        <w:rPr>
          <w:rFonts w:eastAsia="Calibri" w:cstheme="minorHAnsi"/>
          <w:sz w:val="24"/>
          <w:szCs w:val="24"/>
        </w:rPr>
      </w:pPr>
      <w:r w:rsidRPr="00AF24D8">
        <w:rPr>
          <w:rFonts w:eastAsia="Calibri" w:cstheme="minorHAnsi"/>
          <w:sz w:val="24"/>
          <w:szCs w:val="24"/>
        </w:rPr>
        <w:t>a)</w:t>
      </w:r>
      <w:r w:rsidRPr="00AF24D8">
        <w:rPr>
          <w:rFonts w:eastAsia="Calibri" w:cstheme="minorHAnsi"/>
          <w:sz w:val="24"/>
          <w:szCs w:val="24"/>
        </w:rPr>
        <w:tab/>
        <w:t xml:space="preserve">utrwalanie – w szczególności drukiem, zapisem w pamięci komputera </w:t>
      </w:r>
      <w:r w:rsidR="00D476C0" w:rsidRPr="00AF24D8">
        <w:rPr>
          <w:rFonts w:eastAsia="Calibri" w:cstheme="minorHAnsi"/>
          <w:sz w:val="24"/>
          <w:szCs w:val="24"/>
        </w:rPr>
        <w:br/>
      </w:r>
      <w:r w:rsidRPr="00AF24D8">
        <w:rPr>
          <w:rFonts w:eastAsia="Calibri" w:cstheme="minorHAnsi"/>
          <w:sz w:val="24"/>
          <w:szCs w:val="24"/>
        </w:rPr>
        <w:t>i na nośnikach elektronicznych, oraz zwielokrotnianie, powielanie i kopiowanie tak powstałych egzemplarzy dowolną techniką,</w:t>
      </w:r>
    </w:p>
    <w:p w14:paraId="5C5A5D66" w14:textId="77777777" w:rsidR="00B90B32" w:rsidRPr="00AF24D8" w:rsidRDefault="00B90B32" w:rsidP="000B2E99">
      <w:pPr>
        <w:keepNext/>
        <w:spacing w:after="0" w:line="360" w:lineRule="auto"/>
        <w:ind w:left="1416" w:hanging="282"/>
        <w:rPr>
          <w:rFonts w:eastAsia="Calibri" w:cstheme="minorHAnsi"/>
          <w:sz w:val="24"/>
          <w:szCs w:val="24"/>
        </w:rPr>
      </w:pPr>
      <w:r w:rsidRPr="00AF24D8">
        <w:rPr>
          <w:rFonts w:eastAsia="Calibri" w:cstheme="minorHAnsi"/>
          <w:sz w:val="24"/>
          <w:szCs w:val="24"/>
        </w:rPr>
        <w:t>b)</w:t>
      </w:r>
      <w:r w:rsidRPr="00AF24D8">
        <w:rPr>
          <w:rFonts w:eastAsia="Calibri" w:cstheme="minorHAnsi"/>
          <w:sz w:val="24"/>
          <w:szCs w:val="24"/>
        </w:rPr>
        <w:tab/>
        <w:t xml:space="preserve">rozpowszechnianie oraz publikowanie w dowolny sposób (w tym poprzez: wyświetlanie lub publiczne odtwarzanie lub wprowadzanie do pamięci komputera i sieci multimedialnych, w tym Internetu) – w całości lub </w:t>
      </w:r>
      <w:r w:rsidR="00D476C0" w:rsidRPr="00AF24D8">
        <w:rPr>
          <w:rFonts w:eastAsia="Calibri" w:cstheme="minorHAnsi"/>
          <w:sz w:val="24"/>
          <w:szCs w:val="24"/>
        </w:rPr>
        <w:br/>
      </w:r>
      <w:r w:rsidRPr="00AF24D8">
        <w:rPr>
          <w:rFonts w:eastAsia="Calibri" w:cstheme="minorHAnsi"/>
          <w:sz w:val="24"/>
          <w:szCs w:val="24"/>
        </w:rPr>
        <w:t>w części, jak również w połączeniu z innymi utworami,</w:t>
      </w:r>
    </w:p>
    <w:p w14:paraId="11BDF56A" w14:textId="77777777" w:rsidR="00B90B32" w:rsidRPr="00AF24D8" w:rsidRDefault="00B90B32" w:rsidP="000B2E99">
      <w:pPr>
        <w:keepNext/>
        <w:spacing w:after="0" w:line="360" w:lineRule="auto"/>
        <w:ind w:left="1416" w:hanging="282"/>
        <w:rPr>
          <w:rFonts w:eastAsia="Calibri" w:cstheme="minorHAnsi"/>
          <w:sz w:val="24"/>
          <w:szCs w:val="24"/>
        </w:rPr>
      </w:pPr>
      <w:r w:rsidRPr="00AF24D8">
        <w:rPr>
          <w:rFonts w:eastAsia="Calibri" w:cstheme="minorHAnsi"/>
          <w:sz w:val="24"/>
          <w:szCs w:val="24"/>
        </w:rPr>
        <w:t>c)</w:t>
      </w:r>
      <w:r w:rsidRPr="00AF24D8">
        <w:rPr>
          <w:rFonts w:eastAsia="Calibri" w:cstheme="minorHAnsi"/>
          <w:sz w:val="24"/>
          <w:szCs w:val="24"/>
        </w:rPr>
        <w:tab/>
        <w:t>publiczna dystrybucja utworów lub ich kopii we wszelkich formach (np. książka, broszura, CD, Internet),</w:t>
      </w:r>
    </w:p>
    <w:p w14:paraId="3F7C9170" w14:textId="77777777" w:rsidR="00B90B32" w:rsidRPr="00AF24D8" w:rsidRDefault="00B90B32" w:rsidP="000B2E99">
      <w:pPr>
        <w:keepNext/>
        <w:spacing w:after="0" w:line="360" w:lineRule="auto"/>
        <w:ind w:left="1416" w:hanging="282"/>
        <w:rPr>
          <w:rFonts w:eastAsia="Calibri" w:cstheme="minorHAnsi"/>
          <w:sz w:val="24"/>
          <w:szCs w:val="24"/>
        </w:rPr>
      </w:pPr>
      <w:r w:rsidRPr="00AF24D8">
        <w:rPr>
          <w:rFonts w:eastAsia="Calibri" w:cstheme="minorHAnsi"/>
          <w:sz w:val="24"/>
          <w:szCs w:val="24"/>
        </w:rPr>
        <w:t>d)</w:t>
      </w:r>
      <w:r w:rsidRPr="00AF24D8">
        <w:rPr>
          <w:rFonts w:eastAsia="Calibri" w:cstheme="minorHAnsi"/>
          <w:sz w:val="24"/>
          <w:szCs w:val="24"/>
        </w:rPr>
        <w:tab/>
        <w:t>udostępnianie, w tym unijnym instytucjom, organom lub jednostkom organizacyjnym Unii</w:t>
      </w:r>
      <w:r w:rsidR="00D476C0" w:rsidRPr="00AF24D8">
        <w:rPr>
          <w:rFonts w:eastAsia="Calibri" w:cstheme="minorHAnsi"/>
          <w:sz w:val="24"/>
          <w:szCs w:val="24"/>
        </w:rPr>
        <w:t xml:space="preserve"> Europejskiej</w:t>
      </w:r>
      <w:r w:rsidRPr="00AF24D8">
        <w:rPr>
          <w:rFonts w:eastAsia="Calibri" w:cstheme="minorHAnsi"/>
          <w:sz w:val="24"/>
          <w:szCs w:val="24"/>
        </w:rPr>
        <w:t>, I</w:t>
      </w:r>
      <w:r w:rsidR="00D476C0" w:rsidRPr="00AF24D8">
        <w:rPr>
          <w:rFonts w:eastAsia="Calibri" w:cstheme="minorHAnsi"/>
          <w:sz w:val="24"/>
          <w:szCs w:val="24"/>
        </w:rPr>
        <w:t xml:space="preserve">nstytucji </w:t>
      </w:r>
      <w:r w:rsidRPr="00AF24D8">
        <w:rPr>
          <w:rFonts w:eastAsia="Calibri" w:cstheme="minorHAnsi"/>
          <w:sz w:val="24"/>
          <w:szCs w:val="24"/>
        </w:rPr>
        <w:t>K</w:t>
      </w:r>
      <w:r w:rsidR="00D476C0" w:rsidRPr="00AF24D8">
        <w:rPr>
          <w:rFonts w:eastAsia="Calibri" w:cstheme="minorHAnsi"/>
          <w:sz w:val="24"/>
          <w:szCs w:val="24"/>
        </w:rPr>
        <w:t>oordynującej</w:t>
      </w:r>
      <w:r w:rsidRPr="00AF24D8">
        <w:rPr>
          <w:rFonts w:eastAsia="Calibri" w:cstheme="minorHAnsi"/>
          <w:sz w:val="24"/>
          <w:szCs w:val="24"/>
        </w:rPr>
        <w:t xml:space="preserve"> U</w:t>
      </w:r>
      <w:r w:rsidR="00D476C0" w:rsidRPr="00AF24D8">
        <w:rPr>
          <w:rFonts w:eastAsia="Calibri" w:cstheme="minorHAnsi"/>
          <w:sz w:val="24"/>
          <w:szCs w:val="24"/>
        </w:rPr>
        <w:t xml:space="preserve">mowę </w:t>
      </w:r>
      <w:r w:rsidRPr="00AF24D8">
        <w:rPr>
          <w:rFonts w:eastAsia="Calibri" w:cstheme="minorHAnsi"/>
          <w:sz w:val="24"/>
          <w:szCs w:val="24"/>
        </w:rPr>
        <w:lastRenderedPageBreak/>
        <w:t>P</w:t>
      </w:r>
      <w:r w:rsidR="00D476C0" w:rsidRPr="00AF24D8">
        <w:rPr>
          <w:rFonts w:eastAsia="Calibri" w:cstheme="minorHAnsi"/>
          <w:sz w:val="24"/>
          <w:szCs w:val="24"/>
        </w:rPr>
        <w:t>artnerstwa</w:t>
      </w:r>
      <w:r w:rsidRPr="00AF24D8">
        <w:rPr>
          <w:rFonts w:eastAsia="Calibri" w:cstheme="minorHAnsi"/>
          <w:sz w:val="24"/>
          <w:szCs w:val="24"/>
        </w:rPr>
        <w:t>, I</w:t>
      </w:r>
      <w:r w:rsidR="00D476C0" w:rsidRPr="00AF24D8">
        <w:rPr>
          <w:rFonts w:eastAsia="Calibri" w:cstheme="minorHAnsi"/>
          <w:sz w:val="24"/>
          <w:szCs w:val="24"/>
        </w:rPr>
        <w:t xml:space="preserve">nstytucji </w:t>
      </w:r>
      <w:r w:rsidRPr="00AF24D8">
        <w:rPr>
          <w:rFonts w:eastAsia="Calibri" w:cstheme="minorHAnsi"/>
          <w:sz w:val="24"/>
          <w:szCs w:val="24"/>
        </w:rPr>
        <w:t>Z</w:t>
      </w:r>
      <w:r w:rsidR="00D476C0" w:rsidRPr="00AF24D8">
        <w:rPr>
          <w:rFonts w:eastAsia="Calibri" w:cstheme="minorHAnsi"/>
          <w:sz w:val="24"/>
          <w:szCs w:val="24"/>
        </w:rPr>
        <w:t>arządzającej</w:t>
      </w:r>
      <w:r w:rsidRPr="00AF24D8">
        <w:rPr>
          <w:rFonts w:eastAsia="Calibri" w:cstheme="minorHAnsi"/>
          <w:sz w:val="24"/>
          <w:szCs w:val="24"/>
        </w:rPr>
        <w:t xml:space="preserve"> oraz ich pracownikom oraz publiczne udostępnianie przy wykorzystaniu wszelkich środków komunikacji (np. Internet),</w:t>
      </w:r>
    </w:p>
    <w:p w14:paraId="28E45CCA" w14:textId="77777777" w:rsidR="00B90B32" w:rsidRPr="00AF24D8" w:rsidRDefault="00B90B32" w:rsidP="000B2E99">
      <w:pPr>
        <w:keepNext/>
        <w:spacing w:after="0" w:line="360" w:lineRule="auto"/>
        <w:ind w:left="1416" w:hanging="282"/>
        <w:rPr>
          <w:rFonts w:eastAsia="Calibri" w:cstheme="minorHAnsi"/>
          <w:sz w:val="24"/>
          <w:szCs w:val="24"/>
        </w:rPr>
      </w:pPr>
      <w:r w:rsidRPr="00AF24D8">
        <w:rPr>
          <w:rFonts w:eastAsia="Calibri" w:cstheme="minorHAnsi"/>
          <w:sz w:val="24"/>
          <w:szCs w:val="24"/>
        </w:rPr>
        <w:t>e)</w:t>
      </w:r>
      <w:r w:rsidRPr="00AF24D8">
        <w:rPr>
          <w:rFonts w:eastAsia="Calibri" w:cstheme="minorHAnsi"/>
          <w:sz w:val="24"/>
          <w:szCs w:val="24"/>
        </w:rPr>
        <w:tab/>
        <w:t>przechowywanie i archiwizowanie w postaci papierowej albo elektronicznej,</w:t>
      </w:r>
    </w:p>
    <w:p w14:paraId="5BC888D3" w14:textId="433CE0FC" w:rsidR="00B90B32" w:rsidRPr="00AF24D8" w:rsidRDefault="00B90B32" w:rsidP="000B2E99">
      <w:pPr>
        <w:keepNext/>
        <w:spacing w:after="0" w:line="360" w:lineRule="auto"/>
        <w:ind w:left="709" w:hanging="283"/>
        <w:rPr>
          <w:rFonts w:eastAsia="Calibri" w:cstheme="minorHAnsi"/>
          <w:sz w:val="24"/>
          <w:szCs w:val="24"/>
        </w:rPr>
      </w:pPr>
      <w:r w:rsidRPr="00AF24D8">
        <w:rPr>
          <w:rFonts w:eastAsia="Calibri" w:cstheme="minorHAnsi"/>
          <w:sz w:val="24"/>
          <w:szCs w:val="24"/>
        </w:rPr>
        <w:t>4)</w:t>
      </w:r>
      <w:r w:rsidRPr="00AF24D8">
        <w:rPr>
          <w:rFonts w:eastAsia="Calibri" w:cstheme="minorHAnsi"/>
          <w:sz w:val="24"/>
          <w:szCs w:val="24"/>
        </w:rPr>
        <w:tab/>
        <w:t xml:space="preserve">z prawem do udzielania osobom trzecim sublicencji na warunkach i polach eksploatacji, o </w:t>
      </w:r>
      <w:r w:rsidR="00B059A8" w:rsidRPr="00AF24D8">
        <w:rPr>
          <w:rFonts w:eastAsia="Calibri" w:cstheme="minorHAnsi"/>
          <w:sz w:val="24"/>
          <w:szCs w:val="24"/>
        </w:rPr>
        <w:t>których mowa w niniejszym ustępie.</w:t>
      </w:r>
    </w:p>
    <w:p w14:paraId="3735DF85" w14:textId="4E3F6E14" w:rsidR="00B90B32" w:rsidRPr="00AF24D8" w:rsidRDefault="00B90B32" w:rsidP="00C90425">
      <w:pPr>
        <w:keepNext/>
        <w:spacing w:after="0" w:line="360" w:lineRule="auto"/>
        <w:ind w:left="284" w:hanging="426"/>
        <w:jc w:val="both"/>
        <w:rPr>
          <w:rFonts w:eastAsia="Calibri" w:cstheme="minorHAnsi"/>
          <w:sz w:val="24"/>
          <w:szCs w:val="24"/>
        </w:rPr>
      </w:pPr>
      <w:r w:rsidRPr="00AF24D8">
        <w:rPr>
          <w:rFonts w:eastAsia="Calibri" w:cstheme="minorHAnsi"/>
          <w:sz w:val="24"/>
          <w:szCs w:val="24"/>
        </w:rPr>
        <w:t>11.</w:t>
      </w:r>
      <w:r w:rsidRPr="00AF24D8">
        <w:rPr>
          <w:rFonts w:eastAsia="Calibri" w:cstheme="minorHAnsi"/>
          <w:sz w:val="24"/>
          <w:szCs w:val="24"/>
        </w:rPr>
        <w:tab/>
        <w:t xml:space="preserve">Znaki graficzne oraz obowiązkowe wzory tablic, plakatów i naklejek są określone </w:t>
      </w:r>
      <w:r w:rsidR="00D476C0" w:rsidRPr="00AF24D8">
        <w:rPr>
          <w:rFonts w:eastAsia="Calibri" w:cstheme="minorHAnsi"/>
          <w:sz w:val="24"/>
          <w:szCs w:val="24"/>
        </w:rPr>
        <w:br/>
      </w:r>
      <w:r w:rsidRPr="00AF24D8">
        <w:rPr>
          <w:rFonts w:eastAsia="Calibri" w:cstheme="minorHAnsi"/>
          <w:sz w:val="24"/>
          <w:szCs w:val="24"/>
        </w:rPr>
        <w:t>w Księdze Tożsamości Wizualnej i dostępne na stronie</w:t>
      </w:r>
      <w:r w:rsidR="00D0799D" w:rsidRPr="00AF24D8">
        <w:rPr>
          <w:rFonts w:eastAsia="Calibri" w:cstheme="minorHAnsi"/>
          <w:sz w:val="24"/>
          <w:szCs w:val="24"/>
        </w:rPr>
        <w:t xml:space="preserve"> </w:t>
      </w:r>
      <w:r w:rsidR="00D17614" w:rsidRPr="00C90425">
        <w:t>www.funduszeue.opolskie.pl</w:t>
      </w:r>
      <w:r w:rsidR="00A16B6B" w:rsidRPr="00AF24D8">
        <w:rPr>
          <w:rFonts w:eastAsia="Calibri" w:cstheme="minorHAnsi"/>
          <w:sz w:val="24"/>
          <w:szCs w:val="24"/>
        </w:rPr>
        <w:t xml:space="preserve"> </w:t>
      </w:r>
      <w:r w:rsidR="00EA1565" w:rsidRPr="00AF24D8">
        <w:rPr>
          <w:rFonts w:eastAsia="Calibri" w:cstheme="minorHAnsi"/>
          <w:sz w:val="24"/>
          <w:szCs w:val="24"/>
        </w:rPr>
        <w:t xml:space="preserve">oraz </w:t>
      </w:r>
      <w:r w:rsidR="009A0E66">
        <w:rPr>
          <w:rFonts w:eastAsia="Calibri" w:cstheme="minorHAnsi"/>
          <w:sz w:val="24"/>
          <w:szCs w:val="24"/>
        </w:rPr>
        <w:br/>
      </w:r>
      <w:r w:rsidR="00EA1565" w:rsidRPr="00AF24D8">
        <w:rPr>
          <w:rFonts w:eastAsia="Calibri" w:cstheme="minorHAnsi"/>
          <w:sz w:val="24"/>
          <w:szCs w:val="24"/>
        </w:rPr>
        <w:t>w załączniku nr 10</w:t>
      </w:r>
      <w:r w:rsidR="00A1014D" w:rsidRPr="00AF24D8">
        <w:rPr>
          <w:rFonts w:eastAsia="Calibri" w:cstheme="minorHAnsi"/>
          <w:sz w:val="24"/>
          <w:szCs w:val="24"/>
        </w:rPr>
        <w:t xml:space="preserve"> </w:t>
      </w:r>
      <w:r w:rsidR="00846F26" w:rsidRPr="00AF24D8">
        <w:rPr>
          <w:rFonts w:eastAsia="Calibri" w:cstheme="minorHAnsi"/>
          <w:sz w:val="24"/>
          <w:szCs w:val="24"/>
        </w:rPr>
        <w:t>do Umowy</w:t>
      </w:r>
      <w:r w:rsidRPr="00AF24D8">
        <w:rPr>
          <w:rFonts w:eastAsia="Calibri" w:cstheme="minorHAnsi"/>
          <w:sz w:val="24"/>
          <w:szCs w:val="24"/>
        </w:rPr>
        <w:t xml:space="preserve"> (</w:t>
      </w:r>
      <w:r w:rsidR="00AC08F3" w:rsidRPr="00AF24D8">
        <w:rPr>
          <w:rFonts w:eastAsia="Calibri" w:cstheme="minorHAnsi"/>
          <w:sz w:val="24"/>
          <w:szCs w:val="24"/>
        </w:rPr>
        <w:t xml:space="preserve">Wyciąg z zapisów </w:t>
      </w:r>
      <w:r w:rsidR="00EA1565" w:rsidRPr="00AF24D8">
        <w:rPr>
          <w:rFonts w:eastAsia="Calibri" w:cstheme="minorHAnsi"/>
          <w:sz w:val="24"/>
          <w:szCs w:val="24"/>
        </w:rPr>
        <w:t>„Podręcznika wnioskodawcy i beneficjenta Funduszy Europejskich na lata 2021-2027 w zakresie informacji i promocji”</w:t>
      </w:r>
      <w:r w:rsidRPr="00AF24D8">
        <w:rPr>
          <w:rFonts w:eastAsia="Calibri" w:cstheme="minorHAnsi"/>
          <w:sz w:val="24"/>
          <w:szCs w:val="24"/>
        </w:rPr>
        <w:t>).</w:t>
      </w:r>
    </w:p>
    <w:p w14:paraId="28CCB521" w14:textId="35AF1D79" w:rsidR="00B90B32" w:rsidRPr="00AF24D8" w:rsidRDefault="00B90B32" w:rsidP="000B2E99">
      <w:pPr>
        <w:keepNext/>
        <w:spacing w:after="0" w:line="360" w:lineRule="auto"/>
        <w:ind w:left="284" w:hanging="426"/>
        <w:rPr>
          <w:rFonts w:eastAsia="Calibri" w:cstheme="minorHAnsi"/>
          <w:sz w:val="24"/>
          <w:szCs w:val="24"/>
        </w:rPr>
      </w:pPr>
      <w:r w:rsidRPr="00AF24D8">
        <w:rPr>
          <w:rFonts w:eastAsia="Calibri" w:cstheme="minorHAnsi"/>
          <w:sz w:val="24"/>
          <w:szCs w:val="24"/>
        </w:rPr>
        <w:t>12.</w:t>
      </w:r>
      <w:r w:rsidRPr="00AF24D8">
        <w:rPr>
          <w:rFonts w:eastAsia="Calibri" w:cstheme="minorHAnsi"/>
          <w:sz w:val="24"/>
          <w:szCs w:val="24"/>
        </w:rPr>
        <w:tab/>
        <w:t xml:space="preserve">Zmiana adresów poczty elektronicznej, wskazanych w ust. 2 pkt 5) i ust. 4 i strony internetowej wskazanej w </w:t>
      </w:r>
      <w:r w:rsidR="0012578F" w:rsidRPr="00AF24D8">
        <w:rPr>
          <w:rFonts w:eastAsia="Calibri" w:cstheme="minorHAnsi"/>
          <w:sz w:val="24"/>
          <w:szCs w:val="24"/>
        </w:rPr>
        <w:t xml:space="preserve">ust. 11 nie wymaga aneksowania </w:t>
      </w:r>
      <w:r w:rsidR="00120D88" w:rsidRPr="00AF24D8">
        <w:rPr>
          <w:rFonts w:eastAsia="Calibri" w:cstheme="minorHAnsi"/>
          <w:sz w:val="24"/>
          <w:szCs w:val="24"/>
        </w:rPr>
        <w:t>U</w:t>
      </w:r>
      <w:r w:rsidR="00846F26" w:rsidRPr="00AF24D8">
        <w:rPr>
          <w:rFonts w:eastAsia="Calibri" w:cstheme="minorHAnsi"/>
          <w:sz w:val="24"/>
          <w:szCs w:val="24"/>
        </w:rPr>
        <w:t>mowy</w:t>
      </w:r>
      <w:r w:rsidRPr="00AF24D8">
        <w:rPr>
          <w:rFonts w:eastAsia="Calibri" w:cstheme="minorHAnsi"/>
          <w:sz w:val="24"/>
          <w:szCs w:val="24"/>
        </w:rPr>
        <w:t>. Instytucja</w:t>
      </w:r>
      <w:r w:rsidR="00286EE2" w:rsidRPr="00AF24D8">
        <w:rPr>
          <w:rFonts w:eastAsia="Calibri" w:cstheme="minorHAnsi"/>
          <w:sz w:val="24"/>
          <w:szCs w:val="24"/>
        </w:rPr>
        <w:t xml:space="preserve"> Zarządzająca</w:t>
      </w:r>
      <w:r w:rsidRPr="00AF24D8">
        <w:rPr>
          <w:rFonts w:eastAsia="Calibri" w:cstheme="minorHAnsi"/>
          <w:sz w:val="24"/>
          <w:szCs w:val="24"/>
        </w:rPr>
        <w:t xml:space="preserve"> poinformuje Beneficjenta o tym fakcie w formie pisemnej lub elektronicznej, wraz ze wskazaniem daty, od której obowiązuje zmieniony adres. Zmiana jest skuteczna </w:t>
      </w:r>
      <w:r w:rsidR="00B45DAB">
        <w:rPr>
          <w:rFonts w:eastAsia="Calibri" w:cstheme="minorHAnsi"/>
          <w:sz w:val="24"/>
          <w:szCs w:val="24"/>
        </w:rPr>
        <w:br/>
      </w:r>
      <w:r w:rsidRPr="00AF24D8">
        <w:rPr>
          <w:rFonts w:eastAsia="Calibri" w:cstheme="minorHAnsi"/>
          <w:sz w:val="24"/>
          <w:szCs w:val="24"/>
        </w:rPr>
        <w:t>z chwilą doręczenia informacji Beneficjentowi.</w:t>
      </w:r>
    </w:p>
    <w:p w14:paraId="504D7539" w14:textId="77777777" w:rsidR="004D0661" w:rsidRPr="00AF24D8" w:rsidRDefault="00B90B32" w:rsidP="000B2E99">
      <w:pPr>
        <w:keepNext/>
        <w:spacing w:after="0" w:line="360" w:lineRule="auto"/>
        <w:ind w:left="284" w:hanging="426"/>
        <w:rPr>
          <w:rFonts w:eastAsia="Calibri" w:cstheme="minorHAnsi"/>
          <w:sz w:val="24"/>
          <w:szCs w:val="24"/>
        </w:rPr>
      </w:pPr>
      <w:r w:rsidRPr="00AF24D8">
        <w:rPr>
          <w:rFonts w:eastAsia="Calibri" w:cstheme="minorHAnsi"/>
          <w:sz w:val="24"/>
          <w:szCs w:val="24"/>
        </w:rPr>
        <w:t>13.</w:t>
      </w:r>
      <w:r w:rsidRPr="00AF24D8">
        <w:rPr>
          <w:rFonts w:eastAsia="Calibri" w:cstheme="minorHAnsi"/>
          <w:sz w:val="24"/>
          <w:szCs w:val="24"/>
        </w:rPr>
        <w:tab/>
        <w:t>Beneficjent przyjmuje do wiadomości, że objęcie dofinansowaniem oznacza umieszczenie danych beneficjenta w publikowanym przez I</w:t>
      </w:r>
      <w:r w:rsidR="00EA0EE3" w:rsidRPr="00AF24D8">
        <w:rPr>
          <w:rFonts w:eastAsia="Calibri" w:cstheme="minorHAnsi"/>
          <w:sz w:val="24"/>
          <w:szCs w:val="24"/>
        </w:rPr>
        <w:t xml:space="preserve">nstytucję </w:t>
      </w:r>
      <w:r w:rsidRPr="00AF24D8">
        <w:rPr>
          <w:rFonts w:eastAsia="Calibri" w:cstheme="minorHAnsi"/>
          <w:sz w:val="24"/>
          <w:szCs w:val="24"/>
        </w:rPr>
        <w:t>Z</w:t>
      </w:r>
      <w:r w:rsidR="00EA0EE3" w:rsidRPr="00AF24D8">
        <w:rPr>
          <w:rFonts w:eastAsia="Calibri" w:cstheme="minorHAnsi"/>
          <w:sz w:val="24"/>
          <w:szCs w:val="24"/>
        </w:rPr>
        <w:t>arządzającą wykazie projektów</w:t>
      </w:r>
      <w:r w:rsidRPr="00AF24D8">
        <w:rPr>
          <w:rFonts w:eastAsia="Calibri" w:cstheme="minorHAnsi"/>
          <w:sz w:val="24"/>
          <w:szCs w:val="24"/>
        </w:rPr>
        <w:t>.</w:t>
      </w:r>
      <w:r w:rsidR="00AB507B" w:rsidRPr="00AF24D8">
        <w:rPr>
          <w:rStyle w:val="Odwoanieprzypisudolnego"/>
          <w:rFonts w:eastAsia="Calibri" w:cstheme="minorHAnsi"/>
          <w:sz w:val="24"/>
          <w:szCs w:val="24"/>
        </w:rPr>
        <w:footnoteReference w:id="20"/>
      </w:r>
    </w:p>
    <w:p w14:paraId="4696FB6D" w14:textId="77777777" w:rsidR="00B03D21" w:rsidRPr="00AF24D8" w:rsidRDefault="00B03D21" w:rsidP="000B2E99">
      <w:pPr>
        <w:tabs>
          <w:tab w:val="left" w:pos="357"/>
        </w:tabs>
        <w:spacing w:after="0" w:line="360" w:lineRule="auto"/>
        <w:rPr>
          <w:rFonts w:eastAsia="Calibri" w:cstheme="minorHAnsi"/>
          <w:b/>
          <w:i/>
          <w:sz w:val="24"/>
          <w:szCs w:val="24"/>
        </w:rPr>
      </w:pPr>
    </w:p>
    <w:p w14:paraId="293857C5" w14:textId="77777777" w:rsidR="009307A6" w:rsidRPr="00AF24D8" w:rsidRDefault="009307A6" w:rsidP="000B2E99">
      <w:pPr>
        <w:autoSpaceDE w:val="0"/>
        <w:autoSpaceDN w:val="0"/>
        <w:spacing w:after="0" w:line="360" w:lineRule="auto"/>
        <w:rPr>
          <w:rFonts w:eastAsia="Times New Roman" w:cstheme="minorHAnsi"/>
          <w:b/>
          <w:sz w:val="24"/>
          <w:szCs w:val="24"/>
          <w:lang w:eastAsia="pl-PL"/>
        </w:rPr>
      </w:pPr>
      <w:r w:rsidRPr="00AF24D8">
        <w:rPr>
          <w:rFonts w:eastAsia="Times New Roman" w:cstheme="minorHAnsi"/>
          <w:b/>
          <w:sz w:val="24"/>
          <w:szCs w:val="24"/>
          <w:lang w:eastAsia="pl-PL"/>
        </w:rPr>
        <w:t>Zmiany w Projekcie</w:t>
      </w:r>
    </w:p>
    <w:p w14:paraId="718BEBDE" w14:textId="7E682959" w:rsidR="009307A6" w:rsidRPr="00AF24D8" w:rsidRDefault="009307A6" w:rsidP="000B2E99">
      <w:pPr>
        <w:autoSpaceDE w:val="0"/>
        <w:autoSpaceDN w:val="0"/>
        <w:spacing w:after="0" w:line="360" w:lineRule="auto"/>
        <w:rPr>
          <w:rFonts w:eastAsia="Times New Roman" w:cstheme="minorHAnsi"/>
          <w:b/>
          <w:sz w:val="24"/>
          <w:szCs w:val="24"/>
          <w:lang w:eastAsia="pl-PL"/>
        </w:rPr>
      </w:pPr>
      <w:r w:rsidRPr="00AF24D8">
        <w:rPr>
          <w:rFonts w:eastAsia="Times New Roman" w:cstheme="minorHAnsi"/>
          <w:b/>
          <w:sz w:val="24"/>
          <w:szCs w:val="24"/>
          <w:lang w:eastAsia="pl-PL"/>
        </w:rPr>
        <w:t>§ 2</w:t>
      </w:r>
      <w:r w:rsidR="00536A5D">
        <w:rPr>
          <w:rFonts w:eastAsia="Times New Roman" w:cstheme="minorHAnsi"/>
          <w:b/>
          <w:sz w:val="24"/>
          <w:szCs w:val="24"/>
          <w:lang w:eastAsia="pl-PL"/>
        </w:rPr>
        <w:t>5</w:t>
      </w:r>
    </w:p>
    <w:p w14:paraId="1FE4928B" w14:textId="668C62E7" w:rsidR="00A77FA9" w:rsidRPr="00AF24D8" w:rsidRDefault="009307A6" w:rsidP="000B2E99">
      <w:pPr>
        <w:numPr>
          <w:ilvl w:val="0"/>
          <w:numId w:val="28"/>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Beneficjent może dokonywać zmian w Projekcie</w:t>
      </w:r>
      <w:r w:rsidRPr="00AF24D8">
        <w:rPr>
          <w:rFonts w:eastAsia="Calibri" w:cstheme="minorHAnsi"/>
          <w:sz w:val="24"/>
          <w:szCs w:val="24"/>
          <w:vertAlign w:val="superscript"/>
        </w:rPr>
        <w:footnoteReference w:id="21"/>
      </w:r>
      <w:r w:rsidRPr="00AF24D8">
        <w:rPr>
          <w:rFonts w:eastAsia="Calibri" w:cstheme="minorHAnsi"/>
          <w:sz w:val="24"/>
          <w:szCs w:val="24"/>
        </w:rPr>
        <w:t xml:space="preserve">, </w:t>
      </w:r>
      <w:r w:rsidR="00A77FA9" w:rsidRPr="00AF24D8">
        <w:rPr>
          <w:rFonts w:eastAsia="Calibri" w:cstheme="minorHAnsi"/>
          <w:sz w:val="24"/>
          <w:szCs w:val="24"/>
        </w:rPr>
        <w:t xml:space="preserve">za zgodą pisemną Instytucji </w:t>
      </w:r>
      <w:r w:rsidR="00662398" w:rsidRPr="00AF24D8">
        <w:rPr>
          <w:rFonts w:eastAsia="Calibri" w:cstheme="minorHAnsi"/>
          <w:sz w:val="24"/>
          <w:szCs w:val="24"/>
        </w:rPr>
        <w:t>Zarządzającej,</w:t>
      </w:r>
      <w:r w:rsidR="00A77FA9" w:rsidRPr="00AF24D8">
        <w:rPr>
          <w:rFonts w:eastAsia="Calibri" w:cstheme="minorHAnsi"/>
          <w:sz w:val="24"/>
          <w:szCs w:val="24"/>
        </w:rPr>
        <w:t xml:space="preserve"> jeżeli:</w:t>
      </w:r>
    </w:p>
    <w:p w14:paraId="1ED6B1BE" w14:textId="1A587EF3" w:rsidR="00A77FA9" w:rsidRPr="00AF24D8" w:rsidRDefault="00A77FA9" w:rsidP="000B2E99">
      <w:pPr>
        <w:pStyle w:val="Akapitzlist"/>
        <w:numPr>
          <w:ilvl w:val="0"/>
          <w:numId w:val="49"/>
        </w:numPr>
        <w:autoSpaceDE w:val="0"/>
        <w:autoSpaceDN w:val="0"/>
        <w:adjustRightInd w:val="0"/>
        <w:spacing w:line="360" w:lineRule="auto"/>
        <w:rPr>
          <w:rFonts w:asciiTheme="minorHAnsi" w:eastAsia="Calibri" w:hAnsiTheme="minorHAnsi" w:cstheme="minorHAnsi"/>
        </w:rPr>
      </w:pPr>
      <w:r w:rsidRPr="00AF24D8">
        <w:rPr>
          <w:rFonts w:asciiTheme="minorHAnsi" w:eastAsia="Calibri" w:hAnsiTheme="minorHAnsi" w:cstheme="minorHAnsi"/>
        </w:rPr>
        <w:t xml:space="preserve">zmiany nie wpłynęłyby na wynik oceny </w:t>
      </w:r>
      <w:r w:rsidR="00621207">
        <w:rPr>
          <w:rFonts w:asciiTheme="minorHAnsi" w:eastAsia="Calibri" w:hAnsiTheme="minorHAnsi" w:cstheme="minorHAnsi"/>
        </w:rPr>
        <w:t>P</w:t>
      </w:r>
      <w:r w:rsidRPr="00AF24D8">
        <w:rPr>
          <w:rFonts w:asciiTheme="minorHAnsi" w:eastAsia="Calibri" w:hAnsiTheme="minorHAnsi" w:cstheme="minorHAnsi"/>
        </w:rPr>
        <w:t xml:space="preserve">rojektu w sposób, który skutkowałby negatywną oceną </w:t>
      </w:r>
      <w:r w:rsidR="00621207">
        <w:rPr>
          <w:rFonts w:asciiTheme="minorHAnsi" w:eastAsia="Calibri" w:hAnsiTheme="minorHAnsi" w:cstheme="minorHAnsi"/>
        </w:rPr>
        <w:t>P</w:t>
      </w:r>
      <w:r w:rsidRPr="00AF24D8">
        <w:rPr>
          <w:rFonts w:asciiTheme="minorHAnsi" w:eastAsia="Calibri" w:hAnsiTheme="minorHAnsi" w:cstheme="minorHAnsi"/>
        </w:rPr>
        <w:t>rojektu, albo</w:t>
      </w:r>
    </w:p>
    <w:p w14:paraId="2D6D984C" w14:textId="77777777" w:rsidR="00A77FA9" w:rsidRPr="00AF24D8" w:rsidRDefault="00A77FA9" w:rsidP="000B2E99">
      <w:pPr>
        <w:pStyle w:val="Akapitzlist"/>
        <w:numPr>
          <w:ilvl w:val="0"/>
          <w:numId w:val="49"/>
        </w:numPr>
        <w:autoSpaceDE w:val="0"/>
        <w:autoSpaceDN w:val="0"/>
        <w:adjustRightInd w:val="0"/>
        <w:spacing w:line="360" w:lineRule="auto"/>
        <w:rPr>
          <w:rFonts w:asciiTheme="minorHAnsi" w:eastAsia="Calibri" w:hAnsiTheme="minorHAnsi" w:cstheme="minorHAnsi"/>
        </w:rPr>
      </w:pPr>
      <w:r w:rsidRPr="00AF24D8">
        <w:rPr>
          <w:rFonts w:asciiTheme="minorHAnsi" w:eastAsia="Calibri" w:hAnsiTheme="minorHAnsi" w:cstheme="minorHAnsi"/>
        </w:rPr>
        <w:t xml:space="preserve">zmiany wynikają z wystąpienia okoliczności niezależnych od Beneficjenta, których nie mógł przewidzieć, działając z należytą starannością, oraz zmieniony projekt </w:t>
      </w:r>
      <w:r w:rsidRPr="00AF24D8">
        <w:rPr>
          <w:rFonts w:asciiTheme="minorHAnsi" w:eastAsia="Calibri" w:hAnsiTheme="minorHAnsi" w:cstheme="minorHAnsi"/>
        </w:rPr>
        <w:br/>
        <w:t>w wystarczającym stopniu będzie przyczyniał się do realizacji celów programu.</w:t>
      </w:r>
    </w:p>
    <w:p w14:paraId="7EDAF75D" w14:textId="48D06131" w:rsidR="00120D88" w:rsidRPr="00AF24D8" w:rsidRDefault="00120D88" w:rsidP="000B2E99">
      <w:pPr>
        <w:pStyle w:val="Akapitzlist"/>
        <w:numPr>
          <w:ilvl w:val="0"/>
          <w:numId w:val="50"/>
        </w:numPr>
        <w:autoSpaceDN w:val="0"/>
        <w:adjustRightInd w:val="0"/>
        <w:spacing w:line="360" w:lineRule="auto"/>
        <w:ind w:left="426" w:hanging="502"/>
        <w:rPr>
          <w:rFonts w:asciiTheme="minorHAnsi" w:eastAsia="Calibri" w:hAnsiTheme="minorHAnsi" w:cstheme="minorHAnsi"/>
        </w:rPr>
      </w:pPr>
      <w:r w:rsidRPr="00AF24D8">
        <w:rPr>
          <w:rFonts w:asciiTheme="minorHAnsi" w:eastAsia="Calibri" w:hAnsiTheme="minorHAnsi" w:cstheme="minorHAnsi"/>
        </w:rPr>
        <w:lastRenderedPageBreak/>
        <w:t>Zmiany, o których mowa w ust. 1 Beneficjent ma obowiązek zgłosić w formie pisemnej Instytucji Zarządzającej niezwłocznie poprzez system LSI2021,</w:t>
      </w:r>
      <w:r w:rsidRPr="00AF24D8">
        <w:rPr>
          <w:rFonts w:asciiTheme="minorHAnsi" w:eastAsia="Calibri" w:hAnsiTheme="minorHAnsi" w:cstheme="minorHAnsi"/>
          <w:lang w:eastAsia="en-US"/>
        </w:rPr>
        <w:t xml:space="preserve"> </w:t>
      </w:r>
      <w:r w:rsidRPr="00AF24D8">
        <w:rPr>
          <w:rFonts w:asciiTheme="minorHAnsi" w:eastAsia="Calibri" w:hAnsiTheme="minorHAnsi" w:cstheme="minorHAnsi"/>
        </w:rPr>
        <w:t xml:space="preserve">nie później niż na </w:t>
      </w:r>
      <w:r w:rsidR="00B45DAB">
        <w:rPr>
          <w:rFonts w:asciiTheme="minorHAnsi" w:eastAsia="Calibri" w:hAnsiTheme="minorHAnsi" w:cstheme="minorHAnsi"/>
        </w:rPr>
        <w:br/>
      </w:r>
      <w:r w:rsidRPr="00AF24D8">
        <w:rPr>
          <w:rFonts w:asciiTheme="minorHAnsi" w:eastAsia="Calibri" w:hAnsiTheme="minorHAnsi" w:cstheme="minorHAnsi"/>
        </w:rPr>
        <w:t xml:space="preserve">1 miesiąc przed planowanym zakończeniem realizacji Projektu. O konieczności przyjęcia </w:t>
      </w:r>
      <w:r w:rsidR="00E5280B" w:rsidRPr="00AF24D8">
        <w:rPr>
          <w:rFonts w:asciiTheme="minorHAnsi" w:eastAsia="Calibri" w:hAnsiTheme="minorHAnsi" w:cstheme="minorHAnsi"/>
        </w:rPr>
        <w:t xml:space="preserve">zmiany </w:t>
      </w:r>
      <w:r w:rsidR="00BD73AF" w:rsidRPr="00AF24D8">
        <w:rPr>
          <w:rFonts w:asciiTheme="minorHAnsi" w:eastAsia="Calibri" w:hAnsiTheme="minorHAnsi" w:cstheme="minorHAnsi"/>
        </w:rPr>
        <w:t>Umowy</w:t>
      </w:r>
      <w:r w:rsidRPr="00AF24D8">
        <w:rPr>
          <w:rFonts w:asciiTheme="minorHAnsi" w:eastAsia="Calibri" w:hAnsiTheme="minorHAnsi" w:cstheme="minorHAnsi"/>
        </w:rPr>
        <w:t xml:space="preserve"> decyduje Instytucja Zarządzająca. W uzasadnionych sytuacjach Instytucja Zarządzająca może rozpatrzeć zmiany złożone po terminie 1 miesiąca przed planowanym zakończeniem realizacji Projektu.</w:t>
      </w:r>
    </w:p>
    <w:p w14:paraId="2D1C27EB" w14:textId="3D461231" w:rsidR="00C56099" w:rsidRPr="00AF24D8" w:rsidRDefault="009307A6" w:rsidP="000B2E99">
      <w:pPr>
        <w:numPr>
          <w:ilvl w:val="0"/>
          <w:numId w:val="54"/>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W celu zgłoszenia zmian, o których mowa w ust</w:t>
      </w:r>
      <w:r w:rsidR="00A77FA9" w:rsidRPr="00AF24D8">
        <w:rPr>
          <w:rFonts w:eastAsia="Calibri" w:cstheme="minorHAnsi"/>
          <w:sz w:val="24"/>
          <w:szCs w:val="24"/>
        </w:rPr>
        <w:t>.</w:t>
      </w:r>
      <w:r w:rsidRPr="00AF24D8">
        <w:rPr>
          <w:rFonts w:eastAsia="Calibri" w:cstheme="minorHAnsi"/>
          <w:sz w:val="24"/>
          <w:szCs w:val="24"/>
        </w:rPr>
        <w:t xml:space="preserve"> 1, oraz zmian okresu realizacji </w:t>
      </w:r>
      <w:r w:rsidR="00A77FA9" w:rsidRPr="00AF24D8">
        <w:rPr>
          <w:rFonts w:eastAsia="Calibri" w:cstheme="minorHAnsi"/>
          <w:sz w:val="24"/>
          <w:szCs w:val="24"/>
        </w:rPr>
        <w:t>p</w:t>
      </w:r>
      <w:r w:rsidRPr="00AF24D8">
        <w:rPr>
          <w:rFonts w:eastAsia="Calibri" w:cstheme="minorHAnsi"/>
          <w:sz w:val="24"/>
          <w:szCs w:val="24"/>
        </w:rPr>
        <w:t>rojektu, o któr</w:t>
      </w:r>
      <w:r w:rsidR="00BB7701" w:rsidRPr="00AF24D8">
        <w:rPr>
          <w:rFonts w:eastAsia="Calibri" w:cstheme="minorHAnsi"/>
          <w:sz w:val="24"/>
          <w:szCs w:val="24"/>
        </w:rPr>
        <w:t>ym</w:t>
      </w:r>
      <w:r w:rsidRPr="00AF24D8">
        <w:rPr>
          <w:rFonts w:eastAsia="Calibri" w:cstheme="minorHAnsi"/>
          <w:sz w:val="24"/>
          <w:szCs w:val="24"/>
        </w:rPr>
        <w:t xml:space="preserve"> mowa w § 3</w:t>
      </w:r>
      <w:r w:rsidR="00BB7701" w:rsidRPr="00AF24D8">
        <w:rPr>
          <w:rFonts w:eastAsia="Calibri" w:cstheme="minorHAnsi"/>
          <w:sz w:val="24"/>
          <w:szCs w:val="24"/>
        </w:rPr>
        <w:t xml:space="preserve"> ust. 1</w:t>
      </w:r>
      <w:r w:rsidRPr="00AF24D8">
        <w:rPr>
          <w:rFonts w:eastAsia="Calibri" w:cstheme="minorHAnsi"/>
          <w:sz w:val="24"/>
          <w:szCs w:val="24"/>
        </w:rPr>
        <w:t>, Beneficjent przesyła</w:t>
      </w:r>
      <w:r w:rsidR="00DD0E5F" w:rsidRPr="00AF24D8">
        <w:rPr>
          <w:rFonts w:eastAsia="Calibri" w:cstheme="minorHAnsi"/>
          <w:sz w:val="24"/>
          <w:szCs w:val="24"/>
        </w:rPr>
        <w:t>, nie częściej niż raz na kwartał</w:t>
      </w:r>
      <w:r w:rsidR="00102ECC" w:rsidRPr="00AF24D8">
        <w:rPr>
          <w:rFonts w:eastAsia="Calibri" w:cstheme="minorHAnsi"/>
          <w:sz w:val="24"/>
          <w:szCs w:val="24"/>
        </w:rPr>
        <w:t xml:space="preserve"> za pośrednictwem LSI 2021</w:t>
      </w:r>
      <w:r w:rsidR="00DD0E5F" w:rsidRPr="00AF24D8">
        <w:rPr>
          <w:rFonts w:eastAsia="Calibri" w:cstheme="minorHAnsi"/>
          <w:sz w:val="24"/>
          <w:szCs w:val="24"/>
        </w:rPr>
        <w:t>,</w:t>
      </w:r>
      <w:r w:rsidRPr="00AF24D8">
        <w:rPr>
          <w:rFonts w:eastAsia="Calibri" w:cstheme="minorHAnsi"/>
          <w:sz w:val="24"/>
          <w:szCs w:val="24"/>
        </w:rPr>
        <w:t xml:space="preserve"> zaktualizowany </w:t>
      </w:r>
      <w:r w:rsidR="00BB7701" w:rsidRPr="00AF24D8">
        <w:rPr>
          <w:rFonts w:eastAsia="Calibri" w:cstheme="minorHAnsi"/>
          <w:sz w:val="24"/>
          <w:szCs w:val="24"/>
        </w:rPr>
        <w:t>w</w:t>
      </w:r>
      <w:r w:rsidRPr="00AF24D8">
        <w:rPr>
          <w:rFonts w:eastAsia="Calibri" w:cstheme="minorHAnsi"/>
          <w:sz w:val="24"/>
          <w:szCs w:val="24"/>
        </w:rPr>
        <w:t xml:space="preserve">niosek wraz z formularzem zmian, </w:t>
      </w:r>
      <w:r w:rsidR="00A5226E" w:rsidRPr="00AF24D8">
        <w:rPr>
          <w:rFonts w:eastAsia="Calibri" w:cstheme="minorHAnsi"/>
          <w:sz w:val="24"/>
          <w:szCs w:val="24"/>
        </w:rPr>
        <w:t xml:space="preserve">którego wzór </w:t>
      </w:r>
      <w:r w:rsidRPr="00AF24D8">
        <w:rPr>
          <w:rFonts w:eastAsia="Calibri" w:cstheme="minorHAnsi"/>
          <w:sz w:val="24"/>
          <w:szCs w:val="24"/>
        </w:rPr>
        <w:t xml:space="preserve">stanowi załącznik nr 6 do </w:t>
      </w:r>
      <w:r w:rsidR="00846F26" w:rsidRPr="00AF24D8">
        <w:rPr>
          <w:rFonts w:eastAsia="Calibri" w:cstheme="minorHAnsi"/>
          <w:sz w:val="24"/>
          <w:szCs w:val="24"/>
        </w:rPr>
        <w:t>Umowy</w:t>
      </w:r>
      <w:r w:rsidRPr="00AF24D8">
        <w:rPr>
          <w:rFonts w:eastAsia="Calibri" w:cstheme="minorHAnsi"/>
          <w:sz w:val="24"/>
          <w:szCs w:val="24"/>
        </w:rPr>
        <w:t>.</w:t>
      </w:r>
      <w:r w:rsidR="00C56099" w:rsidRPr="00AF24D8">
        <w:rPr>
          <w:rFonts w:eastAsia="Calibri" w:cstheme="minorHAnsi"/>
          <w:sz w:val="24"/>
          <w:szCs w:val="24"/>
        </w:rPr>
        <w:t xml:space="preserve"> Aktualizacja wzoru formularza zmian nie wymaga aneksu do Umowy. </w:t>
      </w:r>
    </w:p>
    <w:p w14:paraId="30415E70" w14:textId="0AA77D3E" w:rsidR="009307A6" w:rsidRPr="00AF24D8" w:rsidRDefault="009307A6" w:rsidP="000B2E99">
      <w:pPr>
        <w:numPr>
          <w:ilvl w:val="0"/>
          <w:numId w:val="54"/>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 xml:space="preserve">Dopuszczalne są przesunięcia kwotowe między zadaniami i kategoriami określonymi we </w:t>
      </w:r>
      <w:r w:rsidR="00F05A69" w:rsidRPr="00AF24D8">
        <w:rPr>
          <w:rFonts w:eastAsia="Calibri" w:cstheme="minorHAnsi"/>
          <w:sz w:val="24"/>
          <w:szCs w:val="24"/>
        </w:rPr>
        <w:t>w</w:t>
      </w:r>
      <w:r w:rsidRPr="00AF24D8">
        <w:rPr>
          <w:rFonts w:eastAsia="Calibri" w:cstheme="minorHAnsi"/>
          <w:sz w:val="24"/>
          <w:szCs w:val="24"/>
        </w:rPr>
        <w:t xml:space="preserve">niosku, pod warunkiem uzyskania zgody Instytucji Zarządzającej, z uwzględnieniem zapisów </w:t>
      </w:r>
      <w:r w:rsidR="00F05A69" w:rsidRPr="00AF24D8">
        <w:rPr>
          <w:rFonts w:eastAsia="Calibri" w:cstheme="minorHAnsi"/>
          <w:sz w:val="24"/>
          <w:szCs w:val="24"/>
        </w:rPr>
        <w:t>w</w:t>
      </w:r>
      <w:r w:rsidRPr="00AF24D8">
        <w:rPr>
          <w:rFonts w:eastAsia="Calibri" w:cstheme="minorHAnsi"/>
          <w:sz w:val="24"/>
          <w:szCs w:val="24"/>
        </w:rPr>
        <w:t>ytycznych</w:t>
      </w:r>
      <w:r w:rsidR="00F05A69" w:rsidRPr="00AF24D8">
        <w:rPr>
          <w:rFonts w:eastAsia="Calibri" w:cstheme="minorHAnsi"/>
          <w:sz w:val="24"/>
          <w:szCs w:val="24"/>
        </w:rPr>
        <w:t xml:space="preserve"> </w:t>
      </w:r>
      <w:r w:rsidR="00892152" w:rsidRPr="00AF24D8">
        <w:rPr>
          <w:rFonts w:eastAsia="Calibri" w:cstheme="minorHAnsi"/>
          <w:sz w:val="24"/>
          <w:szCs w:val="24"/>
        </w:rPr>
        <w:t>dotyczących kwalifikowalności</w:t>
      </w:r>
      <w:r w:rsidR="00F05A69" w:rsidRPr="00AF24D8">
        <w:rPr>
          <w:rFonts w:eastAsia="Calibri" w:cstheme="minorHAnsi"/>
          <w:sz w:val="24"/>
          <w:szCs w:val="24"/>
        </w:rPr>
        <w:t>.</w:t>
      </w:r>
    </w:p>
    <w:p w14:paraId="56D0C4DB" w14:textId="2B4035DA" w:rsidR="009307A6" w:rsidRPr="00AF24D8" w:rsidRDefault="009307A6" w:rsidP="000B2E99">
      <w:pPr>
        <w:numPr>
          <w:ilvl w:val="0"/>
          <w:numId w:val="54"/>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Jeżeli wartość wydatków kwalifikowanych ulegnie zmniejszeniu w stosunku do wartości wydatków kwalifikowanych określonych we Wniosku, wysokość kwoty dofinansowania ulega odpowiedniemu zmniejszeniu z zachowaniem udzia</w:t>
      </w:r>
      <w:r w:rsidR="00931246" w:rsidRPr="00AF24D8">
        <w:rPr>
          <w:rFonts w:eastAsia="Calibri" w:cstheme="minorHAnsi"/>
          <w:sz w:val="24"/>
          <w:szCs w:val="24"/>
        </w:rPr>
        <w:t xml:space="preserve">łu procentowego dofinansowania </w:t>
      </w:r>
      <w:r w:rsidRPr="00AF24D8">
        <w:rPr>
          <w:rFonts w:eastAsia="Calibri" w:cstheme="minorHAnsi"/>
          <w:sz w:val="24"/>
          <w:szCs w:val="24"/>
        </w:rPr>
        <w:t>w wydatkach kwalifikowanych</w:t>
      </w:r>
      <w:r w:rsidR="00CE7399" w:rsidRPr="00AF24D8">
        <w:rPr>
          <w:rFonts w:eastAsia="Calibri" w:cstheme="minorHAnsi"/>
          <w:sz w:val="24"/>
          <w:szCs w:val="24"/>
        </w:rPr>
        <w:t xml:space="preserve"> określonego we Wniosku.</w:t>
      </w:r>
    </w:p>
    <w:p w14:paraId="221CDB0E" w14:textId="2A3EA796" w:rsidR="009307A6" w:rsidRPr="00AF24D8" w:rsidRDefault="009307A6" w:rsidP="000B2E99">
      <w:pPr>
        <w:numPr>
          <w:ilvl w:val="0"/>
          <w:numId w:val="54"/>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Jeżeli wartość wydatków kwalifikowalnych ulegnie zwiększeniu w stosunku do sumy wartości tych wydatków, określonych we Wniosku, wysokość kwotowa dofinansowania nie ulega zmianie</w:t>
      </w:r>
      <w:r w:rsidR="001559C9" w:rsidRPr="00AF24D8">
        <w:rPr>
          <w:rFonts w:eastAsia="Calibri" w:cstheme="minorHAnsi"/>
          <w:sz w:val="24"/>
          <w:szCs w:val="24"/>
        </w:rPr>
        <w:t>, zostaje obniżony procentowy poziom dofinansowania</w:t>
      </w:r>
      <w:r w:rsidR="00415D68" w:rsidRPr="00AF24D8">
        <w:rPr>
          <w:rFonts w:eastAsia="Calibri" w:cstheme="minorHAnsi"/>
          <w:sz w:val="24"/>
          <w:szCs w:val="24"/>
        </w:rPr>
        <w:t>.</w:t>
      </w:r>
    </w:p>
    <w:p w14:paraId="480C653A" w14:textId="500AEC4B" w:rsidR="009307A6" w:rsidRPr="00AF24D8" w:rsidRDefault="009307A6" w:rsidP="000B2E99">
      <w:pPr>
        <w:numPr>
          <w:ilvl w:val="0"/>
          <w:numId w:val="54"/>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 xml:space="preserve">Instytucja Zarządzająca na pisemny wniosek Beneficjenta może wstrzymać zmianę wysokości </w:t>
      </w:r>
      <w:r w:rsidR="001559C9" w:rsidRPr="00AF24D8">
        <w:rPr>
          <w:rFonts w:eastAsia="Calibri" w:cstheme="minorHAnsi"/>
          <w:sz w:val="24"/>
          <w:szCs w:val="24"/>
        </w:rPr>
        <w:t>d</w:t>
      </w:r>
      <w:r w:rsidRPr="00AF24D8">
        <w:rPr>
          <w:rFonts w:eastAsia="Calibri" w:cstheme="minorHAnsi"/>
          <w:sz w:val="24"/>
          <w:szCs w:val="24"/>
        </w:rPr>
        <w:t xml:space="preserve">ofinansowania, o której mowa w ust. 4 i ust. 5, do czasu </w:t>
      </w:r>
      <w:r w:rsidR="001559C9" w:rsidRPr="00AF24D8">
        <w:rPr>
          <w:rFonts w:eastAsia="Calibri" w:cstheme="minorHAnsi"/>
          <w:sz w:val="24"/>
          <w:szCs w:val="24"/>
        </w:rPr>
        <w:t xml:space="preserve">ustalenia ostatecznej wartości wydatków kwalifikowalnych </w:t>
      </w:r>
      <w:r w:rsidR="00621207">
        <w:rPr>
          <w:rFonts w:eastAsia="Calibri" w:cstheme="minorHAnsi"/>
          <w:sz w:val="24"/>
          <w:szCs w:val="24"/>
        </w:rPr>
        <w:t>P</w:t>
      </w:r>
      <w:r w:rsidR="001559C9" w:rsidRPr="00AF24D8">
        <w:rPr>
          <w:rFonts w:eastAsia="Calibri" w:cstheme="minorHAnsi"/>
          <w:sz w:val="24"/>
          <w:szCs w:val="24"/>
        </w:rPr>
        <w:t>rojektu.</w:t>
      </w:r>
    </w:p>
    <w:p w14:paraId="1E94444E" w14:textId="4E17E60B" w:rsidR="009307A6" w:rsidRPr="00AF24D8" w:rsidRDefault="009307A6" w:rsidP="000B2E99">
      <w:pPr>
        <w:numPr>
          <w:ilvl w:val="0"/>
          <w:numId w:val="54"/>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 xml:space="preserve">Zmiana wartości dofinansowania, o której mowa w ust. 4 i ust. 5 w przypadku </w:t>
      </w:r>
      <w:r w:rsidR="00621207">
        <w:rPr>
          <w:rFonts w:eastAsia="Calibri" w:cstheme="minorHAnsi"/>
          <w:sz w:val="24"/>
          <w:szCs w:val="24"/>
        </w:rPr>
        <w:t>P</w:t>
      </w:r>
      <w:r w:rsidRPr="00AF24D8">
        <w:rPr>
          <w:rFonts w:eastAsia="Calibri" w:cstheme="minorHAnsi"/>
          <w:sz w:val="24"/>
          <w:szCs w:val="24"/>
        </w:rPr>
        <w:t xml:space="preserve">rojektu partnerskiego </w:t>
      </w:r>
      <w:r w:rsidR="00B230C3" w:rsidRPr="00AF24D8">
        <w:rPr>
          <w:rFonts w:eastAsia="Calibri" w:cstheme="minorHAnsi"/>
          <w:sz w:val="24"/>
          <w:szCs w:val="24"/>
        </w:rPr>
        <w:t xml:space="preserve">może być </w:t>
      </w:r>
      <w:r w:rsidRPr="00AF24D8">
        <w:rPr>
          <w:rFonts w:eastAsia="Calibri" w:cstheme="minorHAnsi"/>
          <w:sz w:val="24"/>
          <w:szCs w:val="24"/>
        </w:rPr>
        <w:t>rozpatrywana</w:t>
      </w:r>
      <w:r w:rsidR="00B230C3" w:rsidRPr="00AF24D8">
        <w:rPr>
          <w:rFonts w:eastAsia="Calibri" w:cstheme="minorHAnsi"/>
          <w:sz w:val="24"/>
          <w:szCs w:val="24"/>
        </w:rPr>
        <w:t xml:space="preserve"> przez Instytucję Zarządzającą</w:t>
      </w:r>
      <w:r w:rsidRPr="00AF24D8">
        <w:rPr>
          <w:rFonts w:eastAsia="Calibri" w:cstheme="minorHAnsi"/>
          <w:sz w:val="24"/>
          <w:szCs w:val="24"/>
        </w:rPr>
        <w:t xml:space="preserve"> osobno </w:t>
      </w:r>
      <w:r w:rsidR="00B230C3" w:rsidRPr="00AF24D8">
        <w:rPr>
          <w:rFonts w:eastAsia="Calibri" w:cstheme="minorHAnsi"/>
          <w:sz w:val="24"/>
          <w:szCs w:val="24"/>
        </w:rPr>
        <w:br/>
      </w:r>
      <w:r w:rsidRPr="00AF24D8">
        <w:rPr>
          <w:rFonts w:eastAsia="Calibri" w:cstheme="minorHAnsi"/>
          <w:sz w:val="24"/>
          <w:szCs w:val="24"/>
        </w:rPr>
        <w:t>w odniesieniu do</w:t>
      </w:r>
      <w:r w:rsidR="00B230C3" w:rsidRPr="00AF24D8">
        <w:rPr>
          <w:rFonts w:eastAsia="Calibri" w:cstheme="minorHAnsi"/>
          <w:sz w:val="24"/>
          <w:szCs w:val="24"/>
        </w:rPr>
        <w:t xml:space="preserve"> Beneficjent oraz</w:t>
      </w:r>
      <w:r w:rsidRPr="00AF24D8">
        <w:rPr>
          <w:rFonts w:eastAsia="Calibri" w:cstheme="minorHAnsi"/>
          <w:sz w:val="24"/>
          <w:szCs w:val="24"/>
        </w:rPr>
        <w:t xml:space="preserve"> </w:t>
      </w:r>
      <w:r w:rsidR="00B230C3" w:rsidRPr="00AF24D8">
        <w:rPr>
          <w:rFonts w:eastAsia="Calibri" w:cstheme="minorHAnsi"/>
          <w:sz w:val="24"/>
          <w:szCs w:val="24"/>
        </w:rPr>
        <w:t>P</w:t>
      </w:r>
      <w:r w:rsidRPr="00AF24D8">
        <w:rPr>
          <w:rFonts w:eastAsia="Calibri" w:cstheme="minorHAnsi"/>
          <w:sz w:val="24"/>
          <w:szCs w:val="24"/>
        </w:rPr>
        <w:t>artnerów.</w:t>
      </w:r>
    </w:p>
    <w:p w14:paraId="390D1CD5" w14:textId="77777777" w:rsidR="003B505B" w:rsidRPr="00AF24D8" w:rsidRDefault="003B505B" w:rsidP="000B2E99">
      <w:pPr>
        <w:numPr>
          <w:ilvl w:val="0"/>
          <w:numId w:val="54"/>
        </w:numPr>
        <w:autoSpaceDE w:val="0"/>
        <w:autoSpaceDN w:val="0"/>
        <w:adjustRightInd w:val="0"/>
        <w:spacing w:after="0" w:line="360" w:lineRule="auto"/>
        <w:ind w:left="284" w:hanging="284"/>
        <w:rPr>
          <w:rFonts w:eastAsia="Calibri" w:cstheme="minorHAnsi"/>
          <w:sz w:val="24"/>
          <w:szCs w:val="24"/>
        </w:rPr>
      </w:pPr>
      <w:r w:rsidRPr="00AF24D8">
        <w:rPr>
          <w:rFonts w:eastAsia="Calibri" w:cstheme="minorHAnsi"/>
          <w:sz w:val="24"/>
          <w:szCs w:val="24"/>
        </w:rPr>
        <w:t xml:space="preserve">W </w:t>
      </w:r>
      <w:r w:rsidR="00D75EE4" w:rsidRPr="00AF24D8">
        <w:rPr>
          <w:rFonts w:eastAsia="Calibri" w:cstheme="minorHAnsi"/>
          <w:sz w:val="24"/>
          <w:szCs w:val="24"/>
        </w:rPr>
        <w:t>u</w:t>
      </w:r>
      <w:r w:rsidRPr="00AF24D8">
        <w:rPr>
          <w:rFonts w:eastAsia="Calibri" w:cstheme="minorHAnsi"/>
          <w:sz w:val="24"/>
          <w:szCs w:val="24"/>
        </w:rPr>
        <w:t>zasadnionych przypadkach Instytucja Zarządzająca może podjąć decyzję o zwiększeniu Dofinansowania, o którym mowa w § 2 ust. 4, na zasadach przez siebie określonych.</w:t>
      </w:r>
    </w:p>
    <w:p w14:paraId="4717EF92" w14:textId="3F1ACE55" w:rsidR="005B30C5" w:rsidRPr="00AF24D8" w:rsidRDefault="009307A6" w:rsidP="000B2E99">
      <w:pPr>
        <w:numPr>
          <w:ilvl w:val="0"/>
          <w:numId w:val="54"/>
        </w:numPr>
        <w:autoSpaceDE w:val="0"/>
        <w:autoSpaceDN w:val="0"/>
        <w:adjustRightInd w:val="0"/>
        <w:spacing w:after="0" w:line="360" w:lineRule="auto"/>
        <w:ind w:left="360"/>
        <w:rPr>
          <w:rFonts w:eastAsia="Calibri" w:cstheme="minorHAnsi"/>
          <w:sz w:val="24"/>
          <w:szCs w:val="24"/>
        </w:rPr>
      </w:pPr>
      <w:r w:rsidRPr="00AF24D8">
        <w:rPr>
          <w:rFonts w:eastAsia="Times New Roman" w:cstheme="minorHAnsi"/>
          <w:sz w:val="24"/>
          <w:szCs w:val="24"/>
          <w:lang w:eastAsia="ar-SA"/>
        </w:rPr>
        <w:t xml:space="preserve">Wszelkie wydatki w ramach </w:t>
      </w:r>
      <w:r w:rsidR="00621207">
        <w:rPr>
          <w:rFonts w:eastAsia="Times New Roman" w:cstheme="minorHAnsi"/>
          <w:sz w:val="24"/>
          <w:szCs w:val="24"/>
          <w:lang w:eastAsia="ar-SA"/>
        </w:rPr>
        <w:t>P</w:t>
      </w:r>
      <w:r w:rsidRPr="00AF24D8">
        <w:rPr>
          <w:rFonts w:eastAsia="Times New Roman" w:cstheme="minorHAnsi"/>
          <w:sz w:val="24"/>
          <w:szCs w:val="24"/>
          <w:lang w:eastAsia="ar-SA"/>
        </w:rPr>
        <w:t xml:space="preserve">rojektu, których poniesienie stało się konieczne po </w:t>
      </w:r>
      <w:r w:rsidR="00846F26" w:rsidRPr="00AF24D8">
        <w:rPr>
          <w:rFonts w:eastAsia="Times New Roman" w:cstheme="minorHAnsi"/>
          <w:sz w:val="24"/>
          <w:szCs w:val="24"/>
          <w:lang w:eastAsia="ar-SA"/>
        </w:rPr>
        <w:t>podpisaniu Umowy</w:t>
      </w:r>
      <w:r w:rsidRPr="00AF24D8">
        <w:rPr>
          <w:rFonts w:eastAsia="Times New Roman" w:cstheme="minorHAnsi"/>
          <w:sz w:val="24"/>
          <w:szCs w:val="24"/>
          <w:lang w:eastAsia="ar-SA"/>
        </w:rPr>
        <w:t xml:space="preserve">, a których poniesienie jest konieczne w celu prawidłowego </w:t>
      </w:r>
      <w:r w:rsidRPr="00AF24D8">
        <w:rPr>
          <w:rFonts w:eastAsia="Times New Roman" w:cstheme="minorHAnsi"/>
          <w:sz w:val="24"/>
          <w:szCs w:val="24"/>
          <w:lang w:eastAsia="ar-SA"/>
        </w:rPr>
        <w:lastRenderedPageBreak/>
        <w:t xml:space="preserve">zrealizowania </w:t>
      </w:r>
      <w:r w:rsidR="00621207">
        <w:rPr>
          <w:rFonts w:eastAsia="Times New Roman" w:cstheme="minorHAnsi"/>
          <w:sz w:val="24"/>
          <w:szCs w:val="24"/>
          <w:lang w:eastAsia="ar-SA"/>
        </w:rPr>
        <w:t>P</w:t>
      </w:r>
      <w:r w:rsidRPr="00AF24D8">
        <w:rPr>
          <w:rFonts w:eastAsia="Times New Roman" w:cstheme="minorHAnsi"/>
          <w:sz w:val="24"/>
          <w:szCs w:val="24"/>
          <w:lang w:eastAsia="ar-SA"/>
        </w:rPr>
        <w:t>rojektu, Beneficjent ma obowiązek zgłosić Instytucji Zarządzającej</w:t>
      </w:r>
      <w:r w:rsidRPr="00AF24D8">
        <w:rPr>
          <w:rFonts w:eastAsia="Times New Roman" w:cstheme="minorHAnsi"/>
          <w:iCs/>
          <w:sz w:val="24"/>
          <w:szCs w:val="24"/>
          <w:lang w:eastAsia="ar-SA"/>
        </w:rPr>
        <w:t xml:space="preserve">. </w:t>
      </w:r>
      <w:r w:rsidRPr="00AF24D8">
        <w:rPr>
          <w:rFonts w:eastAsia="Times New Roman" w:cstheme="minorHAnsi"/>
          <w:sz w:val="24"/>
          <w:szCs w:val="24"/>
          <w:lang w:eastAsia="ar-SA"/>
        </w:rPr>
        <w:t xml:space="preserve">Instytucja Zarządzająca może podjąć decyzję o wprowadzeniu tych wydatków do zapisów </w:t>
      </w:r>
      <w:r w:rsidR="00846F26" w:rsidRPr="00AF24D8">
        <w:rPr>
          <w:rFonts w:eastAsia="Times New Roman" w:cstheme="minorHAnsi"/>
          <w:sz w:val="24"/>
          <w:szCs w:val="24"/>
          <w:lang w:eastAsia="ar-SA"/>
        </w:rPr>
        <w:t>Umowy</w:t>
      </w:r>
      <w:r w:rsidRPr="00AF24D8">
        <w:rPr>
          <w:rFonts w:eastAsia="Times New Roman" w:cstheme="minorHAnsi"/>
          <w:sz w:val="24"/>
          <w:szCs w:val="24"/>
          <w:lang w:eastAsia="ar-SA"/>
        </w:rPr>
        <w:t xml:space="preserve"> jako wydatków niekwalifikowalnych lub kwalifikowanych. Instytucja Zarządzająca podejmując decyzję o wprowadzeniu ww. wydatków do wydatków niekwalifikowanych lub kwalifikowanych bierze pod uwagę cel </w:t>
      </w:r>
      <w:r w:rsidR="00621207">
        <w:rPr>
          <w:rFonts w:eastAsia="Times New Roman" w:cstheme="minorHAnsi"/>
          <w:sz w:val="24"/>
          <w:szCs w:val="24"/>
          <w:lang w:eastAsia="ar-SA"/>
        </w:rPr>
        <w:t>P</w:t>
      </w:r>
      <w:r w:rsidRPr="00AF24D8">
        <w:rPr>
          <w:rFonts w:eastAsia="Times New Roman" w:cstheme="minorHAnsi"/>
          <w:sz w:val="24"/>
          <w:szCs w:val="24"/>
          <w:lang w:eastAsia="ar-SA"/>
        </w:rPr>
        <w:t xml:space="preserve">rojektu określony we </w:t>
      </w:r>
      <w:r w:rsidR="00B230C3" w:rsidRPr="00AF24D8">
        <w:rPr>
          <w:rFonts w:eastAsia="Times New Roman" w:cstheme="minorHAnsi"/>
          <w:sz w:val="24"/>
          <w:szCs w:val="24"/>
          <w:lang w:eastAsia="ar-SA"/>
        </w:rPr>
        <w:t>w</w:t>
      </w:r>
      <w:r w:rsidRPr="00AF24D8">
        <w:rPr>
          <w:rFonts w:eastAsia="Times New Roman" w:cstheme="minorHAnsi"/>
          <w:sz w:val="24"/>
          <w:szCs w:val="24"/>
          <w:lang w:eastAsia="ar-SA"/>
        </w:rPr>
        <w:t xml:space="preserve">niosku, oraz zapisy </w:t>
      </w:r>
      <w:r w:rsidR="00B45DAB">
        <w:rPr>
          <w:rFonts w:eastAsia="Times New Roman" w:cstheme="minorHAnsi"/>
          <w:sz w:val="24"/>
          <w:szCs w:val="24"/>
          <w:lang w:eastAsia="ar-SA"/>
        </w:rPr>
        <w:br/>
      </w:r>
      <w:r w:rsidRPr="00AF24D8">
        <w:rPr>
          <w:rFonts w:eastAsia="Calibri" w:cstheme="minorHAnsi"/>
          <w:sz w:val="24"/>
          <w:szCs w:val="24"/>
        </w:rPr>
        <w:t>§</w:t>
      </w:r>
      <w:r w:rsidRPr="00AF24D8">
        <w:rPr>
          <w:rFonts w:eastAsia="Times New Roman" w:cstheme="minorHAnsi"/>
          <w:sz w:val="24"/>
          <w:szCs w:val="24"/>
          <w:lang w:eastAsia="ar-SA"/>
        </w:rPr>
        <w:t xml:space="preserve"> 4 ust. 1.</w:t>
      </w:r>
    </w:p>
    <w:p w14:paraId="7C4E85DB" w14:textId="7F19D61C" w:rsidR="00446992" w:rsidRPr="00AF24D8" w:rsidRDefault="00446992" w:rsidP="000B2E99">
      <w:pPr>
        <w:numPr>
          <w:ilvl w:val="0"/>
          <w:numId w:val="54"/>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 xml:space="preserve">Zmiana formy prawnej Beneficjenta, przekształcenia własnościowe lub konieczność wprowadzenia innych </w:t>
      </w:r>
      <w:r w:rsidR="00662398" w:rsidRPr="00AF24D8">
        <w:rPr>
          <w:rFonts w:eastAsia="Calibri" w:cstheme="minorHAnsi"/>
          <w:sz w:val="24"/>
          <w:szCs w:val="24"/>
        </w:rPr>
        <w:t>zmian, mogących</w:t>
      </w:r>
      <w:r w:rsidRPr="00AF24D8">
        <w:rPr>
          <w:rFonts w:eastAsia="Calibri" w:cstheme="minorHAnsi"/>
          <w:sz w:val="24"/>
          <w:szCs w:val="24"/>
        </w:rPr>
        <w:t xml:space="preserve"> skutkować przeniesieniem praw </w:t>
      </w:r>
      <w:r w:rsidRPr="00AF24D8">
        <w:rPr>
          <w:rFonts w:eastAsia="Calibri" w:cstheme="minorHAnsi"/>
          <w:sz w:val="24"/>
          <w:szCs w:val="24"/>
        </w:rPr>
        <w:br/>
        <w:t xml:space="preserve">i obowiązków wynikających z niniejszej </w:t>
      </w:r>
      <w:r w:rsidR="00846F26" w:rsidRPr="00AF24D8">
        <w:rPr>
          <w:rFonts w:eastAsia="Calibri" w:cstheme="minorHAnsi"/>
          <w:sz w:val="24"/>
          <w:szCs w:val="24"/>
        </w:rPr>
        <w:t>Umowy</w:t>
      </w:r>
      <w:r w:rsidRPr="00AF24D8">
        <w:rPr>
          <w:rFonts w:eastAsia="Calibri" w:cstheme="minorHAnsi"/>
          <w:sz w:val="24"/>
          <w:szCs w:val="24"/>
        </w:rPr>
        <w:t xml:space="preserve">, możliwe są wyłącznie po uprzednim poinformowaniu </w:t>
      </w:r>
      <w:r w:rsidRPr="00AF24D8">
        <w:rPr>
          <w:rFonts w:eastAsia="Calibri" w:cstheme="minorHAnsi"/>
          <w:bCs/>
          <w:sz w:val="24"/>
          <w:szCs w:val="24"/>
        </w:rPr>
        <w:t>Instytucji Zarządzającej</w:t>
      </w:r>
      <w:r w:rsidRPr="00AF24D8">
        <w:rPr>
          <w:rFonts w:eastAsia="Calibri" w:cstheme="minorHAnsi"/>
          <w:sz w:val="24"/>
          <w:szCs w:val="24"/>
        </w:rPr>
        <w:t xml:space="preserve"> o konieczności ich wprowadzenia </w:t>
      </w:r>
      <w:r w:rsidRPr="00AF24D8">
        <w:rPr>
          <w:rFonts w:eastAsia="Calibri" w:cstheme="minorHAnsi"/>
          <w:sz w:val="24"/>
          <w:szCs w:val="24"/>
        </w:rPr>
        <w:br/>
        <w:t xml:space="preserve">i zaakceptowaniu ich przez </w:t>
      </w:r>
      <w:r w:rsidRPr="00AF24D8">
        <w:rPr>
          <w:rFonts w:eastAsia="Calibri" w:cstheme="minorHAnsi"/>
          <w:bCs/>
          <w:sz w:val="24"/>
          <w:szCs w:val="24"/>
        </w:rPr>
        <w:t xml:space="preserve">Instytucję Zarządzającą. </w:t>
      </w:r>
      <w:r w:rsidR="00662398" w:rsidRPr="00AF24D8">
        <w:rPr>
          <w:rFonts w:eastAsia="Calibri" w:cstheme="minorHAnsi"/>
          <w:bCs/>
          <w:sz w:val="24"/>
          <w:szCs w:val="24"/>
        </w:rPr>
        <w:t>Niezgłoszenie</w:t>
      </w:r>
      <w:r w:rsidRPr="00AF24D8">
        <w:rPr>
          <w:rFonts w:eastAsia="Calibri" w:cstheme="minorHAnsi"/>
          <w:bCs/>
          <w:sz w:val="24"/>
          <w:szCs w:val="24"/>
        </w:rPr>
        <w:t xml:space="preserve"> ww. zmian przez Beneficjenta Instytucji Zarządzającej przed ich </w:t>
      </w:r>
      <w:r w:rsidR="00E53DA5" w:rsidRPr="00AF24D8">
        <w:rPr>
          <w:rFonts w:eastAsia="Calibri" w:cstheme="minorHAnsi"/>
          <w:bCs/>
          <w:sz w:val="24"/>
          <w:szCs w:val="24"/>
        </w:rPr>
        <w:t>wprowadzeniem</w:t>
      </w:r>
      <w:r w:rsidRPr="00AF24D8">
        <w:rPr>
          <w:rFonts w:eastAsia="Calibri" w:cstheme="minorHAnsi"/>
          <w:bCs/>
          <w:sz w:val="24"/>
          <w:szCs w:val="24"/>
        </w:rPr>
        <w:t xml:space="preserve"> lub nie uzyskanie akceptacji Instytucji Zarządzającej na dokonanie ww. zmian może skutkować </w:t>
      </w:r>
      <w:r w:rsidRPr="00AF24D8">
        <w:rPr>
          <w:rFonts w:eastAsia="Calibri" w:cstheme="minorHAnsi"/>
          <w:sz w:val="24"/>
          <w:szCs w:val="24"/>
        </w:rPr>
        <w:t xml:space="preserve">rozwiązaniem </w:t>
      </w:r>
      <w:r w:rsidR="00846F26" w:rsidRPr="00AF24D8">
        <w:rPr>
          <w:rFonts w:eastAsia="Calibri" w:cstheme="minorHAnsi"/>
          <w:sz w:val="24"/>
          <w:szCs w:val="24"/>
        </w:rPr>
        <w:t>Umowy</w:t>
      </w:r>
      <w:r w:rsidR="00785F20" w:rsidRPr="00AF24D8">
        <w:rPr>
          <w:rFonts w:eastAsia="Calibri" w:cstheme="minorHAnsi"/>
          <w:sz w:val="24"/>
          <w:szCs w:val="24"/>
        </w:rPr>
        <w:t xml:space="preserve"> </w:t>
      </w:r>
      <w:r w:rsidRPr="00AF24D8">
        <w:rPr>
          <w:rFonts w:eastAsia="Calibri" w:cstheme="minorHAnsi"/>
          <w:sz w:val="24"/>
          <w:szCs w:val="24"/>
        </w:rPr>
        <w:t>na zasadach w niej przewidzianych.</w:t>
      </w:r>
    </w:p>
    <w:p w14:paraId="5069737B" w14:textId="77777777" w:rsidR="008A1AA8" w:rsidRPr="00AF24D8" w:rsidRDefault="008A1AA8" w:rsidP="000B2E99">
      <w:pPr>
        <w:tabs>
          <w:tab w:val="left" w:pos="360"/>
        </w:tabs>
        <w:suppressAutoHyphens/>
        <w:autoSpaceDE w:val="0"/>
        <w:spacing w:after="0" w:line="360" w:lineRule="auto"/>
        <w:rPr>
          <w:rFonts w:eastAsia="Calibri" w:cstheme="minorHAnsi"/>
          <w:b/>
          <w:sz w:val="24"/>
          <w:szCs w:val="24"/>
          <w:lang w:eastAsia="ar-SA"/>
        </w:rPr>
      </w:pPr>
    </w:p>
    <w:p w14:paraId="16B1CD50" w14:textId="4F80CA44" w:rsidR="009307A6" w:rsidRPr="00AF24D8" w:rsidRDefault="00E437CA" w:rsidP="000B2E99">
      <w:pPr>
        <w:tabs>
          <w:tab w:val="left" w:pos="360"/>
        </w:tabs>
        <w:suppressAutoHyphens/>
        <w:autoSpaceDE w:val="0"/>
        <w:spacing w:after="0" w:line="360" w:lineRule="auto"/>
        <w:rPr>
          <w:rFonts w:eastAsia="Calibri" w:cstheme="minorHAnsi"/>
          <w:b/>
          <w:sz w:val="24"/>
          <w:szCs w:val="24"/>
          <w:lang w:eastAsia="ar-SA"/>
        </w:rPr>
      </w:pPr>
      <w:r w:rsidRPr="00AF24D8">
        <w:rPr>
          <w:rFonts w:eastAsia="Calibri" w:cstheme="minorHAnsi"/>
          <w:b/>
          <w:sz w:val="24"/>
          <w:szCs w:val="24"/>
          <w:lang w:eastAsia="ar-SA"/>
        </w:rPr>
        <w:t xml:space="preserve">Zasady równościowe - </w:t>
      </w:r>
      <w:r w:rsidR="009307A6" w:rsidRPr="00AF24D8">
        <w:rPr>
          <w:rFonts w:eastAsia="Calibri" w:cstheme="minorHAnsi"/>
          <w:b/>
          <w:sz w:val="24"/>
          <w:szCs w:val="24"/>
          <w:lang w:eastAsia="ar-SA"/>
        </w:rPr>
        <w:t xml:space="preserve">Zasada równości </w:t>
      </w:r>
      <w:r w:rsidRPr="00AF24D8">
        <w:rPr>
          <w:rFonts w:eastAsia="Calibri" w:cstheme="minorHAnsi"/>
          <w:b/>
          <w:sz w:val="24"/>
          <w:szCs w:val="24"/>
          <w:lang w:eastAsia="ar-SA"/>
        </w:rPr>
        <w:t xml:space="preserve">kobiet i mężczyzn oraz zasada równości </w:t>
      </w:r>
      <w:r w:rsidR="009307A6" w:rsidRPr="00AF24D8">
        <w:rPr>
          <w:rFonts w:eastAsia="Calibri" w:cstheme="minorHAnsi"/>
          <w:b/>
          <w:sz w:val="24"/>
          <w:szCs w:val="24"/>
          <w:lang w:eastAsia="ar-SA"/>
        </w:rPr>
        <w:t xml:space="preserve">szans </w:t>
      </w:r>
      <w:r w:rsidRPr="00AF24D8">
        <w:rPr>
          <w:rFonts w:eastAsia="Calibri" w:cstheme="minorHAnsi"/>
          <w:b/>
          <w:sz w:val="24"/>
          <w:szCs w:val="24"/>
          <w:lang w:eastAsia="ar-SA"/>
        </w:rPr>
        <w:br/>
      </w:r>
      <w:r w:rsidR="009307A6" w:rsidRPr="00AF24D8">
        <w:rPr>
          <w:rFonts w:eastAsia="Calibri" w:cstheme="minorHAnsi"/>
          <w:b/>
          <w:sz w:val="24"/>
          <w:szCs w:val="24"/>
          <w:lang w:eastAsia="ar-SA"/>
        </w:rPr>
        <w:t>i niedyskryminacji</w:t>
      </w:r>
    </w:p>
    <w:p w14:paraId="3E1E233F" w14:textId="026A5605" w:rsidR="009307A6" w:rsidRPr="00AF24D8" w:rsidRDefault="009307A6" w:rsidP="000B2E99">
      <w:pPr>
        <w:suppressAutoHyphens/>
        <w:spacing w:after="0" w:line="360" w:lineRule="auto"/>
        <w:rPr>
          <w:rFonts w:eastAsia="Calibri" w:cstheme="minorHAnsi"/>
          <w:b/>
          <w:sz w:val="24"/>
          <w:szCs w:val="24"/>
          <w:lang w:eastAsia="ar-SA"/>
        </w:rPr>
      </w:pPr>
      <w:r w:rsidRPr="00AF24D8">
        <w:rPr>
          <w:rFonts w:eastAsia="Calibri" w:cstheme="minorHAnsi"/>
          <w:b/>
          <w:sz w:val="24"/>
          <w:szCs w:val="24"/>
          <w:lang w:eastAsia="ar-SA"/>
        </w:rPr>
        <w:t>§ 2</w:t>
      </w:r>
      <w:r w:rsidR="00536A5D">
        <w:rPr>
          <w:rFonts w:eastAsia="Calibri" w:cstheme="minorHAnsi"/>
          <w:b/>
          <w:sz w:val="24"/>
          <w:szCs w:val="24"/>
          <w:lang w:eastAsia="ar-SA"/>
        </w:rPr>
        <w:t>6</w:t>
      </w:r>
    </w:p>
    <w:p w14:paraId="3DE07FAC" w14:textId="4472A7B4" w:rsidR="00A02407" w:rsidRPr="00621207" w:rsidRDefault="00A02407" w:rsidP="000B2E99">
      <w:pPr>
        <w:numPr>
          <w:ilvl w:val="0"/>
          <w:numId w:val="51"/>
        </w:numPr>
        <w:spacing w:after="0" w:line="360" w:lineRule="auto"/>
        <w:rPr>
          <w:rFonts w:cstheme="minorHAnsi"/>
          <w:sz w:val="24"/>
          <w:szCs w:val="24"/>
        </w:rPr>
      </w:pPr>
      <w:r w:rsidRPr="00621207">
        <w:rPr>
          <w:rFonts w:eastAsia="Calibri" w:cstheme="minorHAnsi"/>
          <w:sz w:val="24"/>
          <w:szCs w:val="24"/>
        </w:rPr>
        <w:t xml:space="preserve">Beneficjent zobowiązuje się do przestrzegania zasad równościowych, w tym </w:t>
      </w:r>
      <w:r w:rsidRPr="00C90425">
        <w:rPr>
          <w:rFonts w:eastAsia="Calibri" w:cstheme="minorHAnsi"/>
          <w:sz w:val="24"/>
          <w:szCs w:val="24"/>
        </w:rPr>
        <w:t>Standardów dostępności dla polityki spójności na lata 2021-2027,</w:t>
      </w:r>
      <w:r w:rsidRPr="00621207">
        <w:rPr>
          <w:rFonts w:eastAsia="Calibri" w:cstheme="minorHAnsi"/>
          <w:sz w:val="24"/>
          <w:szCs w:val="24"/>
        </w:rPr>
        <w:t xml:space="preserve"> Karty Praw Podstawowych (KPP) </w:t>
      </w:r>
      <w:r w:rsidRPr="00621207">
        <w:rPr>
          <w:rFonts w:cstheme="minorHAnsi"/>
          <w:sz w:val="24"/>
          <w:szCs w:val="24"/>
        </w:rPr>
        <w:t xml:space="preserve">(w szczególności z artykułami wskazanymi </w:t>
      </w:r>
      <w:r w:rsidRPr="00C90425">
        <w:rPr>
          <w:rFonts w:cstheme="minorHAnsi"/>
          <w:sz w:val="24"/>
          <w:szCs w:val="24"/>
        </w:rPr>
        <w:t>w Procedurze składania zgłoszeń o podejrzeniu niezgodności z Kartą praw podstawowych (KPP) do praktyki wdrażania programu regionalnego Fundusze Europejskie dla Opolskiego 2021-2027</w:t>
      </w:r>
      <w:r w:rsidRPr="00621207">
        <w:rPr>
          <w:rFonts w:cstheme="minorHAnsi"/>
          <w:sz w:val="24"/>
          <w:szCs w:val="24"/>
        </w:rPr>
        <w:t xml:space="preserve"> dostępnej na stronie internetowej Instytucji Zarządzającej ) </w:t>
      </w:r>
      <w:r w:rsidRPr="00621207">
        <w:rPr>
          <w:rFonts w:eastAsia="Calibri" w:cstheme="minorHAnsi"/>
          <w:sz w:val="24"/>
          <w:szCs w:val="24"/>
        </w:rPr>
        <w:t xml:space="preserve">oraz Konwencji o prawach osób niepełnosprawnych (KPON) </w:t>
      </w:r>
      <w:r w:rsidRPr="00621207">
        <w:rPr>
          <w:rFonts w:cstheme="minorHAnsi"/>
          <w:sz w:val="24"/>
          <w:szCs w:val="24"/>
        </w:rPr>
        <w:t xml:space="preserve">(w szczególności z artykułami wskazanymi w </w:t>
      </w:r>
      <w:r w:rsidRPr="00C90425">
        <w:rPr>
          <w:rFonts w:cstheme="minorHAnsi"/>
          <w:sz w:val="24"/>
          <w:szCs w:val="24"/>
        </w:rPr>
        <w:t>Procedurze służącej do włączania zapisów Konwencji o prawach osób niepełnosprawnych (KPON) do praktyki wdrażania programu regionalnego Fundusze Europejskie dla Opolskiego 2021-2027</w:t>
      </w:r>
      <w:r w:rsidRPr="00621207">
        <w:rPr>
          <w:rFonts w:cstheme="minorHAnsi"/>
          <w:sz w:val="24"/>
          <w:szCs w:val="24"/>
        </w:rPr>
        <w:t xml:space="preserve"> dostępnej na stronie internetowej Instytucji Zarządzającej).</w:t>
      </w:r>
    </w:p>
    <w:p w14:paraId="61094D68" w14:textId="77777777" w:rsidR="00C60EF3" w:rsidRPr="00AF24D8" w:rsidRDefault="00C60EF3" w:rsidP="000B2E99">
      <w:pPr>
        <w:numPr>
          <w:ilvl w:val="0"/>
          <w:numId w:val="51"/>
        </w:numPr>
        <w:spacing w:after="0" w:line="360" w:lineRule="auto"/>
        <w:ind w:left="567" w:hanging="425"/>
        <w:rPr>
          <w:rFonts w:eastAsia="Calibri" w:cstheme="minorHAnsi"/>
          <w:sz w:val="24"/>
          <w:szCs w:val="24"/>
        </w:rPr>
      </w:pPr>
      <w:r w:rsidRPr="00AF24D8">
        <w:rPr>
          <w:rFonts w:eastAsia="Calibri" w:cstheme="minorHAnsi"/>
          <w:sz w:val="24"/>
          <w:szCs w:val="24"/>
        </w:rPr>
        <w:t xml:space="preserve">W przypadku Beneficjentów będących jednostkami samorządu terytorialnego lub podmiotami od nich zależnymi lub przez nie kontrolowanymi, warunek ten nie odnosi </w:t>
      </w:r>
      <w:r w:rsidRPr="00AF24D8">
        <w:rPr>
          <w:rFonts w:eastAsia="Calibri" w:cstheme="minorHAnsi"/>
          <w:sz w:val="24"/>
          <w:szCs w:val="24"/>
        </w:rPr>
        <w:lastRenderedPageBreak/>
        <w:t>się wyłącznie do działalności prowadzonej w ramach Projektu, ale do ogółu podejmowanych przez jednostkę działań, w tym ustanawianych przez Beneficjenta aktów prawa miejscowego.</w:t>
      </w:r>
    </w:p>
    <w:p w14:paraId="3CEB8A43" w14:textId="69CA03FC" w:rsidR="00C60EF3" w:rsidRPr="00AF24D8" w:rsidRDefault="00C60EF3" w:rsidP="000B2E99">
      <w:pPr>
        <w:numPr>
          <w:ilvl w:val="0"/>
          <w:numId w:val="51"/>
        </w:numPr>
        <w:spacing w:after="0" w:line="360" w:lineRule="auto"/>
        <w:ind w:left="567" w:hanging="425"/>
        <w:rPr>
          <w:rFonts w:eastAsia="Calibri" w:cstheme="minorHAnsi"/>
          <w:sz w:val="24"/>
          <w:szCs w:val="24"/>
        </w:rPr>
      </w:pPr>
      <w:r w:rsidRPr="00AF24D8">
        <w:rPr>
          <w:rFonts w:eastAsia="Calibri" w:cstheme="minorHAnsi"/>
          <w:sz w:val="24"/>
          <w:szCs w:val="24"/>
        </w:rPr>
        <w:t xml:space="preserve">W przypadku Beneficjentów, o których mowa w ust. 2, podpisanie </w:t>
      </w:r>
      <w:r w:rsidR="00846F26" w:rsidRPr="00AF24D8">
        <w:rPr>
          <w:rFonts w:eastAsia="Calibri" w:cstheme="minorHAnsi"/>
          <w:sz w:val="24"/>
          <w:szCs w:val="24"/>
        </w:rPr>
        <w:t>Umowy</w:t>
      </w:r>
      <w:r w:rsidRPr="00AF24D8">
        <w:rPr>
          <w:rFonts w:eastAsia="Calibri" w:cstheme="minorHAnsi"/>
          <w:sz w:val="24"/>
          <w:szCs w:val="24"/>
        </w:rPr>
        <w:br/>
        <w:t xml:space="preserve">o dofinansowanie jest jednoznaczne ze złożeniem przez Beneficjenta oświadczenia, </w:t>
      </w:r>
      <w:r w:rsidRPr="00AF24D8">
        <w:rPr>
          <w:rFonts w:eastAsia="Calibri" w:cstheme="minorHAnsi"/>
          <w:sz w:val="24"/>
          <w:szCs w:val="24"/>
        </w:rPr>
        <w:br/>
        <w:t xml:space="preserve">iż instytucja którą reprezentuje nie podejmowała i nie podejmuje jakichkolwiek działań dyskryminujących, w tym nie ustanowiła jakichkolwiek aktów prawa miejscowego, sprzecznych z zasadami, o których mowa w art. 9 ust. 3 rozporządzenia ogólnego, </w:t>
      </w:r>
      <w:r w:rsidRPr="00AF24D8">
        <w:rPr>
          <w:rFonts w:eastAsia="Calibri" w:cstheme="minorHAnsi"/>
          <w:sz w:val="24"/>
          <w:szCs w:val="24"/>
        </w:rPr>
        <w:br/>
        <w:t>a w przypadku podjęcia takich działań przez Beneficjenta, podjęte zostały działania naprawcze, skutkujące uchyleniem działań dyskryminujących, w szczególności uchylające dyskryminujące akty prawa miejscowego Beneficjenta.</w:t>
      </w:r>
    </w:p>
    <w:p w14:paraId="0A07CDA0" w14:textId="69208EA7" w:rsidR="00C60EF3" w:rsidRPr="00AF24D8" w:rsidRDefault="00C60EF3" w:rsidP="000B2E99">
      <w:pPr>
        <w:numPr>
          <w:ilvl w:val="0"/>
          <w:numId w:val="51"/>
        </w:numPr>
        <w:spacing w:after="0" w:line="360" w:lineRule="auto"/>
        <w:ind w:left="567" w:hanging="425"/>
        <w:contextualSpacing/>
        <w:rPr>
          <w:rFonts w:eastAsia="Calibri" w:cstheme="minorHAnsi"/>
          <w:sz w:val="24"/>
          <w:szCs w:val="24"/>
        </w:rPr>
      </w:pPr>
      <w:r w:rsidRPr="00AF24D8">
        <w:rPr>
          <w:rFonts w:eastAsia="Calibri" w:cstheme="minorHAnsi"/>
          <w:sz w:val="24"/>
          <w:szCs w:val="24"/>
        </w:rPr>
        <w:t xml:space="preserve">Beneficjent, o którym mowa w ust. 2, podpisując niniejszą </w:t>
      </w:r>
      <w:r w:rsidR="00846F26" w:rsidRPr="00AF24D8">
        <w:rPr>
          <w:rFonts w:eastAsia="Calibri" w:cstheme="minorHAnsi"/>
          <w:sz w:val="24"/>
          <w:szCs w:val="24"/>
        </w:rPr>
        <w:t>Umowę</w:t>
      </w:r>
      <w:r w:rsidRPr="00AF24D8">
        <w:rPr>
          <w:rFonts w:eastAsia="Calibri" w:cstheme="minorHAnsi"/>
          <w:sz w:val="24"/>
          <w:szCs w:val="24"/>
        </w:rPr>
        <w:t xml:space="preserve"> o dofinansowani</w:t>
      </w:r>
      <w:r w:rsidR="000D7522" w:rsidRPr="00AF24D8">
        <w:rPr>
          <w:rFonts w:eastAsia="Calibri" w:cstheme="minorHAnsi"/>
          <w:sz w:val="24"/>
          <w:szCs w:val="24"/>
        </w:rPr>
        <w:t>u</w:t>
      </w:r>
      <w:r w:rsidRPr="00AF24D8">
        <w:rPr>
          <w:rFonts w:eastAsia="Calibri" w:cstheme="minorHAnsi"/>
          <w:sz w:val="24"/>
          <w:szCs w:val="24"/>
        </w:rPr>
        <w:t xml:space="preserve"> oświadcza również, że na dzień zawarcia </w:t>
      </w:r>
      <w:r w:rsidR="00846F26" w:rsidRPr="00AF24D8">
        <w:rPr>
          <w:rFonts w:eastAsia="Calibri" w:cstheme="minorHAnsi"/>
          <w:sz w:val="24"/>
          <w:szCs w:val="24"/>
        </w:rPr>
        <w:t>Umowy</w:t>
      </w:r>
      <w:r w:rsidRPr="00AF24D8">
        <w:rPr>
          <w:rFonts w:eastAsia="Calibri" w:cstheme="minorHAnsi"/>
          <w:sz w:val="24"/>
          <w:szCs w:val="24"/>
        </w:rPr>
        <w:t xml:space="preserve"> o dofinansowani</w:t>
      </w:r>
      <w:r w:rsidR="003A030B" w:rsidRPr="00AF24D8">
        <w:rPr>
          <w:rFonts w:eastAsia="Calibri" w:cstheme="minorHAnsi"/>
          <w:sz w:val="24"/>
          <w:szCs w:val="24"/>
        </w:rPr>
        <w:t>u</w:t>
      </w:r>
      <w:r w:rsidRPr="00AF24D8">
        <w:rPr>
          <w:rFonts w:eastAsia="Calibri" w:cstheme="minorHAnsi"/>
          <w:sz w:val="24"/>
          <w:szCs w:val="24"/>
        </w:rPr>
        <w:t xml:space="preserve"> nie toczy się wobec niego jakiekolwiek postępowanie w związku z możliwością podejmowania przez Beneficjenta działań dyskryminacyjnych, nie zostały wydane jakiekolwiek orzeczenia organów administracji publicznej lub sądów stwierdzające podejmowanie działań dyskryminacyjnych przez Beneficjenta, a w przypadku wydania orzeczenia stwierdzającego podejmowanie działań dyskryminacyjnych przez Beneficjenta, Beneficjent, oświadcza, że podjęte zostały działania naprawcze, skutkujące uchyleniem działań dyskryminujących, w szczególności uchylające dyskryminujące akty prawa miejscowego Beneficjenta.</w:t>
      </w:r>
    </w:p>
    <w:p w14:paraId="686829BF" w14:textId="1CF0FE95" w:rsidR="00C60EF3" w:rsidRPr="00AF24D8" w:rsidRDefault="00C60EF3" w:rsidP="000B2E99">
      <w:pPr>
        <w:numPr>
          <w:ilvl w:val="0"/>
          <w:numId w:val="51"/>
        </w:numPr>
        <w:spacing w:after="0" w:line="360" w:lineRule="auto"/>
        <w:ind w:left="567" w:hanging="425"/>
        <w:contextualSpacing/>
        <w:rPr>
          <w:rFonts w:eastAsia="Calibri" w:cstheme="minorHAnsi"/>
          <w:sz w:val="24"/>
          <w:szCs w:val="24"/>
        </w:rPr>
      </w:pPr>
      <w:r w:rsidRPr="00AF24D8">
        <w:rPr>
          <w:rFonts w:eastAsia="Calibri" w:cstheme="minorHAnsi"/>
          <w:sz w:val="24"/>
          <w:szCs w:val="24"/>
        </w:rPr>
        <w:t xml:space="preserve">Beneficjent jest zobowiązany niezwłocznie poinformować </w:t>
      </w:r>
      <w:r w:rsidR="00373107" w:rsidRPr="00AF24D8">
        <w:rPr>
          <w:rFonts w:eastAsia="Calibri" w:cstheme="minorHAnsi"/>
          <w:sz w:val="24"/>
          <w:szCs w:val="24"/>
        </w:rPr>
        <w:t>Instytucję Zarządzającą</w:t>
      </w:r>
      <w:r w:rsidRPr="00AF24D8">
        <w:rPr>
          <w:rFonts w:eastAsia="Calibri" w:cstheme="minorHAnsi"/>
          <w:sz w:val="24"/>
          <w:szCs w:val="24"/>
        </w:rPr>
        <w:t xml:space="preserve"> </w:t>
      </w:r>
      <w:r w:rsidR="00B45DAB">
        <w:rPr>
          <w:rFonts w:eastAsia="Calibri" w:cstheme="minorHAnsi"/>
          <w:sz w:val="24"/>
          <w:szCs w:val="24"/>
        </w:rPr>
        <w:br/>
      </w:r>
      <w:r w:rsidRPr="00AF24D8">
        <w:rPr>
          <w:rFonts w:eastAsia="Calibri" w:cstheme="minorHAnsi"/>
          <w:sz w:val="24"/>
          <w:szCs w:val="24"/>
        </w:rPr>
        <w:t>o wystąpieniu jakichkolwiek okoliczności, które powodować będą nieaktualność w/w oświadczeń Beneficjenta wskazanych w ust. 3 i 4, w szczególności o podjęciu działań dyskryminacyjnych,</w:t>
      </w:r>
      <w:r w:rsidR="006343BA" w:rsidRPr="00AF24D8">
        <w:rPr>
          <w:rFonts w:eastAsia="Calibri" w:cstheme="minorHAnsi"/>
          <w:sz w:val="24"/>
          <w:szCs w:val="24"/>
        </w:rPr>
        <w:t xml:space="preserve"> </w:t>
      </w:r>
      <w:r w:rsidRPr="00AF24D8">
        <w:rPr>
          <w:rFonts w:eastAsia="Calibri" w:cstheme="minorHAnsi"/>
          <w:sz w:val="24"/>
          <w:szCs w:val="24"/>
        </w:rPr>
        <w:t>w tym o ustanowieniu przez Beneficjenta aktów prawa miejscowego,  sprzecznych z zasadami, o których mowa w art. 9 ust. 3 rozporządzenia ogólnego, toczących się wobec Beneficjenta postępowaniach lub wydanych wobec Beneficjenta orzeczeniach organów administracji publicznej lub sądów, w przedmiocie podejmowania przez Beneficjenta działań dyskryminacyjnych.</w:t>
      </w:r>
    </w:p>
    <w:p w14:paraId="7F166E2F" w14:textId="77777777" w:rsidR="00C60EF3" w:rsidRPr="00AF24D8" w:rsidRDefault="00C60EF3" w:rsidP="000B2E99">
      <w:pPr>
        <w:numPr>
          <w:ilvl w:val="0"/>
          <w:numId w:val="51"/>
        </w:numPr>
        <w:spacing w:after="0" w:line="360" w:lineRule="auto"/>
        <w:ind w:left="567" w:hanging="425"/>
        <w:rPr>
          <w:rFonts w:eastAsia="Calibri" w:cstheme="minorHAnsi"/>
          <w:sz w:val="24"/>
          <w:szCs w:val="24"/>
        </w:rPr>
      </w:pPr>
      <w:r w:rsidRPr="00AF24D8">
        <w:rPr>
          <w:rFonts w:eastAsia="Calibri" w:cstheme="minorHAnsi"/>
          <w:sz w:val="24"/>
          <w:szCs w:val="24"/>
        </w:rPr>
        <w:t xml:space="preserve">Beneficjent zobowiązuje się do przestrzegania zasad równościowych, w tym Standardów dostępności dla polityki spójności na lata 2021-2027, Karty Praw </w:t>
      </w:r>
      <w:r w:rsidRPr="00AF24D8">
        <w:rPr>
          <w:rFonts w:eastAsia="Calibri" w:cstheme="minorHAnsi"/>
          <w:sz w:val="24"/>
          <w:szCs w:val="24"/>
        </w:rPr>
        <w:lastRenderedPageBreak/>
        <w:t>Podstawowych (KPP) oraz Konwencji o prawach osób niepełnosprawnych (KPON) na wszystkich etapach wdrażania Projektu (w tym w odniesieniu do uczestników projektów).</w:t>
      </w:r>
    </w:p>
    <w:p w14:paraId="1A8DED33" w14:textId="77777777" w:rsidR="00C60EF3" w:rsidRPr="00AF24D8" w:rsidRDefault="00C60EF3" w:rsidP="000B2E99">
      <w:pPr>
        <w:numPr>
          <w:ilvl w:val="0"/>
          <w:numId w:val="51"/>
        </w:numPr>
        <w:spacing w:after="0" w:line="360" w:lineRule="auto"/>
        <w:ind w:left="567" w:hanging="425"/>
        <w:rPr>
          <w:rFonts w:eastAsia="Calibri" w:cstheme="minorHAnsi"/>
          <w:sz w:val="24"/>
          <w:szCs w:val="24"/>
        </w:rPr>
      </w:pPr>
      <w:r w:rsidRPr="00AF24D8">
        <w:rPr>
          <w:rFonts w:eastAsia="Calibri" w:cstheme="minorHAnsi"/>
          <w:sz w:val="24"/>
          <w:szCs w:val="24"/>
        </w:rPr>
        <w:t>Powyższe ma charakter deklaratywny wyłącznie na etapie wnioskowania i będzie podlegać weryfikacji na etapie rozliczania i kontroli.</w:t>
      </w:r>
    </w:p>
    <w:p w14:paraId="51D17533" w14:textId="646361AF" w:rsidR="00C60EF3" w:rsidRPr="00AF24D8" w:rsidRDefault="00C60EF3" w:rsidP="000B2E99">
      <w:pPr>
        <w:numPr>
          <w:ilvl w:val="0"/>
          <w:numId w:val="51"/>
        </w:numPr>
        <w:spacing w:after="0" w:line="360" w:lineRule="auto"/>
        <w:ind w:left="567" w:hanging="425"/>
        <w:rPr>
          <w:rFonts w:eastAsia="Calibri" w:cstheme="minorHAnsi"/>
          <w:sz w:val="24"/>
          <w:szCs w:val="24"/>
        </w:rPr>
      </w:pPr>
      <w:r w:rsidRPr="00AF24D8">
        <w:rPr>
          <w:rFonts w:eastAsia="Calibri" w:cstheme="minorHAnsi"/>
          <w:sz w:val="24"/>
          <w:szCs w:val="24"/>
        </w:rPr>
        <w:t xml:space="preserve">W przypadku powzięcia wiedzy lub otrzymania zgłoszenia o podejrzeniu naruszenia przez Beneficjenta zasad równościowych lub/i podejmowanych działań dyskryminacyjnych, sprzecznych z zasadami horyzontalnymi, o których mowa w art. </w:t>
      </w:r>
      <w:r w:rsidR="00B45DAB">
        <w:rPr>
          <w:rFonts w:eastAsia="Calibri" w:cstheme="minorHAnsi"/>
          <w:sz w:val="24"/>
          <w:szCs w:val="24"/>
        </w:rPr>
        <w:br/>
      </w:r>
      <w:r w:rsidRPr="00AF24D8">
        <w:rPr>
          <w:rFonts w:eastAsia="Calibri" w:cstheme="minorHAnsi"/>
          <w:sz w:val="24"/>
          <w:szCs w:val="24"/>
        </w:rPr>
        <w:t xml:space="preserve">9 ust. 3 rozporządzenia ogólnego, wypłata dofinansowania przewidzianego w </w:t>
      </w:r>
      <w:r w:rsidR="00846F26" w:rsidRPr="00AF24D8">
        <w:rPr>
          <w:rFonts w:eastAsia="Calibri" w:cstheme="minorHAnsi"/>
          <w:sz w:val="24"/>
          <w:szCs w:val="24"/>
        </w:rPr>
        <w:t>Umowie</w:t>
      </w:r>
      <w:r w:rsidRPr="00AF24D8">
        <w:rPr>
          <w:rFonts w:eastAsia="Calibri" w:cstheme="minorHAnsi"/>
          <w:sz w:val="24"/>
          <w:szCs w:val="24"/>
        </w:rPr>
        <w:t xml:space="preserve"> może zostać wstrzymana</w:t>
      </w:r>
      <w:r w:rsidRPr="00AF24D8">
        <w:rPr>
          <w:rFonts w:eastAsia="Calibri" w:cstheme="minorHAnsi"/>
          <w:i/>
          <w:sz w:val="24"/>
          <w:szCs w:val="24"/>
        </w:rPr>
        <w:t xml:space="preserve"> </w:t>
      </w:r>
      <w:r w:rsidRPr="00AF24D8">
        <w:rPr>
          <w:rFonts w:eastAsia="Calibri" w:cstheme="minorHAnsi"/>
          <w:sz w:val="24"/>
          <w:szCs w:val="24"/>
        </w:rPr>
        <w:t>do czasu wyjaśnienia sprawy.</w:t>
      </w:r>
    </w:p>
    <w:p w14:paraId="6B89FDCA" w14:textId="53A76252" w:rsidR="00AA03D4" w:rsidRPr="00AF24D8" w:rsidRDefault="00C60EF3" w:rsidP="000B2E99">
      <w:pPr>
        <w:numPr>
          <w:ilvl w:val="0"/>
          <w:numId w:val="51"/>
        </w:numPr>
        <w:spacing w:after="0" w:line="360" w:lineRule="auto"/>
        <w:ind w:left="567" w:hanging="425"/>
        <w:rPr>
          <w:rFonts w:eastAsia="Calibri" w:cstheme="minorHAnsi"/>
          <w:sz w:val="24"/>
          <w:szCs w:val="24"/>
        </w:rPr>
      </w:pPr>
      <w:r w:rsidRPr="00AF24D8">
        <w:rPr>
          <w:rFonts w:eastAsia="Calibri" w:cstheme="minorHAnsi"/>
          <w:sz w:val="24"/>
          <w:szCs w:val="24"/>
        </w:rPr>
        <w:t xml:space="preserve">Po rozpatrzeniu sprawy przez właściwy organ/instytucję, w zależności od okoliczności może to oznaczać uznanie za niekwalifikowalne wszystkich wydatków w ramach Projektu i obciążenie Beneficjenta korektą finansową lub pomniejszeniem wydatków, </w:t>
      </w:r>
      <w:r w:rsidR="00B45DAB">
        <w:rPr>
          <w:rFonts w:eastAsia="Calibri" w:cstheme="minorHAnsi"/>
          <w:sz w:val="24"/>
          <w:szCs w:val="24"/>
        </w:rPr>
        <w:br/>
      </w:r>
      <w:r w:rsidRPr="00AF24D8">
        <w:rPr>
          <w:rFonts w:eastAsia="Calibri" w:cstheme="minorHAnsi"/>
          <w:sz w:val="24"/>
          <w:szCs w:val="24"/>
        </w:rPr>
        <w:t>o których mowa w art. 26 ustawy wdrożeniowej.</w:t>
      </w:r>
    </w:p>
    <w:p w14:paraId="0CE002C9" w14:textId="46717504" w:rsidR="008A1AA8" w:rsidRPr="00C90425" w:rsidRDefault="00C60EF3" w:rsidP="000B2E99">
      <w:pPr>
        <w:numPr>
          <w:ilvl w:val="0"/>
          <w:numId w:val="51"/>
        </w:numPr>
        <w:spacing w:after="0" w:line="360" w:lineRule="auto"/>
        <w:ind w:left="567" w:hanging="425"/>
        <w:rPr>
          <w:rFonts w:cstheme="minorHAnsi"/>
          <w:sz w:val="24"/>
          <w:szCs w:val="24"/>
        </w:rPr>
      </w:pPr>
      <w:r w:rsidRPr="006D3AB4">
        <w:rPr>
          <w:rFonts w:eastAsia="Calibri" w:cstheme="minorHAnsi"/>
          <w:sz w:val="24"/>
          <w:szCs w:val="24"/>
        </w:rPr>
        <w:t xml:space="preserve">W przypadku rażących lub notorycznych naruszeń </w:t>
      </w:r>
      <w:r w:rsidRPr="00C90425">
        <w:rPr>
          <w:rFonts w:eastAsia="Calibri" w:cstheme="minorHAnsi"/>
          <w:sz w:val="24"/>
          <w:szCs w:val="24"/>
        </w:rPr>
        <w:t>Standardów dostępności dla polityki spójności 2021-2027</w:t>
      </w:r>
      <w:r w:rsidRPr="006D3AB4">
        <w:rPr>
          <w:rFonts w:eastAsia="Calibri" w:cstheme="minorHAnsi"/>
          <w:sz w:val="24"/>
          <w:szCs w:val="24"/>
        </w:rPr>
        <w:t>, stanowiących załącznik nr 2 do</w:t>
      </w:r>
      <w:r w:rsidR="00AA03D4" w:rsidRPr="00C90425">
        <w:rPr>
          <w:rFonts w:cstheme="minorHAnsi"/>
          <w:sz w:val="24"/>
          <w:szCs w:val="24"/>
        </w:rPr>
        <w:t xml:space="preserve"> Wytycznych dotyczących realizacji zasad równościowych w ramach funduszy unijnych na lata 2021-2027 </w:t>
      </w:r>
      <w:r w:rsidRPr="006D3AB4">
        <w:rPr>
          <w:rFonts w:eastAsia="Calibri" w:cstheme="minorHAnsi"/>
          <w:sz w:val="24"/>
          <w:szCs w:val="24"/>
        </w:rPr>
        <w:t xml:space="preserve">lub uchylania się beneficjenta od realizacji działań naprawczych Instytucja </w:t>
      </w:r>
      <w:r w:rsidR="00373107" w:rsidRPr="006D3AB4">
        <w:rPr>
          <w:rFonts w:eastAsia="Calibri" w:cstheme="minorHAnsi"/>
          <w:sz w:val="24"/>
          <w:szCs w:val="24"/>
        </w:rPr>
        <w:t>Zarządzająca</w:t>
      </w:r>
      <w:r w:rsidRPr="006D3AB4">
        <w:rPr>
          <w:rFonts w:eastAsia="Calibri" w:cstheme="minorHAnsi"/>
          <w:sz w:val="24"/>
          <w:szCs w:val="24"/>
        </w:rPr>
        <w:t xml:space="preserve"> może uznać część wydatków za niekwalifikowalne. Skutkować może to obciążeniem Beneficjenta korektą finansową lub pomniejszeniem wydatków, o których mowa w art. 26 ustawy wdrożeniowej.</w:t>
      </w:r>
    </w:p>
    <w:p w14:paraId="4410E87F" w14:textId="77777777" w:rsidR="00EB4B28" w:rsidRDefault="00EB4B28" w:rsidP="000B2E99">
      <w:pPr>
        <w:spacing w:after="0" w:line="360" w:lineRule="auto"/>
        <w:rPr>
          <w:rFonts w:eastAsia="Calibri" w:cstheme="minorHAnsi"/>
          <w:b/>
          <w:sz w:val="24"/>
          <w:szCs w:val="24"/>
        </w:rPr>
      </w:pPr>
    </w:p>
    <w:p w14:paraId="7811C40C" w14:textId="157EFF32"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 xml:space="preserve">Rozwiązanie </w:t>
      </w:r>
      <w:r w:rsidR="00846F26" w:rsidRPr="00AF24D8">
        <w:rPr>
          <w:rFonts w:eastAsia="Calibri" w:cstheme="minorHAnsi"/>
          <w:b/>
          <w:sz w:val="24"/>
          <w:szCs w:val="24"/>
        </w:rPr>
        <w:t>Umowy</w:t>
      </w:r>
    </w:p>
    <w:p w14:paraId="5C9AF40C" w14:textId="7D986C78"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 2</w:t>
      </w:r>
      <w:r w:rsidR="00536A5D">
        <w:rPr>
          <w:rFonts w:eastAsia="Calibri" w:cstheme="minorHAnsi"/>
          <w:b/>
          <w:sz w:val="24"/>
          <w:szCs w:val="24"/>
        </w:rPr>
        <w:t>7</w:t>
      </w:r>
    </w:p>
    <w:p w14:paraId="3F915B95" w14:textId="24EC3B7B" w:rsidR="009307A6" w:rsidRPr="00AF24D8" w:rsidRDefault="009307A6" w:rsidP="000B2E99">
      <w:pPr>
        <w:numPr>
          <w:ilvl w:val="0"/>
          <w:numId w:val="29"/>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 xml:space="preserve">Instytucja Zarządzająca może rozwiązać niniejszą </w:t>
      </w:r>
      <w:r w:rsidR="00846F26" w:rsidRPr="00AF24D8">
        <w:rPr>
          <w:rFonts w:eastAsia="Calibri" w:cstheme="minorHAnsi"/>
          <w:sz w:val="24"/>
          <w:szCs w:val="24"/>
        </w:rPr>
        <w:t>Umowę</w:t>
      </w:r>
      <w:r w:rsidRPr="00AF24D8">
        <w:rPr>
          <w:rFonts w:eastAsia="Calibri" w:cstheme="minorHAnsi"/>
          <w:sz w:val="24"/>
          <w:szCs w:val="24"/>
        </w:rPr>
        <w:t xml:space="preserve"> bez wypowiedzenia </w:t>
      </w:r>
      <w:r w:rsidR="00342371" w:rsidRPr="00AF24D8">
        <w:rPr>
          <w:rFonts w:eastAsia="Calibri" w:cstheme="minorHAnsi"/>
          <w:sz w:val="24"/>
          <w:szCs w:val="24"/>
        </w:rPr>
        <w:br/>
      </w:r>
      <w:r w:rsidRPr="00AF24D8">
        <w:rPr>
          <w:rFonts w:eastAsia="Calibri" w:cstheme="minorHAnsi"/>
          <w:sz w:val="24"/>
          <w:szCs w:val="24"/>
        </w:rPr>
        <w:t xml:space="preserve">w </w:t>
      </w:r>
      <w:r w:rsidR="00662398" w:rsidRPr="00AF24D8">
        <w:rPr>
          <w:rFonts w:eastAsia="Calibri" w:cstheme="minorHAnsi"/>
          <w:sz w:val="24"/>
          <w:szCs w:val="24"/>
        </w:rPr>
        <w:t>przypadku,</w:t>
      </w:r>
      <w:r w:rsidRPr="00AF24D8">
        <w:rPr>
          <w:rFonts w:eastAsia="Calibri" w:cstheme="minorHAnsi"/>
          <w:sz w:val="24"/>
          <w:szCs w:val="24"/>
        </w:rPr>
        <w:t xml:space="preserve"> gdy:</w:t>
      </w:r>
    </w:p>
    <w:p w14:paraId="46733A32" w14:textId="5B8644C2" w:rsidR="009307A6" w:rsidRPr="00AF24D8" w:rsidRDefault="009307A6" w:rsidP="000B2E99">
      <w:pPr>
        <w:numPr>
          <w:ilvl w:val="1"/>
          <w:numId w:val="29"/>
        </w:numPr>
        <w:autoSpaceDE w:val="0"/>
        <w:autoSpaceDN w:val="0"/>
        <w:adjustRightInd w:val="0"/>
        <w:spacing w:after="0" w:line="360" w:lineRule="auto"/>
        <w:ind w:left="720"/>
        <w:rPr>
          <w:rFonts w:eastAsia="Calibri" w:cstheme="minorHAnsi"/>
          <w:sz w:val="24"/>
          <w:szCs w:val="24"/>
        </w:rPr>
      </w:pPr>
      <w:r w:rsidRPr="00AF24D8">
        <w:rPr>
          <w:rFonts w:eastAsia="Calibri" w:cstheme="minorHAnsi"/>
          <w:sz w:val="24"/>
          <w:szCs w:val="24"/>
        </w:rPr>
        <w:t>Beneficjent wykorzystał w całości bądź w części przekazane śr</w:t>
      </w:r>
      <w:r w:rsidR="006C6083" w:rsidRPr="00AF24D8">
        <w:rPr>
          <w:rFonts w:eastAsia="Calibri" w:cstheme="minorHAnsi"/>
          <w:sz w:val="24"/>
          <w:szCs w:val="24"/>
        </w:rPr>
        <w:t xml:space="preserve">odki na cel inny niż określony </w:t>
      </w:r>
      <w:r w:rsidRPr="00AF24D8">
        <w:rPr>
          <w:rFonts w:eastAsia="Calibri" w:cstheme="minorHAnsi"/>
          <w:sz w:val="24"/>
          <w:szCs w:val="24"/>
        </w:rPr>
        <w:t xml:space="preserve">w </w:t>
      </w:r>
      <w:r w:rsidR="006D3AB4">
        <w:rPr>
          <w:rFonts w:eastAsia="Calibri" w:cstheme="minorHAnsi"/>
          <w:sz w:val="24"/>
          <w:szCs w:val="24"/>
        </w:rPr>
        <w:t>P</w:t>
      </w:r>
      <w:r w:rsidRPr="00AF24D8">
        <w:rPr>
          <w:rFonts w:eastAsia="Calibri" w:cstheme="minorHAnsi"/>
          <w:sz w:val="24"/>
          <w:szCs w:val="24"/>
        </w:rPr>
        <w:t xml:space="preserve">rojekcie lub niezgodnie z </w:t>
      </w:r>
      <w:r w:rsidR="009C02E3" w:rsidRPr="00AF24D8">
        <w:rPr>
          <w:rFonts w:eastAsia="Calibri" w:cstheme="minorHAnsi"/>
          <w:sz w:val="24"/>
          <w:szCs w:val="24"/>
        </w:rPr>
        <w:t>U</w:t>
      </w:r>
      <w:r w:rsidR="00846F26" w:rsidRPr="00AF24D8">
        <w:rPr>
          <w:rFonts w:eastAsia="Calibri" w:cstheme="minorHAnsi"/>
          <w:sz w:val="24"/>
          <w:szCs w:val="24"/>
        </w:rPr>
        <w:t>mową</w:t>
      </w:r>
      <w:r w:rsidRPr="00AF24D8">
        <w:rPr>
          <w:rFonts w:eastAsia="Calibri" w:cstheme="minorHAnsi"/>
          <w:sz w:val="24"/>
          <w:szCs w:val="24"/>
        </w:rPr>
        <w:t>;</w:t>
      </w:r>
    </w:p>
    <w:p w14:paraId="4D8C6C8D" w14:textId="4908A868" w:rsidR="009307A6" w:rsidRPr="00AF24D8" w:rsidRDefault="009307A6" w:rsidP="000B2E99">
      <w:pPr>
        <w:numPr>
          <w:ilvl w:val="1"/>
          <w:numId w:val="29"/>
        </w:numPr>
        <w:autoSpaceDE w:val="0"/>
        <w:autoSpaceDN w:val="0"/>
        <w:adjustRightInd w:val="0"/>
        <w:spacing w:after="0" w:line="360" w:lineRule="auto"/>
        <w:ind w:left="720"/>
        <w:rPr>
          <w:rFonts w:eastAsia="Calibri" w:cstheme="minorHAnsi"/>
          <w:sz w:val="24"/>
          <w:szCs w:val="24"/>
        </w:rPr>
      </w:pPr>
      <w:r w:rsidRPr="00AF24D8">
        <w:rPr>
          <w:rFonts w:eastAsia="Calibri" w:cstheme="minorHAnsi"/>
          <w:sz w:val="24"/>
          <w:szCs w:val="24"/>
        </w:rPr>
        <w:t xml:space="preserve">Beneficjent złożył podrobione, przerobione lub stwierdzające nieprawdę dokumenty w celu uzyskania dofinansowania w </w:t>
      </w:r>
      <w:r w:rsidR="00846F26" w:rsidRPr="00AF24D8">
        <w:rPr>
          <w:rFonts w:eastAsia="Calibri" w:cstheme="minorHAnsi"/>
          <w:sz w:val="24"/>
          <w:szCs w:val="24"/>
        </w:rPr>
        <w:t>ramach Umowy</w:t>
      </w:r>
      <w:r w:rsidRPr="00AF24D8">
        <w:rPr>
          <w:rFonts w:eastAsia="Calibri" w:cstheme="minorHAnsi"/>
          <w:sz w:val="24"/>
          <w:szCs w:val="24"/>
        </w:rPr>
        <w:t xml:space="preserve">, w tym uznania za kwalifikowalne wydatków ponoszonych w ramach </w:t>
      </w:r>
      <w:r w:rsidR="001551A8">
        <w:rPr>
          <w:rFonts w:eastAsia="Calibri" w:cstheme="minorHAnsi"/>
          <w:sz w:val="24"/>
          <w:szCs w:val="24"/>
        </w:rPr>
        <w:t>P</w:t>
      </w:r>
      <w:r w:rsidRPr="00AF24D8">
        <w:rPr>
          <w:rFonts w:eastAsia="Calibri" w:cstheme="minorHAnsi"/>
          <w:sz w:val="24"/>
          <w:szCs w:val="24"/>
        </w:rPr>
        <w:t>rojektu;</w:t>
      </w:r>
    </w:p>
    <w:p w14:paraId="1F2D35A4" w14:textId="4319E5AA" w:rsidR="009307A6" w:rsidRPr="00AF24D8" w:rsidRDefault="00662398" w:rsidP="000B2E99">
      <w:pPr>
        <w:numPr>
          <w:ilvl w:val="1"/>
          <w:numId w:val="29"/>
        </w:numPr>
        <w:autoSpaceDE w:val="0"/>
        <w:autoSpaceDN w:val="0"/>
        <w:adjustRightInd w:val="0"/>
        <w:spacing w:after="0" w:line="360" w:lineRule="auto"/>
        <w:ind w:left="720"/>
        <w:rPr>
          <w:rFonts w:eastAsia="Calibri" w:cstheme="minorHAnsi"/>
          <w:sz w:val="24"/>
          <w:szCs w:val="24"/>
        </w:rPr>
      </w:pPr>
      <w:r w:rsidRPr="00AF24D8">
        <w:rPr>
          <w:rFonts w:eastAsia="Calibri" w:cstheme="minorHAnsi"/>
          <w:sz w:val="24"/>
          <w:szCs w:val="24"/>
        </w:rPr>
        <w:lastRenderedPageBreak/>
        <w:t>Beneficjent z</w:t>
      </w:r>
      <w:r w:rsidR="00451605" w:rsidRPr="00AF24D8">
        <w:rPr>
          <w:rFonts w:eastAsia="Calibri" w:cstheme="minorHAnsi"/>
          <w:sz w:val="24"/>
          <w:szCs w:val="24"/>
        </w:rPr>
        <w:t xml:space="preserve"> przyczyn leżących po jego stronie </w:t>
      </w:r>
      <w:r w:rsidR="009307A6" w:rsidRPr="00AF24D8">
        <w:rPr>
          <w:rFonts w:eastAsia="Calibri" w:cstheme="minorHAnsi"/>
          <w:sz w:val="24"/>
          <w:szCs w:val="24"/>
        </w:rPr>
        <w:t xml:space="preserve">nie rozpoczął realizacji </w:t>
      </w:r>
      <w:r w:rsidR="001551A8">
        <w:rPr>
          <w:rFonts w:eastAsia="Calibri" w:cstheme="minorHAnsi"/>
          <w:sz w:val="24"/>
          <w:szCs w:val="24"/>
        </w:rPr>
        <w:t>P</w:t>
      </w:r>
      <w:r w:rsidR="009307A6" w:rsidRPr="00AF24D8">
        <w:rPr>
          <w:rFonts w:eastAsia="Calibri" w:cstheme="minorHAnsi"/>
          <w:sz w:val="24"/>
          <w:szCs w:val="24"/>
        </w:rPr>
        <w:t xml:space="preserve">rojektu </w:t>
      </w:r>
      <w:r w:rsidR="00B057D3">
        <w:rPr>
          <w:rFonts w:eastAsia="Calibri" w:cstheme="minorHAnsi"/>
          <w:sz w:val="24"/>
          <w:szCs w:val="24"/>
        </w:rPr>
        <w:br/>
      </w:r>
      <w:r w:rsidR="009307A6" w:rsidRPr="00AF24D8">
        <w:rPr>
          <w:rFonts w:eastAsia="Calibri" w:cstheme="minorHAnsi"/>
          <w:sz w:val="24"/>
          <w:szCs w:val="24"/>
        </w:rPr>
        <w:t>w ciągu 3 miesięcy od ustalo</w:t>
      </w:r>
      <w:r w:rsidR="006C6083" w:rsidRPr="00AF24D8">
        <w:rPr>
          <w:rFonts w:eastAsia="Calibri" w:cstheme="minorHAnsi"/>
          <w:sz w:val="24"/>
          <w:szCs w:val="24"/>
        </w:rPr>
        <w:t xml:space="preserve">nej </w:t>
      </w:r>
      <w:r w:rsidR="009307A6" w:rsidRPr="00AF24D8">
        <w:rPr>
          <w:rFonts w:eastAsia="Calibri" w:cstheme="minorHAnsi"/>
          <w:sz w:val="24"/>
          <w:szCs w:val="24"/>
        </w:rPr>
        <w:t xml:space="preserve">we wniosku początkowej daty okresu realizacji </w:t>
      </w:r>
      <w:r w:rsidR="001551A8">
        <w:rPr>
          <w:rFonts w:eastAsia="Calibri" w:cstheme="minorHAnsi"/>
          <w:sz w:val="24"/>
          <w:szCs w:val="24"/>
        </w:rPr>
        <w:t>P</w:t>
      </w:r>
      <w:r w:rsidR="009307A6" w:rsidRPr="00AF24D8">
        <w:rPr>
          <w:rFonts w:eastAsia="Calibri" w:cstheme="minorHAnsi"/>
          <w:sz w:val="24"/>
          <w:szCs w:val="24"/>
        </w:rPr>
        <w:t>rojektu;</w:t>
      </w:r>
    </w:p>
    <w:p w14:paraId="246F94F2" w14:textId="538C7B28" w:rsidR="009307A6" w:rsidRPr="00AF24D8" w:rsidRDefault="009307A6" w:rsidP="000B2E99">
      <w:pPr>
        <w:numPr>
          <w:ilvl w:val="1"/>
          <w:numId w:val="29"/>
        </w:numPr>
        <w:autoSpaceDE w:val="0"/>
        <w:autoSpaceDN w:val="0"/>
        <w:adjustRightInd w:val="0"/>
        <w:spacing w:after="0" w:line="360" w:lineRule="auto"/>
        <w:ind w:left="720"/>
        <w:rPr>
          <w:rFonts w:eastAsia="Calibri" w:cstheme="minorHAnsi"/>
          <w:sz w:val="24"/>
          <w:szCs w:val="24"/>
        </w:rPr>
      </w:pPr>
      <w:r w:rsidRPr="00AF24D8">
        <w:rPr>
          <w:rFonts w:eastAsia="Calibri" w:cstheme="minorHAnsi"/>
          <w:sz w:val="24"/>
          <w:szCs w:val="24"/>
        </w:rPr>
        <w:t>Beneficjent nie przedłoży zabezpieczenia prawidłow</w:t>
      </w:r>
      <w:r w:rsidR="00931246" w:rsidRPr="00AF24D8">
        <w:rPr>
          <w:rFonts w:eastAsia="Calibri" w:cstheme="minorHAnsi"/>
          <w:sz w:val="24"/>
          <w:szCs w:val="24"/>
        </w:rPr>
        <w:t xml:space="preserve">ej realizacji </w:t>
      </w:r>
      <w:r w:rsidR="00846F26" w:rsidRPr="00AF24D8">
        <w:rPr>
          <w:rFonts w:eastAsia="Calibri" w:cstheme="minorHAnsi"/>
          <w:sz w:val="24"/>
          <w:szCs w:val="24"/>
        </w:rPr>
        <w:t>Umowy</w:t>
      </w:r>
      <w:r w:rsidR="00931246" w:rsidRPr="00AF24D8">
        <w:rPr>
          <w:rFonts w:eastAsia="Calibri" w:cstheme="minorHAnsi"/>
          <w:sz w:val="24"/>
          <w:szCs w:val="24"/>
        </w:rPr>
        <w:t xml:space="preserve"> zgodnie </w:t>
      </w:r>
      <w:r w:rsidR="00342371" w:rsidRPr="00AF24D8">
        <w:rPr>
          <w:rFonts w:eastAsia="Calibri" w:cstheme="minorHAnsi"/>
          <w:sz w:val="24"/>
          <w:szCs w:val="24"/>
        </w:rPr>
        <w:br/>
      </w:r>
      <w:r w:rsidR="00931246" w:rsidRPr="00AF24D8">
        <w:rPr>
          <w:rFonts w:eastAsia="Calibri" w:cstheme="minorHAnsi"/>
          <w:sz w:val="24"/>
          <w:szCs w:val="24"/>
        </w:rPr>
        <w:t>z § </w:t>
      </w:r>
      <w:r w:rsidRPr="00AF24D8">
        <w:rPr>
          <w:rFonts w:eastAsia="Calibri" w:cstheme="minorHAnsi"/>
          <w:sz w:val="24"/>
          <w:szCs w:val="24"/>
        </w:rPr>
        <w:t>1</w:t>
      </w:r>
      <w:r w:rsidR="001551A8">
        <w:rPr>
          <w:rFonts w:eastAsia="Calibri" w:cstheme="minorHAnsi"/>
          <w:sz w:val="24"/>
          <w:szCs w:val="24"/>
        </w:rPr>
        <w:t>6</w:t>
      </w:r>
      <w:r w:rsidRPr="00AF24D8">
        <w:rPr>
          <w:rFonts w:eastAsia="Calibri" w:cstheme="minorHAnsi"/>
          <w:i/>
          <w:sz w:val="24"/>
          <w:szCs w:val="24"/>
        </w:rPr>
        <w:t>.</w:t>
      </w:r>
    </w:p>
    <w:p w14:paraId="67B1BC83" w14:textId="7D2D67E5" w:rsidR="009307A6" w:rsidRPr="00AF24D8" w:rsidRDefault="009307A6" w:rsidP="000B2E99">
      <w:pPr>
        <w:numPr>
          <w:ilvl w:val="0"/>
          <w:numId w:val="29"/>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 xml:space="preserve">Instytucja Zarządzająca może rozwiązać </w:t>
      </w:r>
      <w:r w:rsidR="00526D7F" w:rsidRPr="00AF24D8">
        <w:rPr>
          <w:rFonts w:eastAsia="Calibri" w:cstheme="minorHAnsi"/>
          <w:sz w:val="24"/>
          <w:szCs w:val="24"/>
        </w:rPr>
        <w:t xml:space="preserve">Umowę </w:t>
      </w:r>
      <w:r w:rsidRPr="00AF24D8">
        <w:rPr>
          <w:rFonts w:eastAsia="Calibri" w:cstheme="minorHAnsi"/>
          <w:sz w:val="24"/>
          <w:szCs w:val="24"/>
        </w:rPr>
        <w:t xml:space="preserve">z zachowaniem jednomiesięcznego okresu wypowiedzenia, w </w:t>
      </w:r>
      <w:r w:rsidR="00662398" w:rsidRPr="00AF24D8">
        <w:rPr>
          <w:rFonts w:eastAsia="Calibri" w:cstheme="minorHAnsi"/>
          <w:sz w:val="24"/>
          <w:szCs w:val="24"/>
        </w:rPr>
        <w:t>przypadku,</w:t>
      </w:r>
      <w:r w:rsidRPr="00AF24D8">
        <w:rPr>
          <w:rFonts w:eastAsia="Calibri" w:cstheme="minorHAnsi"/>
          <w:sz w:val="24"/>
          <w:szCs w:val="24"/>
        </w:rPr>
        <w:t xml:space="preserve"> gdy:</w:t>
      </w:r>
    </w:p>
    <w:p w14:paraId="2899DB10" w14:textId="53DC1E1D" w:rsidR="009307A6" w:rsidRPr="00AF24D8" w:rsidRDefault="009307A6" w:rsidP="000B2E99">
      <w:pPr>
        <w:numPr>
          <w:ilvl w:val="0"/>
          <w:numId w:val="30"/>
        </w:numPr>
        <w:autoSpaceDE w:val="0"/>
        <w:autoSpaceDN w:val="0"/>
        <w:adjustRightInd w:val="0"/>
        <w:spacing w:after="0" w:line="360" w:lineRule="auto"/>
        <w:rPr>
          <w:rFonts w:eastAsia="Calibri" w:cstheme="minorHAnsi"/>
          <w:sz w:val="24"/>
          <w:szCs w:val="24"/>
        </w:rPr>
      </w:pPr>
      <w:r w:rsidRPr="00AF24D8">
        <w:rPr>
          <w:rFonts w:eastAsia="Calibri" w:cstheme="minorHAnsi"/>
          <w:sz w:val="24"/>
          <w:szCs w:val="24"/>
        </w:rPr>
        <w:t xml:space="preserve">Beneficjent nie realizuje </w:t>
      </w:r>
      <w:r w:rsidR="001551A8">
        <w:rPr>
          <w:rFonts w:eastAsia="Calibri" w:cstheme="minorHAnsi"/>
          <w:sz w:val="24"/>
          <w:szCs w:val="24"/>
        </w:rPr>
        <w:t>P</w:t>
      </w:r>
      <w:r w:rsidRPr="00AF24D8">
        <w:rPr>
          <w:rFonts w:eastAsia="Calibri" w:cstheme="minorHAnsi"/>
          <w:sz w:val="24"/>
          <w:szCs w:val="24"/>
        </w:rPr>
        <w:t xml:space="preserve">rojektu zgodnie z </w:t>
      </w:r>
      <w:r w:rsidR="00342371" w:rsidRPr="00AF24D8">
        <w:rPr>
          <w:rFonts w:eastAsia="Calibri" w:cstheme="minorHAnsi"/>
          <w:sz w:val="24"/>
          <w:szCs w:val="24"/>
        </w:rPr>
        <w:t>w</w:t>
      </w:r>
      <w:r w:rsidRPr="00AF24D8">
        <w:rPr>
          <w:rFonts w:eastAsia="Calibri" w:cstheme="minorHAnsi"/>
          <w:sz w:val="24"/>
          <w:szCs w:val="24"/>
        </w:rPr>
        <w:t>niosk</w:t>
      </w:r>
      <w:r w:rsidR="00342371" w:rsidRPr="00AF24D8">
        <w:rPr>
          <w:rFonts w:eastAsia="Calibri" w:cstheme="minorHAnsi"/>
          <w:sz w:val="24"/>
          <w:szCs w:val="24"/>
        </w:rPr>
        <w:t>iem</w:t>
      </w:r>
      <w:r w:rsidRPr="00AF24D8">
        <w:rPr>
          <w:rFonts w:eastAsia="Calibri" w:cstheme="minorHAnsi"/>
          <w:sz w:val="24"/>
          <w:szCs w:val="24"/>
        </w:rPr>
        <w:t xml:space="preserve">, zaprzestał realizacji </w:t>
      </w:r>
      <w:r w:rsidR="001551A8">
        <w:rPr>
          <w:rFonts w:eastAsia="Calibri" w:cstheme="minorHAnsi"/>
          <w:sz w:val="24"/>
          <w:szCs w:val="24"/>
        </w:rPr>
        <w:t>P</w:t>
      </w:r>
      <w:r w:rsidRPr="00AF24D8">
        <w:rPr>
          <w:rFonts w:eastAsia="Calibri" w:cstheme="minorHAnsi"/>
          <w:sz w:val="24"/>
          <w:szCs w:val="24"/>
        </w:rPr>
        <w:t xml:space="preserve">rojektu lub realizuje go w sposób niezgodny z </w:t>
      </w:r>
      <w:r w:rsidR="009C02E3" w:rsidRPr="00AF24D8">
        <w:rPr>
          <w:rFonts w:eastAsia="Calibri" w:cstheme="minorHAnsi"/>
          <w:sz w:val="24"/>
          <w:szCs w:val="24"/>
        </w:rPr>
        <w:t>Umową</w:t>
      </w:r>
      <w:r w:rsidRPr="00AF24D8">
        <w:rPr>
          <w:rFonts w:eastAsia="Calibri" w:cstheme="minorHAnsi"/>
          <w:sz w:val="24"/>
          <w:szCs w:val="24"/>
        </w:rPr>
        <w:t xml:space="preserve"> lub nie przestrzega zapisów </w:t>
      </w:r>
      <w:r w:rsidR="00846F26" w:rsidRPr="00AF24D8">
        <w:rPr>
          <w:rFonts w:eastAsia="Calibri" w:cstheme="minorHAnsi"/>
          <w:sz w:val="24"/>
          <w:szCs w:val="24"/>
        </w:rPr>
        <w:t>Umowy</w:t>
      </w:r>
      <w:r w:rsidR="001551A8">
        <w:rPr>
          <w:rFonts w:eastAsia="Calibri" w:cstheme="minorHAnsi"/>
          <w:sz w:val="24"/>
          <w:szCs w:val="24"/>
        </w:rPr>
        <w:t xml:space="preserve"> </w:t>
      </w:r>
      <w:r w:rsidRPr="00AF24D8">
        <w:rPr>
          <w:rFonts w:eastAsia="Calibri" w:cstheme="minorHAnsi"/>
          <w:sz w:val="24"/>
          <w:szCs w:val="24"/>
        </w:rPr>
        <w:t>w okresie jej obowiązywania;</w:t>
      </w:r>
    </w:p>
    <w:p w14:paraId="3175B6C0" w14:textId="77777777" w:rsidR="009307A6" w:rsidRPr="00AF24D8" w:rsidRDefault="009307A6" w:rsidP="000B2E99">
      <w:pPr>
        <w:numPr>
          <w:ilvl w:val="0"/>
          <w:numId w:val="30"/>
        </w:numPr>
        <w:autoSpaceDE w:val="0"/>
        <w:autoSpaceDN w:val="0"/>
        <w:adjustRightInd w:val="0"/>
        <w:spacing w:after="0" w:line="360" w:lineRule="auto"/>
        <w:rPr>
          <w:rFonts w:eastAsia="Calibri" w:cstheme="minorHAnsi"/>
          <w:sz w:val="24"/>
          <w:szCs w:val="24"/>
        </w:rPr>
      </w:pPr>
      <w:r w:rsidRPr="00AF24D8">
        <w:rPr>
          <w:rFonts w:eastAsia="Calibri" w:cstheme="minorHAnsi"/>
          <w:sz w:val="24"/>
          <w:szCs w:val="24"/>
        </w:rPr>
        <w:t>Beneficjent odmówił poddania się kontroli;</w:t>
      </w:r>
    </w:p>
    <w:p w14:paraId="0BF0B799" w14:textId="0346A656" w:rsidR="009307A6" w:rsidRPr="00AF24D8" w:rsidRDefault="009307A6" w:rsidP="000B2E99">
      <w:pPr>
        <w:numPr>
          <w:ilvl w:val="0"/>
          <w:numId w:val="30"/>
        </w:numPr>
        <w:autoSpaceDE w:val="0"/>
        <w:autoSpaceDN w:val="0"/>
        <w:adjustRightInd w:val="0"/>
        <w:spacing w:after="0" w:line="360" w:lineRule="auto"/>
        <w:rPr>
          <w:rFonts w:eastAsia="Calibri" w:cstheme="minorHAnsi"/>
          <w:sz w:val="24"/>
          <w:szCs w:val="24"/>
        </w:rPr>
      </w:pPr>
      <w:r w:rsidRPr="00AF24D8">
        <w:rPr>
          <w:rFonts w:eastAsia="Calibri" w:cstheme="minorHAnsi"/>
          <w:sz w:val="24"/>
          <w:szCs w:val="24"/>
        </w:rPr>
        <w:t xml:space="preserve">Beneficjent w ustalonym przez Instytucję Zarządzająca terminie nie doprowadził do usunięcia </w:t>
      </w:r>
      <w:r w:rsidR="00662398" w:rsidRPr="00AF24D8">
        <w:rPr>
          <w:rFonts w:eastAsia="Calibri" w:cstheme="minorHAnsi"/>
          <w:sz w:val="24"/>
          <w:szCs w:val="24"/>
        </w:rPr>
        <w:t>stwierdzonych przez</w:t>
      </w:r>
      <w:r w:rsidR="00342371" w:rsidRPr="00AF24D8">
        <w:rPr>
          <w:rFonts w:eastAsia="Calibri" w:cstheme="minorHAnsi"/>
          <w:sz w:val="24"/>
          <w:szCs w:val="24"/>
        </w:rPr>
        <w:t xml:space="preserve"> Instytucję Zarządzającą uchybień w realizacji </w:t>
      </w:r>
      <w:r w:rsidR="00846F26" w:rsidRPr="00AF24D8">
        <w:rPr>
          <w:rFonts w:eastAsia="Calibri" w:cstheme="minorHAnsi"/>
          <w:sz w:val="24"/>
          <w:szCs w:val="24"/>
        </w:rPr>
        <w:t>Umowy</w:t>
      </w:r>
      <w:r w:rsidRPr="00AF24D8">
        <w:rPr>
          <w:rFonts w:eastAsia="Calibri" w:cstheme="minorHAnsi"/>
          <w:sz w:val="24"/>
          <w:szCs w:val="24"/>
        </w:rPr>
        <w:t>;</w:t>
      </w:r>
    </w:p>
    <w:p w14:paraId="2CC025E0" w14:textId="2C062043" w:rsidR="009307A6" w:rsidRPr="00AF24D8" w:rsidRDefault="009307A6" w:rsidP="000B2E99">
      <w:pPr>
        <w:numPr>
          <w:ilvl w:val="0"/>
          <w:numId w:val="30"/>
        </w:numPr>
        <w:autoSpaceDE w:val="0"/>
        <w:autoSpaceDN w:val="0"/>
        <w:adjustRightInd w:val="0"/>
        <w:spacing w:after="0" w:line="360" w:lineRule="auto"/>
        <w:rPr>
          <w:rFonts w:eastAsia="Calibri" w:cstheme="minorHAnsi"/>
          <w:sz w:val="24"/>
          <w:szCs w:val="24"/>
        </w:rPr>
      </w:pPr>
      <w:r w:rsidRPr="00AF24D8">
        <w:rPr>
          <w:rFonts w:eastAsia="Calibri" w:cstheme="minorHAnsi"/>
          <w:sz w:val="24"/>
          <w:szCs w:val="24"/>
        </w:rPr>
        <w:t xml:space="preserve">Beneficjent nie przedkłada zgodnie z </w:t>
      </w:r>
      <w:r w:rsidR="009C02E3" w:rsidRPr="00AF24D8">
        <w:rPr>
          <w:rFonts w:eastAsia="Calibri" w:cstheme="minorHAnsi"/>
          <w:sz w:val="24"/>
          <w:szCs w:val="24"/>
        </w:rPr>
        <w:t>U</w:t>
      </w:r>
      <w:r w:rsidR="00846F26" w:rsidRPr="00AF24D8">
        <w:rPr>
          <w:rFonts w:eastAsia="Calibri" w:cstheme="minorHAnsi"/>
          <w:sz w:val="24"/>
          <w:szCs w:val="24"/>
        </w:rPr>
        <w:t>mową</w:t>
      </w:r>
      <w:r w:rsidRPr="00AF24D8">
        <w:rPr>
          <w:rFonts w:eastAsia="Calibri" w:cstheme="minorHAnsi"/>
          <w:sz w:val="24"/>
          <w:szCs w:val="24"/>
        </w:rPr>
        <w:t xml:space="preserve"> wniosków o płatność;</w:t>
      </w:r>
    </w:p>
    <w:p w14:paraId="6279CC2D" w14:textId="3E7C2470" w:rsidR="009307A6" w:rsidRPr="00AF24D8" w:rsidRDefault="009307A6" w:rsidP="000B2E99">
      <w:pPr>
        <w:numPr>
          <w:ilvl w:val="0"/>
          <w:numId w:val="30"/>
        </w:numPr>
        <w:autoSpaceDE w:val="0"/>
        <w:autoSpaceDN w:val="0"/>
        <w:adjustRightInd w:val="0"/>
        <w:spacing w:after="0" w:line="360" w:lineRule="auto"/>
        <w:rPr>
          <w:rFonts w:eastAsia="Calibri" w:cstheme="minorHAnsi"/>
          <w:sz w:val="24"/>
          <w:szCs w:val="24"/>
        </w:rPr>
      </w:pPr>
      <w:r w:rsidRPr="00AF24D8">
        <w:rPr>
          <w:rFonts w:eastAsia="Calibri" w:cstheme="minorHAnsi"/>
          <w:sz w:val="24"/>
          <w:szCs w:val="24"/>
        </w:rPr>
        <w:t>Beneficjent w sposób uporczywy uchyla się od wykonywa</w:t>
      </w:r>
      <w:r w:rsidR="00931246" w:rsidRPr="00AF24D8">
        <w:rPr>
          <w:rFonts w:eastAsia="Calibri" w:cstheme="minorHAnsi"/>
          <w:sz w:val="24"/>
          <w:szCs w:val="24"/>
        </w:rPr>
        <w:t xml:space="preserve">nia obowiązków, o których mowa </w:t>
      </w:r>
      <w:r w:rsidRPr="00AF24D8">
        <w:rPr>
          <w:rFonts w:eastAsia="Calibri" w:cstheme="minorHAnsi"/>
          <w:sz w:val="24"/>
          <w:szCs w:val="24"/>
        </w:rPr>
        <w:t>w §</w:t>
      </w:r>
      <w:r w:rsidR="001A6236">
        <w:rPr>
          <w:rFonts w:eastAsia="Calibri" w:cstheme="minorHAnsi"/>
          <w:sz w:val="24"/>
          <w:szCs w:val="24"/>
        </w:rPr>
        <w:t>20</w:t>
      </w:r>
      <w:r w:rsidRPr="00AF24D8">
        <w:rPr>
          <w:rFonts w:eastAsia="Calibri" w:cstheme="minorHAnsi"/>
          <w:sz w:val="24"/>
          <w:szCs w:val="24"/>
        </w:rPr>
        <w:t xml:space="preserve"> ust. 1.</w:t>
      </w:r>
    </w:p>
    <w:p w14:paraId="759AD753" w14:textId="021073B3" w:rsidR="009307A6" w:rsidRPr="00AF24D8" w:rsidRDefault="009307A6" w:rsidP="000B2E99">
      <w:pPr>
        <w:tabs>
          <w:tab w:val="left" w:pos="284"/>
        </w:tabs>
        <w:spacing w:after="0" w:line="360" w:lineRule="auto"/>
        <w:ind w:left="284" w:hanging="284"/>
        <w:rPr>
          <w:rFonts w:eastAsia="Calibri" w:cstheme="minorHAnsi"/>
          <w:sz w:val="24"/>
          <w:szCs w:val="24"/>
        </w:rPr>
      </w:pPr>
      <w:r w:rsidRPr="00AF24D8">
        <w:rPr>
          <w:rFonts w:eastAsia="Calibri" w:cstheme="minorHAnsi"/>
          <w:sz w:val="24"/>
          <w:szCs w:val="24"/>
        </w:rPr>
        <w:t xml:space="preserve">3. </w:t>
      </w:r>
      <w:r w:rsidR="007A1C53" w:rsidRPr="00AF24D8">
        <w:rPr>
          <w:rFonts w:eastAsia="Calibri" w:cstheme="minorHAnsi"/>
          <w:sz w:val="24"/>
          <w:szCs w:val="24"/>
        </w:rPr>
        <w:tab/>
      </w:r>
      <w:r w:rsidR="00FC3026" w:rsidRPr="00AF24D8">
        <w:rPr>
          <w:rFonts w:eastAsia="Calibri" w:cstheme="minorHAnsi"/>
          <w:sz w:val="24"/>
          <w:szCs w:val="24"/>
        </w:rPr>
        <w:t>Umowa</w:t>
      </w:r>
      <w:r w:rsidRPr="00AF24D8">
        <w:rPr>
          <w:rFonts w:eastAsia="Calibri" w:cstheme="minorHAnsi"/>
          <w:sz w:val="24"/>
          <w:szCs w:val="24"/>
        </w:rPr>
        <w:t xml:space="preserve"> może zostać rozwiązana na wniosek każdej ze stron w przypadku wystąpienia okoliczności, które uniemożliwiają dalsze wykonywanie postanowień zawartych </w:t>
      </w:r>
      <w:r w:rsidR="00342371" w:rsidRPr="00AF24D8">
        <w:rPr>
          <w:rFonts w:eastAsia="Calibri" w:cstheme="minorHAnsi"/>
          <w:sz w:val="24"/>
          <w:szCs w:val="24"/>
        </w:rPr>
        <w:br/>
      </w:r>
      <w:r w:rsidRPr="00AF24D8">
        <w:rPr>
          <w:rFonts w:eastAsia="Calibri" w:cstheme="minorHAnsi"/>
          <w:sz w:val="24"/>
          <w:szCs w:val="24"/>
        </w:rPr>
        <w:t xml:space="preserve">w </w:t>
      </w:r>
      <w:r w:rsidR="00846F26" w:rsidRPr="00AF24D8">
        <w:rPr>
          <w:rFonts w:eastAsia="Calibri" w:cstheme="minorHAnsi"/>
          <w:sz w:val="24"/>
          <w:szCs w:val="24"/>
        </w:rPr>
        <w:t>Umowie</w:t>
      </w:r>
      <w:r w:rsidRPr="00AF24D8">
        <w:rPr>
          <w:rFonts w:eastAsia="Calibri" w:cstheme="minorHAnsi"/>
          <w:sz w:val="24"/>
          <w:szCs w:val="24"/>
        </w:rPr>
        <w:t xml:space="preserve">. </w:t>
      </w:r>
      <w:r w:rsidR="00604849" w:rsidRPr="00AF24D8">
        <w:rPr>
          <w:rFonts w:eastAsia="Calibri" w:cstheme="minorHAnsi"/>
          <w:sz w:val="24"/>
          <w:szCs w:val="24"/>
        </w:rPr>
        <w:t xml:space="preserve">W przypadku złożenia przez </w:t>
      </w:r>
      <w:r w:rsidR="009C02E3" w:rsidRPr="00AF24D8">
        <w:rPr>
          <w:rFonts w:eastAsia="Calibri" w:cstheme="minorHAnsi"/>
          <w:sz w:val="24"/>
          <w:szCs w:val="24"/>
        </w:rPr>
        <w:t>B</w:t>
      </w:r>
      <w:r w:rsidR="00604849" w:rsidRPr="00AF24D8">
        <w:rPr>
          <w:rFonts w:eastAsia="Calibri" w:cstheme="minorHAnsi"/>
          <w:sz w:val="24"/>
          <w:szCs w:val="24"/>
        </w:rPr>
        <w:t xml:space="preserve">eneficjenta wniosku o rozwiązanie </w:t>
      </w:r>
      <w:r w:rsidR="00846F26" w:rsidRPr="00AF24D8">
        <w:rPr>
          <w:rFonts w:eastAsia="Calibri" w:cstheme="minorHAnsi"/>
          <w:sz w:val="24"/>
          <w:szCs w:val="24"/>
        </w:rPr>
        <w:t>Umowy</w:t>
      </w:r>
      <w:r w:rsidR="00604849" w:rsidRPr="00AF24D8">
        <w:rPr>
          <w:rFonts w:eastAsia="Calibri" w:cstheme="minorHAnsi"/>
          <w:sz w:val="24"/>
          <w:szCs w:val="24"/>
        </w:rPr>
        <w:t>, jej rozwiązanie następuje po jego zaakceptowaniu przez IZ.</w:t>
      </w:r>
    </w:p>
    <w:p w14:paraId="354832AB" w14:textId="77777777" w:rsidR="00EB4B28" w:rsidRDefault="00EB4B28" w:rsidP="000B2E99">
      <w:pPr>
        <w:spacing w:after="0" w:line="360" w:lineRule="auto"/>
        <w:rPr>
          <w:rFonts w:eastAsia="Calibri" w:cstheme="minorHAnsi"/>
          <w:b/>
          <w:sz w:val="24"/>
          <w:szCs w:val="24"/>
        </w:rPr>
      </w:pPr>
    </w:p>
    <w:p w14:paraId="4A23755B" w14:textId="3B8EB7BA"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 2</w:t>
      </w:r>
      <w:r w:rsidR="00536A5D">
        <w:rPr>
          <w:rFonts w:eastAsia="Calibri" w:cstheme="minorHAnsi"/>
          <w:b/>
          <w:sz w:val="24"/>
          <w:szCs w:val="24"/>
        </w:rPr>
        <w:t>8</w:t>
      </w:r>
    </w:p>
    <w:p w14:paraId="4D5A0F81" w14:textId="6D2B28A5" w:rsidR="009307A6" w:rsidRPr="00AF24D8" w:rsidRDefault="009307A6" w:rsidP="000B2E99">
      <w:pPr>
        <w:numPr>
          <w:ilvl w:val="0"/>
          <w:numId w:val="31"/>
        </w:numPr>
        <w:autoSpaceDE w:val="0"/>
        <w:autoSpaceDN w:val="0"/>
        <w:adjustRightInd w:val="0"/>
        <w:spacing w:after="0" w:line="360" w:lineRule="auto"/>
        <w:ind w:left="284" w:hanging="284"/>
        <w:rPr>
          <w:rFonts w:eastAsia="Calibri" w:cstheme="minorHAnsi"/>
          <w:sz w:val="24"/>
          <w:szCs w:val="24"/>
        </w:rPr>
      </w:pPr>
      <w:r w:rsidRPr="00AF24D8">
        <w:rPr>
          <w:rFonts w:eastAsia="Calibri" w:cstheme="minorHAnsi"/>
          <w:sz w:val="24"/>
          <w:szCs w:val="24"/>
        </w:rPr>
        <w:t xml:space="preserve">W przypadku rozwiązania </w:t>
      </w:r>
      <w:r w:rsidR="00846F26" w:rsidRPr="00AF24D8">
        <w:rPr>
          <w:rFonts w:eastAsia="Calibri" w:cstheme="minorHAnsi"/>
          <w:sz w:val="24"/>
          <w:szCs w:val="24"/>
        </w:rPr>
        <w:t>Umowy</w:t>
      </w:r>
      <w:r w:rsidRPr="00AF24D8">
        <w:rPr>
          <w:rFonts w:eastAsia="Calibri" w:cstheme="minorHAnsi"/>
          <w:sz w:val="24"/>
          <w:szCs w:val="24"/>
        </w:rPr>
        <w:t>, na podstawie § 2</w:t>
      </w:r>
      <w:r w:rsidR="00967E84">
        <w:rPr>
          <w:rFonts w:eastAsia="Calibri" w:cstheme="minorHAnsi"/>
          <w:sz w:val="24"/>
          <w:szCs w:val="24"/>
        </w:rPr>
        <w:t>7</w:t>
      </w:r>
      <w:r w:rsidRPr="00AF24D8">
        <w:rPr>
          <w:rFonts w:eastAsia="Calibri" w:cstheme="minorHAnsi"/>
          <w:sz w:val="24"/>
          <w:szCs w:val="24"/>
        </w:rPr>
        <w:t xml:space="preserve">, Beneficjent zobowiązany jest do zwrotu całości otrzymanego </w:t>
      </w:r>
      <w:r w:rsidR="00342371" w:rsidRPr="00AF24D8">
        <w:rPr>
          <w:rFonts w:eastAsia="Calibri" w:cstheme="minorHAnsi"/>
          <w:sz w:val="24"/>
          <w:szCs w:val="24"/>
        </w:rPr>
        <w:t>d</w:t>
      </w:r>
      <w:r w:rsidRPr="00AF24D8">
        <w:rPr>
          <w:rFonts w:eastAsia="Calibri" w:cstheme="minorHAnsi"/>
          <w:sz w:val="24"/>
          <w:szCs w:val="24"/>
        </w:rPr>
        <w:t>ofinansowania wraz z odsetkami w wysokości określonej jak dla zaległości podatkowych liczonymi od dnia przekazania środków dofinansowania do dnia zwrotu środków przez Beneficjenta</w:t>
      </w:r>
      <w:r w:rsidR="00345763" w:rsidRPr="00AF24D8">
        <w:rPr>
          <w:rFonts w:eastAsia="Calibri" w:cstheme="minorHAnsi"/>
          <w:sz w:val="24"/>
          <w:szCs w:val="24"/>
        </w:rPr>
        <w:t>, w terminie wskazanym w piśmie I</w:t>
      </w:r>
      <w:r w:rsidR="00AB2071" w:rsidRPr="00AF24D8">
        <w:rPr>
          <w:rFonts w:eastAsia="Calibri" w:cstheme="minorHAnsi"/>
          <w:sz w:val="24"/>
          <w:szCs w:val="24"/>
        </w:rPr>
        <w:t xml:space="preserve">nstytucji </w:t>
      </w:r>
      <w:r w:rsidR="00345763" w:rsidRPr="00AF24D8">
        <w:rPr>
          <w:rFonts w:eastAsia="Calibri" w:cstheme="minorHAnsi"/>
          <w:sz w:val="24"/>
          <w:szCs w:val="24"/>
        </w:rPr>
        <w:t>Z</w:t>
      </w:r>
      <w:r w:rsidR="00AB2071" w:rsidRPr="00AF24D8">
        <w:rPr>
          <w:rFonts w:eastAsia="Calibri" w:cstheme="minorHAnsi"/>
          <w:sz w:val="24"/>
          <w:szCs w:val="24"/>
        </w:rPr>
        <w:t>arządz</w:t>
      </w:r>
      <w:r w:rsidR="005B30C5" w:rsidRPr="00AF24D8">
        <w:rPr>
          <w:rFonts w:eastAsia="Calibri" w:cstheme="minorHAnsi"/>
          <w:sz w:val="24"/>
          <w:szCs w:val="24"/>
        </w:rPr>
        <w:t>a</w:t>
      </w:r>
      <w:r w:rsidR="00AB2071" w:rsidRPr="00AF24D8">
        <w:rPr>
          <w:rFonts w:eastAsia="Calibri" w:cstheme="minorHAnsi"/>
          <w:sz w:val="24"/>
          <w:szCs w:val="24"/>
        </w:rPr>
        <w:t>jącej</w:t>
      </w:r>
      <w:r w:rsidR="00345763" w:rsidRPr="00AF24D8">
        <w:rPr>
          <w:rFonts w:eastAsia="Calibri" w:cstheme="minorHAnsi"/>
          <w:sz w:val="24"/>
          <w:szCs w:val="24"/>
        </w:rPr>
        <w:t xml:space="preserve"> informującym o rozwiązaniu </w:t>
      </w:r>
      <w:r w:rsidR="00846F26" w:rsidRPr="00AF24D8">
        <w:rPr>
          <w:rFonts w:eastAsia="Calibri" w:cstheme="minorHAnsi"/>
          <w:sz w:val="24"/>
          <w:szCs w:val="24"/>
        </w:rPr>
        <w:t>Umowy</w:t>
      </w:r>
      <w:r w:rsidR="00345763" w:rsidRPr="00AF24D8">
        <w:rPr>
          <w:rFonts w:eastAsia="Calibri" w:cstheme="minorHAnsi"/>
          <w:sz w:val="24"/>
          <w:szCs w:val="24"/>
        </w:rPr>
        <w:t xml:space="preserve"> i wzywającym do zwrotu dofinansowania</w:t>
      </w:r>
    </w:p>
    <w:p w14:paraId="1311B3D7" w14:textId="2BC3261F" w:rsidR="009307A6" w:rsidRPr="00AF24D8" w:rsidRDefault="009307A6" w:rsidP="000B2E99">
      <w:pPr>
        <w:numPr>
          <w:ilvl w:val="0"/>
          <w:numId w:val="31"/>
        </w:numPr>
        <w:autoSpaceDE w:val="0"/>
        <w:autoSpaceDN w:val="0"/>
        <w:adjustRightInd w:val="0"/>
        <w:spacing w:after="0" w:line="360" w:lineRule="auto"/>
        <w:ind w:left="284" w:hanging="284"/>
        <w:rPr>
          <w:rFonts w:eastAsia="Calibri" w:cstheme="minorHAnsi"/>
          <w:sz w:val="24"/>
          <w:szCs w:val="24"/>
        </w:rPr>
      </w:pPr>
      <w:r w:rsidRPr="00AF24D8">
        <w:rPr>
          <w:rFonts w:eastAsia="Calibri" w:cstheme="minorHAnsi"/>
          <w:sz w:val="24"/>
          <w:szCs w:val="24"/>
        </w:rPr>
        <w:t xml:space="preserve">W przypadku niedokonania zwrotu </w:t>
      </w:r>
      <w:r w:rsidR="00345763" w:rsidRPr="00AF24D8">
        <w:rPr>
          <w:rFonts w:eastAsia="Calibri" w:cstheme="minorHAnsi"/>
          <w:sz w:val="24"/>
          <w:szCs w:val="24"/>
        </w:rPr>
        <w:t xml:space="preserve">dofinansowania wraz z odsetkami </w:t>
      </w:r>
      <w:r w:rsidRPr="00AF24D8">
        <w:rPr>
          <w:rFonts w:eastAsia="Calibri" w:cstheme="minorHAnsi"/>
          <w:sz w:val="24"/>
          <w:szCs w:val="24"/>
        </w:rPr>
        <w:t>zgodnie z ust. 1, stosuje się odpowiednio § 1</w:t>
      </w:r>
      <w:r w:rsidR="00967E84">
        <w:rPr>
          <w:rFonts w:eastAsia="Calibri" w:cstheme="minorHAnsi"/>
          <w:sz w:val="24"/>
          <w:szCs w:val="24"/>
        </w:rPr>
        <w:t>5</w:t>
      </w:r>
      <w:r w:rsidRPr="00AF24D8">
        <w:rPr>
          <w:rFonts w:eastAsia="Calibri" w:cstheme="minorHAnsi"/>
          <w:sz w:val="24"/>
          <w:szCs w:val="24"/>
        </w:rPr>
        <w:t xml:space="preserve"> </w:t>
      </w:r>
      <w:r w:rsidR="00846F26" w:rsidRPr="00AF24D8">
        <w:rPr>
          <w:rFonts w:eastAsia="Calibri" w:cstheme="minorHAnsi"/>
          <w:sz w:val="24"/>
          <w:szCs w:val="24"/>
        </w:rPr>
        <w:t>Umowy</w:t>
      </w:r>
      <w:r w:rsidRPr="00AF24D8">
        <w:rPr>
          <w:rFonts w:eastAsia="Calibri" w:cstheme="minorHAnsi"/>
          <w:sz w:val="24"/>
          <w:szCs w:val="24"/>
        </w:rPr>
        <w:t>.</w:t>
      </w:r>
    </w:p>
    <w:p w14:paraId="292CE8C4" w14:textId="77777777" w:rsidR="009307A6" w:rsidRPr="00AF24D8" w:rsidRDefault="009307A6" w:rsidP="000B2E99">
      <w:pPr>
        <w:keepNext/>
        <w:spacing w:after="0" w:line="360" w:lineRule="auto"/>
        <w:rPr>
          <w:rFonts w:eastAsia="Calibri" w:cstheme="minorHAnsi"/>
          <w:b/>
          <w:sz w:val="24"/>
          <w:szCs w:val="24"/>
        </w:rPr>
      </w:pPr>
    </w:p>
    <w:p w14:paraId="3AEA80BE" w14:textId="77777777" w:rsidR="009307A6" w:rsidRPr="00AF24D8" w:rsidRDefault="009307A6" w:rsidP="000B2E99">
      <w:pPr>
        <w:keepNext/>
        <w:spacing w:after="0" w:line="360" w:lineRule="auto"/>
        <w:rPr>
          <w:rFonts w:eastAsia="Calibri" w:cstheme="minorHAnsi"/>
          <w:b/>
          <w:sz w:val="24"/>
          <w:szCs w:val="24"/>
        </w:rPr>
      </w:pPr>
      <w:r w:rsidRPr="00AF24D8">
        <w:rPr>
          <w:rFonts w:eastAsia="Calibri" w:cstheme="minorHAnsi"/>
          <w:b/>
          <w:sz w:val="24"/>
          <w:szCs w:val="24"/>
        </w:rPr>
        <w:t>Postanowienia końcowe</w:t>
      </w:r>
    </w:p>
    <w:p w14:paraId="5159D52F" w14:textId="789A478E" w:rsidR="009307A6" w:rsidRPr="00AF24D8" w:rsidRDefault="009307A6" w:rsidP="000B2E99">
      <w:pPr>
        <w:keepNext/>
        <w:spacing w:after="0" w:line="360" w:lineRule="auto"/>
        <w:rPr>
          <w:rFonts w:eastAsia="Calibri" w:cstheme="minorHAnsi"/>
          <w:b/>
          <w:sz w:val="24"/>
          <w:szCs w:val="24"/>
        </w:rPr>
      </w:pPr>
      <w:r w:rsidRPr="00AF24D8">
        <w:rPr>
          <w:rFonts w:eastAsia="Calibri" w:cstheme="minorHAnsi"/>
          <w:b/>
          <w:sz w:val="24"/>
          <w:szCs w:val="24"/>
        </w:rPr>
        <w:t>§ 2</w:t>
      </w:r>
      <w:r w:rsidR="00536A5D">
        <w:rPr>
          <w:rFonts w:eastAsia="Calibri" w:cstheme="minorHAnsi"/>
          <w:b/>
          <w:sz w:val="24"/>
          <w:szCs w:val="24"/>
        </w:rPr>
        <w:t>9</w:t>
      </w:r>
    </w:p>
    <w:p w14:paraId="7E5455F2" w14:textId="7E234D59" w:rsidR="009307A6" w:rsidRPr="00AF24D8" w:rsidRDefault="009307A6" w:rsidP="000B2E99">
      <w:pPr>
        <w:numPr>
          <w:ilvl w:val="0"/>
          <w:numId w:val="3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 xml:space="preserve">Prawa i obowiązki Beneficjenta wynikające z </w:t>
      </w:r>
      <w:r w:rsidR="00846F26" w:rsidRPr="00AF24D8">
        <w:rPr>
          <w:rFonts w:eastAsia="Calibri" w:cstheme="minorHAnsi"/>
          <w:sz w:val="24"/>
          <w:szCs w:val="24"/>
        </w:rPr>
        <w:t>Umowy</w:t>
      </w:r>
      <w:r w:rsidRPr="00AF24D8">
        <w:rPr>
          <w:rFonts w:eastAsia="Calibri" w:cstheme="minorHAnsi"/>
          <w:sz w:val="24"/>
          <w:szCs w:val="24"/>
        </w:rPr>
        <w:t xml:space="preserve"> nie mogą być przenoszone na osoby trzecie, bez </w:t>
      </w:r>
      <w:r w:rsidR="00674330" w:rsidRPr="00AF24D8">
        <w:rPr>
          <w:rFonts w:eastAsia="Calibri" w:cstheme="minorHAnsi"/>
          <w:sz w:val="24"/>
          <w:szCs w:val="24"/>
        </w:rPr>
        <w:t xml:space="preserve">uprzedniej </w:t>
      </w:r>
      <w:r w:rsidRPr="00AF24D8">
        <w:rPr>
          <w:rFonts w:eastAsia="Calibri" w:cstheme="minorHAnsi"/>
          <w:sz w:val="24"/>
          <w:szCs w:val="24"/>
        </w:rPr>
        <w:t>zgody Instytucji Zarządzającej</w:t>
      </w:r>
      <w:r w:rsidR="00674330" w:rsidRPr="00AF24D8">
        <w:rPr>
          <w:rFonts w:eastAsia="Calibri" w:cstheme="minorHAnsi"/>
          <w:sz w:val="24"/>
          <w:szCs w:val="24"/>
        </w:rPr>
        <w:t xml:space="preserve"> wyrażonej na piśmie</w:t>
      </w:r>
      <w:r w:rsidRPr="00AF24D8">
        <w:rPr>
          <w:rFonts w:eastAsia="Calibri" w:cstheme="minorHAnsi"/>
          <w:sz w:val="24"/>
          <w:szCs w:val="24"/>
        </w:rPr>
        <w:t xml:space="preserve">. Powyższy </w:t>
      </w:r>
      <w:r w:rsidR="00662398" w:rsidRPr="00AF24D8">
        <w:rPr>
          <w:rFonts w:eastAsia="Calibri" w:cstheme="minorHAnsi"/>
          <w:sz w:val="24"/>
          <w:szCs w:val="24"/>
        </w:rPr>
        <w:t>zapis nie</w:t>
      </w:r>
      <w:r w:rsidRPr="00AF24D8">
        <w:rPr>
          <w:rFonts w:eastAsia="Calibri" w:cstheme="minorHAnsi"/>
          <w:sz w:val="24"/>
          <w:szCs w:val="24"/>
        </w:rPr>
        <w:t xml:space="preserve"> </w:t>
      </w:r>
      <w:r w:rsidR="00E53DA5" w:rsidRPr="00AF24D8">
        <w:rPr>
          <w:rFonts w:eastAsia="Calibri" w:cstheme="minorHAnsi"/>
          <w:sz w:val="24"/>
          <w:szCs w:val="24"/>
        </w:rPr>
        <w:t>dotyczy przenoszenia</w:t>
      </w:r>
      <w:r w:rsidRPr="00AF24D8">
        <w:rPr>
          <w:rFonts w:eastAsia="Calibri" w:cstheme="minorHAnsi"/>
          <w:sz w:val="24"/>
          <w:szCs w:val="24"/>
        </w:rPr>
        <w:t xml:space="preserve"> praw </w:t>
      </w:r>
      <w:r w:rsidR="00674330" w:rsidRPr="00AF24D8">
        <w:rPr>
          <w:rFonts w:eastAsia="Calibri" w:cstheme="minorHAnsi"/>
          <w:sz w:val="24"/>
          <w:szCs w:val="24"/>
        </w:rPr>
        <w:t xml:space="preserve">i obowiązków </w:t>
      </w:r>
      <w:r w:rsidRPr="00AF24D8">
        <w:rPr>
          <w:rFonts w:eastAsia="Calibri" w:cstheme="minorHAnsi"/>
          <w:sz w:val="24"/>
          <w:szCs w:val="24"/>
        </w:rPr>
        <w:t xml:space="preserve">w ramach </w:t>
      </w:r>
      <w:r w:rsidR="0001205A" w:rsidRPr="00AF24D8">
        <w:rPr>
          <w:rFonts w:eastAsia="Calibri" w:cstheme="minorHAnsi"/>
          <w:sz w:val="24"/>
          <w:szCs w:val="24"/>
        </w:rPr>
        <w:t xml:space="preserve">umowy/porozumienia </w:t>
      </w:r>
      <w:r w:rsidR="00B057D3">
        <w:rPr>
          <w:rFonts w:eastAsia="Calibri" w:cstheme="minorHAnsi"/>
          <w:sz w:val="24"/>
          <w:szCs w:val="24"/>
        </w:rPr>
        <w:br/>
      </w:r>
      <w:r w:rsidR="0001205A" w:rsidRPr="00AF24D8">
        <w:rPr>
          <w:rFonts w:eastAsia="Calibri" w:cstheme="minorHAnsi"/>
          <w:sz w:val="24"/>
          <w:szCs w:val="24"/>
        </w:rPr>
        <w:t xml:space="preserve">o </w:t>
      </w:r>
      <w:r w:rsidRPr="00AF24D8">
        <w:rPr>
          <w:rFonts w:eastAsia="Calibri" w:cstheme="minorHAnsi"/>
          <w:sz w:val="24"/>
          <w:szCs w:val="24"/>
        </w:rPr>
        <w:t>partnerstw</w:t>
      </w:r>
      <w:r w:rsidR="0001205A" w:rsidRPr="00AF24D8">
        <w:rPr>
          <w:rFonts w:eastAsia="Calibri" w:cstheme="minorHAnsi"/>
          <w:sz w:val="24"/>
          <w:szCs w:val="24"/>
        </w:rPr>
        <w:t>ie</w:t>
      </w:r>
      <w:r w:rsidRPr="00AF24D8">
        <w:rPr>
          <w:rFonts w:eastAsia="Calibri" w:cstheme="minorHAnsi"/>
          <w:sz w:val="24"/>
          <w:szCs w:val="24"/>
        </w:rPr>
        <w:t>.</w:t>
      </w:r>
    </w:p>
    <w:p w14:paraId="04721802" w14:textId="4270FF3C" w:rsidR="009307A6" w:rsidRPr="00AF24D8" w:rsidRDefault="009307A6" w:rsidP="000B2E99">
      <w:pPr>
        <w:numPr>
          <w:ilvl w:val="0"/>
          <w:numId w:val="3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Beneficjent zobowiązuje się wprowadzić</w:t>
      </w:r>
      <w:r w:rsidR="00674330" w:rsidRPr="00AF24D8">
        <w:rPr>
          <w:rFonts w:eastAsia="Calibri" w:cstheme="minorHAnsi"/>
          <w:sz w:val="24"/>
          <w:szCs w:val="24"/>
        </w:rPr>
        <w:t xml:space="preserve"> do umowy/porozumienia o partnerstwie zapisy określające</w:t>
      </w:r>
      <w:r w:rsidRPr="00AF24D8">
        <w:rPr>
          <w:rFonts w:eastAsia="Calibri" w:cstheme="minorHAnsi"/>
          <w:sz w:val="24"/>
          <w:szCs w:val="24"/>
        </w:rPr>
        <w:t xml:space="preserve"> prawa i obowiązki </w:t>
      </w:r>
      <w:r w:rsidR="0001205A" w:rsidRPr="00AF24D8">
        <w:rPr>
          <w:rFonts w:eastAsia="Calibri" w:cstheme="minorHAnsi"/>
          <w:sz w:val="24"/>
          <w:szCs w:val="24"/>
        </w:rPr>
        <w:t>p</w:t>
      </w:r>
      <w:r w:rsidRPr="00AF24D8">
        <w:rPr>
          <w:rFonts w:eastAsia="Calibri" w:cstheme="minorHAnsi"/>
          <w:sz w:val="24"/>
          <w:szCs w:val="24"/>
        </w:rPr>
        <w:t>artnerów wynikające z</w:t>
      </w:r>
      <w:r w:rsidR="00674330" w:rsidRPr="00AF24D8">
        <w:rPr>
          <w:rFonts w:eastAsia="Calibri" w:cstheme="minorHAnsi"/>
          <w:sz w:val="24"/>
          <w:szCs w:val="24"/>
        </w:rPr>
        <w:t xml:space="preserve"> niniejszej</w:t>
      </w:r>
      <w:r w:rsidRPr="00AF24D8">
        <w:rPr>
          <w:rFonts w:eastAsia="Calibri" w:cstheme="minorHAnsi"/>
          <w:sz w:val="24"/>
          <w:szCs w:val="24"/>
        </w:rPr>
        <w:t xml:space="preserve"> </w:t>
      </w:r>
      <w:r w:rsidR="00846F26" w:rsidRPr="00AF24D8">
        <w:rPr>
          <w:rFonts w:eastAsia="Calibri" w:cstheme="minorHAnsi"/>
          <w:sz w:val="24"/>
          <w:szCs w:val="24"/>
        </w:rPr>
        <w:t>Umowy</w:t>
      </w:r>
      <w:r w:rsidR="00674330" w:rsidRPr="00AF24D8">
        <w:rPr>
          <w:rFonts w:eastAsia="Calibri" w:cstheme="minorHAnsi"/>
          <w:sz w:val="24"/>
          <w:szCs w:val="24"/>
        </w:rPr>
        <w:t>.</w:t>
      </w:r>
    </w:p>
    <w:p w14:paraId="280FB834" w14:textId="2B5B5C0D" w:rsidR="00C56532" w:rsidRPr="00AF24D8" w:rsidRDefault="00C56532" w:rsidP="000B2E99">
      <w:pPr>
        <w:numPr>
          <w:ilvl w:val="0"/>
          <w:numId w:val="32"/>
        </w:numPr>
        <w:autoSpaceDE w:val="0"/>
        <w:autoSpaceDN w:val="0"/>
        <w:adjustRightInd w:val="0"/>
        <w:spacing w:after="0" w:line="360" w:lineRule="auto"/>
        <w:ind w:left="360"/>
        <w:rPr>
          <w:rFonts w:eastAsia="Calibri" w:cstheme="minorHAnsi"/>
          <w:sz w:val="24"/>
          <w:szCs w:val="24"/>
        </w:rPr>
      </w:pPr>
      <w:r w:rsidRPr="00AF24D8">
        <w:rPr>
          <w:rFonts w:eastAsia="Calibri" w:cstheme="minorHAnsi"/>
          <w:iCs/>
          <w:sz w:val="24"/>
          <w:szCs w:val="24"/>
        </w:rPr>
        <w:t xml:space="preserve">Instytucja Zarządzająca </w:t>
      </w:r>
      <w:r w:rsidR="00B51ADF" w:rsidRPr="00AF24D8">
        <w:rPr>
          <w:rFonts w:eastAsia="Calibri" w:cstheme="minorHAnsi"/>
          <w:iCs/>
          <w:sz w:val="24"/>
          <w:szCs w:val="24"/>
        </w:rPr>
        <w:t>na uzasadniony wniosek Beneficjenta,</w:t>
      </w:r>
      <w:r w:rsidR="00674330" w:rsidRPr="00AF24D8">
        <w:rPr>
          <w:rFonts w:eastAsia="Calibri" w:cstheme="minorHAnsi"/>
          <w:iCs/>
          <w:sz w:val="24"/>
          <w:szCs w:val="24"/>
        </w:rPr>
        <w:t xml:space="preserve"> w granicach obowiązujących przepisów i niniejszej </w:t>
      </w:r>
      <w:r w:rsidR="00984CEF" w:rsidRPr="00AF24D8">
        <w:rPr>
          <w:rFonts w:eastAsia="Calibri" w:cstheme="minorHAnsi"/>
          <w:iCs/>
          <w:sz w:val="24"/>
          <w:szCs w:val="24"/>
        </w:rPr>
        <w:t>Umowy</w:t>
      </w:r>
      <w:r w:rsidR="00674330" w:rsidRPr="00AF24D8">
        <w:rPr>
          <w:rFonts w:eastAsia="Calibri" w:cstheme="minorHAnsi"/>
          <w:iCs/>
          <w:sz w:val="24"/>
          <w:szCs w:val="24"/>
        </w:rPr>
        <w:t>,</w:t>
      </w:r>
      <w:r w:rsidR="00B51ADF" w:rsidRPr="00AF24D8">
        <w:rPr>
          <w:rFonts w:eastAsia="Calibri" w:cstheme="minorHAnsi"/>
          <w:iCs/>
          <w:sz w:val="24"/>
          <w:szCs w:val="24"/>
        </w:rPr>
        <w:t xml:space="preserve"> </w:t>
      </w:r>
      <w:r w:rsidRPr="00AF24D8">
        <w:rPr>
          <w:rFonts w:eastAsia="Calibri" w:cstheme="minorHAnsi"/>
          <w:iCs/>
          <w:sz w:val="24"/>
          <w:szCs w:val="24"/>
        </w:rPr>
        <w:t>może wyrazić zgodę na zmianę terminów</w:t>
      </w:r>
      <w:r w:rsidR="00B51ADF" w:rsidRPr="00AF24D8">
        <w:rPr>
          <w:rFonts w:eastAsia="Calibri" w:cstheme="minorHAnsi"/>
          <w:iCs/>
          <w:sz w:val="24"/>
          <w:szCs w:val="24"/>
        </w:rPr>
        <w:t>,</w:t>
      </w:r>
      <w:r w:rsidRPr="00AF24D8">
        <w:rPr>
          <w:rFonts w:eastAsia="Calibri" w:cstheme="minorHAnsi"/>
          <w:iCs/>
          <w:sz w:val="24"/>
          <w:szCs w:val="24"/>
        </w:rPr>
        <w:t xml:space="preserve"> </w:t>
      </w:r>
      <w:r w:rsidR="00B51ADF" w:rsidRPr="00AF24D8">
        <w:rPr>
          <w:rFonts w:eastAsia="Calibri" w:cstheme="minorHAnsi"/>
          <w:iCs/>
          <w:sz w:val="24"/>
          <w:szCs w:val="24"/>
        </w:rPr>
        <w:t xml:space="preserve">wskazanych w </w:t>
      </w:r>
      <w:r w:rsidR="00984CEF" w:rsidRPr="00AF24D8">
        <w:rPr>
          <w:rFonts w:eastAsia="Calibri" w:cstheme="minorHAnsi"/>
          <w:iCs/>
          <w:sz w:val="24"/>
          <w:szCs w:val="24"/>
        </w:rPr>
        <w:t>Umowie</w:t>
      </w:r>
      <w:r w:rsidR="00B51ADF" w:rsidRPr="00AF24D8">
        <w:rPr>
          <w:rFonts w:eastAsia="Calibri" w:cstheme="minorHAnsi"/>
          <w:iCs/>
          <w:sz w:val="24"/>
          <w:szCs w:val="24"/>
        </w:rPr>
        <w:t xml:space="preserve">, </w:t>
      </w:r>
      <w:r w:rsidRPr="00AF24D8">
        <w:rPr>
          <w:rFonts w:eastAsia="Calibri" w:cstheme="minorHAnsi"/>
          <w:iCs/>
          <w:sz w:val="24"/>
          <w:szCs w:val="24"/>
        </w:rPr>
        <w:t xml:space="preserve">obowiązujących Beneficjenta </w:t>
      </w:r>
      <w:r w:rsidR="00B51ADF" w:rsidRPr="00AF24D8">
        <w:rPr>
          <w:rFonts w:eastAsia="Calibri" w:cstheme="minorHAnsi"/>
          <w:iCs/>
          <w:sz w:val="24"/>
          <w:szCs w:val="24"/>
        </w:rPr>
        <w:t xml:space="preserve">w zakresie składanych dokumentów, z wyłączeniem terminu na złożenie wniosku rozliczającego zaliczkę, </w:t>
      </w:r>
      <w:r w:rsidR="00B057D3">
        <w:rPr>
          <w:rFonts w:eastAsia="Calibri" w:cstheme="minorHAnsi"/>
          <w:iCs/>
          <w:sz w:val="24"/>
          <w:szCs w:val="24"/>
        </w:rPr>
        <w:br/>
      </w:r>
      <w:r w:rsidR="00B51ADF" w:rsidRPr="00AF24D8">
        <w:rPr>
          <w:rFonts w:eastAsia="Calibri" w:cstheme="minorHAnsi"/>
          <w:iCs/>
          <w:sz w:val="24"/>
          <w:szCs w:val="24"/>
        </w:rPr>
        <w:t>o którym mowa w § 9 ust. 3.</w:t>
      </w:r>
    </w:p>
    <w:p w14:paraId="7E1A748F" w14:textId="77777777" w:rsidR="009307A6" w:rsidRPr="00AF24D8" w:rsidRDefault="009307A6" w:rsidP="000B2E99">
      <w:pPr>
        <w:autoSpaceDE w:val="0"/>
        <w:autoSpaceDN w:val="0"/>
        <w:adjustRightInd w:val="0"/>
        <w:spacing w:after="0" w:line="360" w:lineRule="auto"/>
        <w:rPr>
          <w:rFonts w:eastAsia="Calibri" w:cstheme="minorHAnsi"/>
          <w:sz w:val="24"/>
          <w:szCs w:val="24"/>
        </w:rPr>
      </w:pPr>
    </w:p>
    <w:p w14:paraId="294074B1" w14:textId="51B7F9B0" w:rsidR="009307A6" w:rsidRPr="00AF24D8" w:rsidRDefault="009307A6" w:rsidP="000B2E99">
      <w:pPr>
        <w:spacing w:after="0" w:line="360" w:lineRule="auto"/>
        <w:rPr>
          <w:rFonts w:eastAsia="Calibri" w:cstheme="minorHAnsi"/>
          <w:b/>
          <w:i/>
          <w:sz w:val="24"/>
          <w:szCs w:val="24"/>
        </w:rPr>
      </w:pPr>
      <w:r w:rsidRPr="00AF24D8">
        <w:rPr>
          <w:rFonts w:eastAsia="Calibri" w:cstheme="minorHAnsi"/>
          <w:b/>
          <w:sz w:val="24"/>
          <w:szCs w:val="24"/>
        </w:rPr>
        <w:t xml:space="preserve">§ </w:t>
      </w:r>
      <w:r w:rsidR="00536A5D">
        <w:rPr>
          <w:rFonts w:eastAsia="Calibri" w:cstheme="minorHAnsi"/>
          <w:b/>
          <w:sz w:val="24"/>
          <w:szCs w:val="24"/>
        </w:rPr>
        <w:t>30</w:t>
      </w:r>
    </w:p>
    <w:p w14:paraId="28C97D06" w14:textId="5EE08956" w:rsidR="009307A6" w:rsidRPr="00AF24D8" w:rsidRDefault="009307A6" w:rsidP="000B2E99">
      <w:pPr>
        <w:autoSpaceDE w:val="0"/>
        <w:autoSpaceDN w:val="0"/>
        <w:adjustRightInd w:val="0"/>
        <w:spacing w:after="0" w:line="360" w:lineRule="auto"/>
        <w:rPr>
          <w:rFonts w:eastAsia="Calibri" w:cstheme="minorHAnsi"/>
          <w:sz w:val="24"/>
          <w:szCs w:val="24"/>
        </w:rPr>
      </w:pPr>
      <w:r w:rsidRPr="00AF24D8">
        <w:rPr>
          <w:rFonts w:eastAsia="Calibri" w:cstheme="minorHAnsi"/>
          <w:sz w:val="24"/>
          <w:szCs w:val="24"/>
        </w:rPr>
        <w:t xml:space="preserve">W sprawach nieuregulowanych </w:t>
      </w:r>
      <w:r w:rsidR="00BF370B" w:rsidRPr="00AF24D8">
        <w:rPr>
          <w:rFonts w:eastAsia="Calibri" w:cstheme="minorHAnsi"/>
          <w:sz w:val="24"/>
          <w:szCs w:val="24"/>
        </w:rPr>
        <w:t>Umową</w:t>
      </w:r>
      <w:r w:rsidRPr="00AF24D8">
        <w:rPr>
          <w:rFonts w:eastAsia="Calibri" w:cstheme="minorHAnsi"/>
          <w:sz w:val="24"/>
          <w:szCs w:val="24"/>
        </w:rPr>
        <w:t xml:space="preserve"> zastosowanie mają odpowied</w:t>
      </w:r>
      <w:r w:rsidR="00931246" w:rsidRPr="00AF24D8">
        <w:rPr>
          <w:rFonts w:eastAsia="Calibri" w:cstheme="minorHAnsi"/>
          <w:sz w:val="24"/>
          <w:szCs w:val="24"/>
        </w:rPr>
        <w:t xml:space="preserve">nie reguły i zasady wynikające </w:t>
      </w:r>
      <w:r w:rsidRPr="00AF24D8">
        <w:rPr>
          <w:rFonts w:eastAsia="Calibri" w:cstheme="minorHAnsi"/>
          <w:sz w:val="24"/>
          <w:szCs w:val="24"/>
        </w:rPr>
        <w:t xml:space="preserve">z </w:t>
      </w:r>
      <w:r w:rsidR="00DB2196" w:rsidRPr="00AF24D8">
        <w:rPr>
          <w:rFonts w:eastAsia="Calibri" w:cstheme="minorHAnsi"/>
          <w:sz w:val="24"/>
          <w:szCs w:val="24"/>
        </w:rPr>
        <w:t>p</w:t>
      </w:r>
      <w:r w:rsidRPr="00AF24D8">
        <w:rPr>
          <w:rFonts w:eastAsia="Calibri" w:cstheme="minorHAnsi"/>
          <w:sz w:val="24"/>
          <w:szCs w:val="24"/>
        </w:rPr>
        <w:t xml:space="preserve">rogramu, a także odpowiednie przepisy prawa Unii Europejskiej, </w:t>
      </w:r>
      <w:r w:rsidR="00DB2196" w:rsidRPr="00AF24D8">
        <w:rPr>
          <w:rFonts w:eastAsia="Calibri" w:cstheme="minorHAnsi"/>
          <w:sz w:val="24"/>
          <w:szCs w:val="24"/>
        </w:rPr>
        <w:br/>
      </w:r>
      <w:r w:rsidRPr="00AF24D8">
        <w:rPr>
          <w:rFonts w:eastAsia="Calibri" w:cstheme="minorHAnsi"/>
          <w:sz w:val="24"/>
          <w:szCs w:val="24"/>
        </w:rPr>
        <w:t>w szczególności:</w:t>
      </w:r>
    </w:p>
    <w:p w14:paraId="54CE1709" w14:textId="03FC7DF0" w:rsidR="009307A6" w:rsidRPr="00AF24D8" w:rsidRDefault="009C3B7E" w:rsidP="000B2E99">
      <w:pPr>
        <w:numPr>
          <w:ilvl w:val="1"/>
          <w:numId w:val="3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r</w:t>
      </w:r>
      <w:r w:rsidR="009307A6" w:rsidRPr="00AF24D8">
        <w:rPr>
          <w:rFonts w:eastAsia="Calibri" w:cstheme="minorHAnsi"/>
          <w:sz w:val="24"/>
          <w:szCs w:val="24"/>
        </w:rPr>
        <w:t>ozporządzenie ogólne,</w:t>
      </w:r>
    </w:p>
    <w:p w14:paraId="01569588" w14:textId="08780B33" w:rsidR="009307A6" w:rsidRPr="00AF24D8" w:rsidRDefault="009307A6" w:rsidP="000B2E99">
      <w:pPr>
        <w:numPr>
          <w:ilvl w:val="1"/>
          <w:numId w:val="3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 xml:space="preserve">rozporządzenie </w:t>
      </w:r>
      <w:r w:rsidR="00A0552F" w:rsidRPr="00AF24D8">
        <w:rPr>
          <w:rFonts w:eastAsia="Calibri" w:cstheme="minorHAnsi"/>
          <w:sz w:val="24"/>
          <w:szCs w:val="24"/>
        </w:rPr>
        <w:t>Parlamentu Europejskiego i Rady (UE) 2021/1058 z dnia 24 czerwca 2021 r. w sprawie Europejskiego Funduszu Rozwoju Regionalnego i Funduszu Spójności,</w:t>
      </w:r>
    </w:p>
    <w:p w14:paraId="71B32D0A" w14:textId="29A2DD21" w:rsidR="009307A6" w:rsidRPr="00AF24D8" w:rsidRDefault="009307A6" w:rsidP="000B2E99">
      <w:pPr>
        <w:numPr>
          <w:ilvl w:val="1"/>
          <w:numId w:val="32"/>
        </w:numPr>
        <w:tabs>
          <w:tab w:val="clear" w:pos="1440"/>
        </w:tabs>
        <w:autoSpaceDE w:val="0"/>
        <w:autoSpaceDN w:val="0"/>
        <w:adjustRightInd w:val="0"/>
        <w:spacing w:after="0" w:line="360" w:lineRule="auto"/>
        <w:ind w:left="426" w:hanging="426"/>
        <w:rPr>
          <w:rFonts w:eastAsia="Calibri" w:cstheme="minorHAnsi"/>
          <w:sz w:val="24"/>
          <w:szCs w:val="24"/>
        </w:rPr>
      </w:pPr>
      <w:r w:rsidRPr="00AF24D8">
        <w:rPr>
          <w:rFonts w:eastAsia="Calibri" w:cstheme="minorHAnsi"/>
          <w:sz w:val="24"/>
          <w:szCs w:val="24"/>
        </w:rPr>
        <w:t>ustawa z dnia 23 kwietnia 1964 r. - Kodeks cywilny (</w:t>
      </w:r>
      <w:proofErr w:type="spellStart"/>
      <w:r w:rsidR="00C544B5" w:rsidRPr="00AF24D8">
        <w:rPr>
          <w:rFonts w:cstheme="minorHAnsi"/>
          <w:sz w:val="24"/>
          <w:szCs w:val="24"/>
        </w:rPr>
        <w:t>t.j</w:t>
      </w:r>
      <w:proofErr w:type="spellEnd"/>
      <w:r w:rsidR="00C544B5" w:rsidRPr="00AF24D8">
        <w:rPr>
          <w:rFonts w:cstheme="minorHAnsi"/>
          <w:sz w:val="24"/>
          <w:szCs w:val="24"/>
        </w:rPr>
        <w:t>. Dz. U. z 202</w:t>
      </w:r>
      <w:r w:rsidR="00270DAE" w:rsidRPr="00AF24D8">
        <w:rPr>
          <w:rFonts w:cstheme="minorHAnsi"/>
          <w:sz w:val="24"/>
          <w:szCs w:val="24"/>
        </w:rPr>
        <w:t>4</w:t>
      </w:r>
      <w:r w:rsidR="00C544B5" w:rsidRPr="00AF24D8">
        <w:rPr>
          <w:rFonts w:cstheme="minorHAnsi"/>
          <w:sz w:val="24"/>
          <w:szCs w:val="24"/>
        </w:rPr>
        <w:t xml:space="preserve"> r. poz.</w:t>
      </w:r>
      <w:r w:rsidR="00270DAE" w:rsidRPr="00AF24D8">
        <w:rPr>
          <w:rFonts w:cstheme="minorHAnsi"/>
          <w:sz w:val="24"/>
          <w:szCs w:val="24"/>
        </w:rPr>
        <w:t xml:space="preserve"> 1061</w:t>
      </w:r>
      <w:r w:rsidR="00E937C9" w:rsidRPr="00AF24D8">
        <w:rPr>
          <w:rFonts w:cstheme="minorHAnsi"/>
          <w:sz w:val="24"/>
          <w:szCs w:val="24"/>
        </w:rPr>
        <w:t xml:space="preserve"> z </w:t>
      </w:r>
      <w:proofErr w:type="spellStart"/>
      <w:r w:rsidR="00E937C9" w:rsidRPr="00AF24D8">
        <w:rPr>
          <w:rFonts w:cstheme="minorHAnsi"/>
          <w:sz w:val="24"/>
          <w:szCs w:val="24"/>
        </w:rPr>
        <w:t>późn</w:t>
      </w:r>
      <w:proofErr w:type="spellEnd"/>
      <w:r w:rsidR="00E937C9" w:rsidRPr="00AF24D8">
        <w:rPr>
          <w:rFonts w:cstheme="minorHAnsi"/>
          <w:sz w:val="24"/>
          <w:szCs w:val="24"/>
        </w:rPr>
        <w:t>. zm.</w:t>
      </w:r>
      <w:r w:rsidR="00C544B5" w:rsidRPr="00AF24D8">
        <w:rPr>
          <w:rFonts w:cstheme="minorHAnsi"/>
          <w:sz w:val="24"/>
          <w:szCs w:val="24"/>
        </w:rPr>
        <w:t>)</w:t>
      </w:r>
      <w:r w:rsidRPr="00AF24D8">
        <w:rPr>
          <w:rFonts w:eastAsia="Calibri" w:cstheme="minorHAnsi"/>
          <w:sz w:val="24"/>
          <w:szCs w:val="24"/>
        </w:rPr>
        <w:t>,</w:t>
      </w:r>
    </w:p>
    <w:p w14:paraId="01D3C00A" w14:textId="19F2AC62" w:rsidR="009307A6" w:rsidRPr="00AF24D8" w:rsidRDefault="00A92159" w:rsidP="000B2E99">
      <w:pPr>
        <w:numPr>
          <w:ilvl w:val="1"/>
          <w:numId w:val="32"/>
        </w:numPr>
        <w:autoSpaceDE w:val="0"/>
        <w:autoSpaceDN w:val="0"/>
        <w:adjustRightInd w:val="0"/>
        <w:spacing w:after="0" w:line="360" w:lineRule="auto"/>
        <w:ind w:left="360"/>
        <w:rPr>
          <w:rFonts w:eastAsia="Calibri" w:cstheme="minorHAnsi"/>
          <w:sz w:val="24"/>
          <w:szCs w:val="24"/>
        </w:rPr>
      </w:pPr>
      <w:proofErr w:type="spellStart"/>
      <w:r>
        <w:rPr>
          <w:rFonts w:eastAsia="Calibri" w:cstheme="minorHAnsi"/>
          <w:sz w:val="24"/>
          <w:szCs w:val="24"/>
        </w:rPr>
        <w:t>Ufp</w:t>
      </w:r>
      <w:proofErr w:type="spellEnd"/>
      <w:r>
        <w:rPr>
          <w:rFonts w:eastAsia="Calibri" w:cstheme="minorHAnsi"/>
          <w:sz w:val="24"/>
          <w:szCs w:val="24"/>
        </w:rPr>
        <w:t>;</w:t>
      </w:r>
      <w:r w:rsidR="009307A6" w:rsidRPr="00AF24D8">
        <w:rPr>
          <w:rFonts w:eastAsia="Calibri" w:cstheme="minorHAnsi"/>
          <w:sz w:val="24"/>
          <w:szCs w:val="24"/>
        </w:rPr>
        <w:t>,</w:t>
      </w:r>
    </w:p>
    <w:p w14:paraId="337AF1C3" w14:textId="77777777" w:rsidR="009307A6" w:rsidRPr="00AF24D8" w:rsidRDefault="009307A6" w:rsidP="000B2E99">
      <w:pPr>
        <w:numPr>
          <w:ilvl w:val="1"/>
          <w:numId w:val="3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ustawa wdrożeniowa,</w:t>
      </w:r>
    </w:p>
    <w:p w14:paraId="0E998D2D" w14:textId="77777777" w:rsidR="00FB5003" w:rsidRPr="00AF24D8" w:rsidRDefault="009307A6" w:rsidP="000B2E99">
      <w:pPr>
        <w:numPr>
          <w:ilvl w:val="1"/>
          <w:numId w:val="3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 xml:space="preserve">ustawa </w:t>
      </w:r>
      <w:proofErr w:type="spellStart"/>
      <w:r w:rsidRPr="00AF24D8">
        <w:rPr>
          <w:rFonts w:eastAsia="Calibri" w:cstheme="minorHAnsi"/>
          <w:sz w:val="24"/>
          <w:szCs w:val="24"/>
        </w:rPr>
        <w:t>Pzp</w:t>
      </w:r>
      <w:proofErr w:type="spellEnd"/>
      <w:r w:rsidRPr="00AF24D8">
        <w:rPr>
          <w:rFonts w:eastAsia="Calibri" w:cstheme="minorHAnsi"/>
          <w:sz w:val="24"/>
          <w:szCs w:val="24"/>
        </w:rPr>
        <w:t>,</w:t>
      </w:r>
    </w:p>
    <w:p w14:paraId="33C9BED5" w14:textId="0052610C" w:rsidR="009307A6" w:rsidRPr="00AF24D8" w:rsidRDefault="009307A6" w:rsidP="000B2E99">
      <w:pPr>
        <w:numPr>
          <w:ilvl w:val="1"/>
          <w:numId w:val="32"/>
        </w:numPr>
        <w:tabs>
          <w:tab w:val="num" w:pos="8441"/>
        </w:tabs>
        <w:autoSpaceDE w:val="0"/>
        <w:autoSpaceDN w:val="0"/>
        <w:adjustRightInd w:val="0"/>
        <w:spacing w:after="0" w:line="360" w:lineRule="auto"/>
        <w:ind w:left="360"/>
        <w:rPr>
          <w:rFonts w:eastAsia="Calibri" w:cstheme="minorHAnsi"/>
          <w:sz w:val="24"/>
          <w:szCs w:val="24"/>
        </w:rPr>
      </w:pPr>
      <w:r w:rsidRPr="00AF24D8">
        <w:rPr>
          <w:rFonts w:cstheme="minorHAnsi"/>
          <w:sz w:val="24"/>
          <w:szCs w:val="24"/>
        </w:rPr>
        <w:t xml:space="preserve">rozporządzenie </w:t>
      </w:r>
      <w:r w:rsidRPr="00AF24D8">
        <w:rPr>
          <w:rFonts w:eastAsia="Calibri" w:cstheme="minorHAnsi"/>
          <w:sz w:val="24"/>
          <w:szCs w:val="24"/>
        </w:rPr>
        <w:t xml:space="preserve">Ministra </w:t>
      </w:r>
      <w:r w:rsidR="00EA017E" w:rsidRPr="00AF24D8">
        <w:rPr>
          <w:rFonts w:eastAsia="Calibri" w:cstheme="minorHAnsi"/>
          <w:sz w:val="24"/>
          <w:szCs w:val="24"/>
        </w:rPr>
        <w:t xml:space="preserve">Funduszy i Polityki Regionalnej z dnia 21 września 2022 r. </w:t>
      </w:r>
      <w:r w:rsidR="00EA017E" w:rsidRPr="00AF24D8">
        <w:rPr>
          <w:rFonts w:eastAsia="Calibri" w:cstheme="minorHAnsi"/>
          <w:sz w:val="24"/>
          <w:szCs w:val="24"/>
        </w:rPr>
        <w:br/>
        <w:t>w sprawie zaliczek w ramach programów finansowanych z udziałem środków europejskich</w:t>
      </w:r>
      <w:r w:rsidR="00C05D95" w:rsidRPr="00AF24D8">
        <w:rPr>
          <w:rFonts w:eastAsia="Calibri" w:cstheme="minorHAnsi"/>
          <w:sz w:val="24"/>
          <w:szCs w:val="24"/>
        </w:rPr>
        <w:t xml:space="preserve"> (Dz. U. z 2022 r., poz. 2055)</w:t>
      </w:r>
      <w:r w:rsidR="00EA017E" w:rsidRPr="00AF24D8">
        <w:rPr>
          <w:rFonts w:eastAsia="Calibri" w:cstheme="minorHAnsi"/>
          <w:sz w:val="24"/>
          <w:szCs w:val="24"/>
        </w:rPr>
        <w:t>,</w:t>
      </w:r>
    </w:p>
    <w:p w14:paraId="5DAAAFCB" w14:textId="77777777" w:rsidR="009307A6" w:rsidRPr="00AF24D8" w:rsidRDefault="009307A6" w:rsidP="000B2E99">
      <w:pPr>
        <w:numPr>
          <w:ilvl w:val="1"/>
          <w:numId w:val="3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 xml:space="preserve">rozporządzenie wydane na podstawie zapisu art. </w:t>
      </w:r>
      <w:r w:rsidR="00AD10F5" w:rsidRPr="00AF24D8">
        <w:rPr>
          <w:rFonts w:eastAsia="Calibri" w:cstheme="minorHAnsi"/>
          <w:sz w:val="24"/>
          <w:szCs w:val="24"/>
        </w:rPr>
        <w:t>30</w:t>
      </w:r>
      <w:r w:rsidRPr="00AF24D8">
        <w:rPr>
          <w:rFonts w:eastAsia="Calibri" w:cstheme="minorHAnsi"/>
          <w:sz w:val="24"/>
          <w:szCs w:val="24"/>
        </w:rPr>
        <w:t xml:space="preserve"> ust. 4 ustawy wdrożeniowej,</w:t>
      </w:r>
    </w:p>
    <w:p w14:paraId="7826E459" w14:textId="0DCBDE1B" w:rsidR="00FB5003" w:rsidRPr="00AF24D8" w:rsidRDefault="00AD10F5" w:rsidP="000B2E99">
      <w:pPr>
        <w:numPr>
          <w:ilvl w:val="1"/>
          <w:numId w:val="3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lastRenderedPageBreak/>
        <w:t>p</w:t>
      </w:r>
      <w:r w:rsidR="009307A6" w:rsidRPr="00AF24D8">
        <w:rPr>
          <w:rFonts w:eastAsia="Calibri" w:cstheme="minorHAnsi"/>
          <w:sz w:val="24"/>
          <w:szCs w:val="24"/>
        </w:rPr>
        <w:t xml:space="preserve">rzepisy dotyczące szczegółowego przeznaczenia, </w:t>
      </w:r>
      <w:r w:rsidR="00E53DA5" w:rsidRPr="00AF24D8">
        <w:rPr>
          <w:rFonts w:eastAsia="Calibri" w:cstheme="minorHAnsi"/>
          <w:sz w:val="24"/>
          <w:szCs w:val="24"/>
        </w:rPr>
        <w:t>warunków i</w:t>
      </w:r>
      <w:r w:rsidR="009307A6" w:rsidRPr="00AF24D8">
        <w:rPr>
          <w:rFonts w:eastAsia="Calibri" w:cstheme="minorHAnsi"/>
          <w:sz w:val="24"/>
          <w:szCs w:val="24"/>
        </w:rPr>
        <w:t xml:space="preserve"> trybu udzielania pomocy finansowej przy korzystaniu podczas realizacji </w:t>
      </w:r>
      <w:r w:rsidR="00A92159">
        <w:rPr>
          <w:rFonts w:eastAsia="Calibri" w:cstheme="minorHAnsi"/>
          <w:sz w:val="24"/>
          <w:szCs w:val="24"/>
        </w:rPr>
        <w:t>P</w:t>
      </w:r>
      <w:r w:rsidR="009307A6" w:rsidRPr="00AF24D8">
        <w:rPr>
          <w:rFonts w:eastAsia="Calibri" w:cstheme="minorHAnsi"/>
          <w:sz w:val="24"/>
          <w:szCs w:val="24"/>
        </w:rPr>
        <w:t>rojektu ze środków stanowiących pomoc publiczną</w:t>
      </w:r>
      <w:r w:rsidR="00FB5003" w:rsidRPr="00AF24D8">
        <w:rPr>
          <w:rFonts w:eastAsia="Calibri" w:cstheme="minorHAnsi"/>
          <w:sz w:val="24"/>
          <w:szCs w:val="24"/>
        </w:rPr>
        <w:t>,</w:t>
      </w:r>
    </w:p>
    <w:p w14:paraId="40BF3D22" w14:textId="77777777" w:rsidR="008A1AA8" w:rsidRPr="00AF24D8" w:rsidRDefault="008A1AA8" w:rsidP="000B2E99">
      <w:pPr>
        <w:spacing w:after="0" w:line="360" w:lineRule="auto"/>
        <w:rPr>
          <w:rFonts w:eastAsia="Calibri" w:cstheme="minorHAnsi"/>
          <w:b/>
          <w:sz w:val="24"/>
          <w:szCs w:val="24"/>
        </w:rPr>
      </w:pPr>
    </w:p>
    <w:p w14:paraId="45D9F9FC" w14:textId="6114759E" w:rsidR="009307A6" w:rsidRPr="00AF24D8" w:rsidRDefault="009307A6" w:rsidP="000B2E99">
      <w:pPr>
        <w:spacing w:after="0" w:line="360" w:lineRule="auto"/>
        <w:rPr>
          <w:rFonts w:eastAsia="Calibri" w:cstheme="minorHAnsi"/>
          <w:b/>
          <w:sz w:val="24"/>
          <w:szCs w:val="24"/>
          <w:vertAlign w:val="superscript"/>
        </w:rPr>
      </w:pPr>
      <w:r w:rsidRPr="00AF24D8">
        <w:rPr>
          <w:rFonts w:eastAsia="Calibri" w:cstheme="minorHAnsi"/>
          <w:b/>
          <w:sz w:val="24"/>
          <w:szCs w:val="24"/>
        </w:rPr>
        <w:t>§ 3</w:t>
      </w:r>
      <w:r w:rsidR="00536A5D">
        <w:rPr>
          <w:rFonts w:eastAsia="Calibri" w:cstheme="minorHAnsi"/>
          <w:b/>
          <w:sz w:val="24"/>
          <w:szCs w:val="24"/>
        </w:rPr>
        <w:t>1</w:t>
      </w:r>
    </w:p>
    <w:p w14:paraId="565803E3" w14:textId="6DFFB70E" w:rsidR="009307A6" w:rsidRPr="00AF24D8" w:rsidRDefault="009307A6" w:rsidP="000B2E99">
      <w:pPr>
        <w:numPr>
          <w:ilvl w:val="2"/>
          <w:numId w:val="32"/>
        </w:numPr>
        <w:autoSpaceDE w:val="0"/>
        <w:autoSpaceDN w:val="0"/>
        <w:adjustRightInd w:val="0"/>
        <w:spacing w:after="0" w:line="360" w:lineRule="auto"/>
        <w:ind w:left="357" w:hanging="357"/>
        <w:rPr>
          <w:rFonts w:eastAsia="Calibri" w:cstheme="minorHAnsi"/>
          <w:sz w:val="24"/>
          <w:szCs w:val="24"/>
        </w:rPr>
      </w:pPr>
      <w:r w:rsidRPr="00AF24D8">
        <w:rPr>
          <w:rFonts w:eastAsia="Calibri" w:cstheme="minorHAnsi"/>
          <w:sz w:val="24"/>
          <w:szCs w:val="24"/>
        </w:rPr>
        <w:t xml:space="preserve">Spory związane z realizacją </w:t>
      </w:r>
      <w:r w:rsidR="00984CEF" w:rsidRPr="00AF24D8">
        <w:rPr>
          <w:rFonts w:eastAsia="Calibri" w:cstheme="minorHAnsi"/>
          <w:sz w:val="24"/>
          <w:szCs w:val="24"/>
        </w:rPr>
        <w:t>Umowy</w:t>
      </w:r>
      <w:r w:rsidRPr="00AF24D8">
        <w:rPr>
          <w:rFonts w:eastAsia="Calibri" w:cstheme="minorHAnsi"/>
          <w:sz w:val="24"/>
          <w:szCs w:val="24"/>
        </w:rPr>
        <w:t xml:space="preserve"> strony będą starały się rozwiązać polubownie.</w:t>
      </w:r>
    </w:p>
    <w:p w14:paraId="0999FAA1" w14:textId="68F116FF" w:rsidR="009307A6" w:rsidRPr="00AF24D8" w:rsidRDefault="009307A6" w:rsidP="000B2E99">
      <w:pPr>
        <w:numPr>
          <w:ilvl w:val="2"/>
          <w:numId w:val="32"/>
        </w:numPr>
        <w:autoSpaceDE w:val="0"/>
        <w:autoSpaceDN w:val="0"/>
        <w:adjustRightInd w:val="0"/>
        <w:spacing w:after="0" w:line="360" w:lineRule="auto"/>
        <w:ind w:left="357" w:hanging="357"/>
        <w:rPr>
          <w:rFonts w:eastAsia="Calibri" w:cstheme="minorHAnsi"/>
          <w:sz w:val="24"/>
          <w:szCs w:val="24"/>
        </w:rPr>
      </w:pPr>
      <w:r w:rsidRPr="00AF24D8">
        <w:rPr>
          <w:rFonts w:eastAsia="Calibri" w:cstheme="minorHAnsi"/>
          <w:sz w:val="24"/>
          <w:szCs w:val="24"/>
        </w:rPr>
        <w:t xml:space="preserve">W przypadku braku porozumienia spór będzie podlegał rozstrzygnięciu przez sąd powszechny właściwy dla siedziby Instytucji Zarządzającej, z wyjątkiem sporów związanych ze zwrotem środków na podstawie przepisów </w:t>
      </w:r>
      <w:proofErr w:type="spellStart"/>
      <w:r w:rsidR="00A92159">
        <w:rPr>
          <w:rFonts w:eastAsia="Calibri" w:cstheme="minorHAnsi"/>
          <w:sz w:val="24"/>
          <w:szCs w:val="24"/>
        </w:rPr>
        <w:t>U</w:t>
      </w:r>
      <w:r w:rsidR="00E82636" w:rsidRPr="00AF24D8">
        <w:rPr>
          <w:rFonts w:eastAsia="Calibri" w:cstheme="minorHAnsi"/>
          <w:sz w:val="24"/>
          <w:szCs w:val="24"/>
        </w:rPr>
        <w:t>fp</w:t>
      </w:r>
      <w:proofErr w:type="spellEnd"/>
      <w:r w:rsidRPr="00AF24D8">
        <w:rPr>
          <w:rFonts w:eastAsia="Calibri" w:cstheme="minorHAnsi"/>
          <w:sz w:val="24"/>
          <w:szCs w:val="24"/>
        </w:rPr>
        <w:t>.</w:t>
      </w:r>
    </w:p>
    <w:p w14:paraId="0FEBF532" w14:textId="77777777" w:rsidR="00EB4B28" w:rsidRDefault="00EB4B28" w:rsidP="000B2E99">
      <w:pPr>
        <w:spacing w:after="0" w:line="360" w:lineRule="auto"/>
        <w:rPr>
          <w:rFonts w:eastAsia="Calibri" w:cstheme="minorHAnsi"/>
          <w:b/>
          <w:sz w:val="24"/>
          <w:szCs w:val="24"/>
        </w:rPr>
      </w:pPr>
    </w:p>
    <w:p w14:paraId="2A8A1B5B" w14:textId="040C245C" w:rsidR="009307A6" w:rsidRPr="00AF24D8" w:rsidRDefault="00A36D26" w:rsidP="000B2E99">
      <w:pPr>
        <w:spacing w:after="0" w:line="360" w:lineRule="auto"/>
        <w:rPr>
          <w:rFonts w:eastAsia="Calibri" w:cstheme="minorHAnsi"/>
          <w:b/>
          <w:sz w:val="24"/>
          <w:szCs w:val="24"/>
        </w:rPr>
      </w:pPr>
      <w:r w:rsidRPr="00AF24D8">
        <w:rPr>
          <w:rFonts w:eastAsia="Calibri" w:cstheme="minorHAnsi"/>
          <w:b/>
          <w:sz w:val="24"/>
          <w:szCs w:val="24"/>
        </w:rPr>
        <w:t>§ 3</w:t>
      </w:r>
      <w:r w:rsidR="00536A5D">
        <w:rPr>
          <w:rFonts w:eastAsia="Calibri" w:cstheme="minorHAnsi"/>
          <w:b/>
          <w:sz w:val="24"/>
          <w:szCs w:val="24"/>
        </w:rPr>
        <w:t>2</w:t>
      </w:r>
    </w:p>
    <w:p w14:paraId="0F483486" w14:textId="0C91AA63" w:rsidR="009307A6" w:rsidRPr="00AF24D8" w:rsidRDefault="009307A6" w:rsidP="000B2E99">
      <w:pPr>
        <w:numPr>
          <w:ilvl w:val="0"/>
          <w:numId w:val="33"/>
        </w:numPr>
        <w:autoSpaceDE w:val="0"/>
        <w:autoSpaceDN w:val="0"/>
        <w:adjustRightInd w:val="0"/>
        <w:spacing w:after="0" w:line="360" w:lineRule="auto"/>
        <w:ind w:left="284" w:hanging="284"/>
        <w:rPr>
          <w:rFonts w:eastAsia="Calibri" w:cstheme="minorHAnsi"/>
          <w:sz w:val="24"/>
          <w:szCs w:val="24"/>
        </w:rPr>
      </w:pPr>
      <w:r w:rsidRPr="00AF24D8">
        <w:rPr>
          <w:rFonts w:eastAsia="Calibri" w:cstheme="minorHAnsi"/>
          <w:sz w:val="24"/>
          <w:szCs w:val="24"/>
        </w:rPr>
        <w:t xml:space="preserve">Wszelkie wątpliwości związane z realizacją </w:t>
      </w:r>
      <w:r w:rsidR="00984CEF" w:rsidRPr="00AF24D8">
        <w:rPr>
          <w:rFonts w:eastAsia="Calibri" w:cstheme="minorHAnsi"/>
          <w:sz w:val="24"/>
          <w:szCs w:val="24"/>
        </w:rPr>
        <w:t>Umowy</w:t>
      </w:r>
      <w:r w:rsidRPr="00AF24D8">
        <w:rPr>
          <w:rFonts w:eastAsia="Calibri" w:cstheme="minorHAnsi"/>
          <w:sz w:val="24"/>
          <w:szCs w:val="24"/>
        </w:rPr>
        <w:t xml:space="preserve"> wyjaśniane będą w formie pisemnej.</w:t>
      </w:r>
    </w:p>
    <w:p w14:paraId="6013B093" w14:textId="60DB8A3A" w:rsidR="009307A6" w:rsidRPr="00AF24D8" w:rsidRDefault="009307A6" w:rsidP="000B2E99">
      <w:pPr>
        <w:numPr>
          <w:ilvl w:val="0"/>
          <w:numId w:val="33"/>
        </w:numPr>
        <w:tabs>
          <w:tab w:val="num" w:pos="0"/>
        </w:tabs>
        <w:autoSpaceDE w:val="0"/>
        <w:autoSpaceDN w:val="0"/>
        <w:adjustRightInd w:val="0"/>
        <w:spacing w:after="0" w:line="360" w:lineRule="auto"/>
        <w:ind w:left="284" w:hanging="284"/>
        <w:rPr>
          <w:rFonts w:eastAsia="Calibri" w:cstheme="minorHAnsi"/>
          <w:sz w:val="24"/>
          <w:szCs w:val="24"/>
        </w:rPr>
      </w:pPr>
      <w:r w:rsidRPr="00AF24D8">
        <w:rPr>
          <w:rFonts w:eastAsia="Calibri" w:cstheme="minorHAnsi"/>
          <w:sz w:val="24"/>
          <w:szCs w:val="24"/>
        </w:rPr>
        <w:t xml:space="preserve">Zmiany w treści </w:t>
      </w:r>
      <w:r w:rsidR="00984CEF" w:rsidRPr="00AF24D8">
        <w:rPr>
          <w:rFonts w:eastAsia="Calibri" w:cstheme="minorHAnsi"/>
          <w:sz w:val="24"/>
          <w:szCs w:val="24"/>
        </w:rPr>
        <w:t>Umowy</w:t>
      </w:r>
      <w:r w:rsidRPr="00AF24D8">
        <w:rPr>
          <w:rFonts w:eastAsia="Calibri" w:cstheme="minorHAnsi"/>
          <w:sz w:val="24"/>
          <w:szCs w:val="24"/>
        </w:rPr>
        <w:t xml:space="preserve"> </w:t>
      </w:r>
      <w:r w:rsidR="00E53DA5" w:rsidRPr="00AF24D8">
        <w:rPr>
          <w:rFonts w:eastAsia="Calibri" w:cstheme="minorHAnsi"/>
          <w:sz w:val="24"/>
          <w:szCs w:val="24"/>
        </w:rPr>
        <w:t xml:space="preserve">wymagają </w:t>
      </w:r>
      <w:r w:rsidR="00984529" w:rsidRPr="00AF24D8">
        <w:rPr>
          <w:rFonts w:eastAsia="Calibri" w:cstheme="minorHAnsi"/>
          <w:sz w:val="24"/>
          <w:szCs w:val="24"/>
        </w:rPr>
        <w:t>formy aneksu do Umowy</w:t>
      </w:r>
      <w:r w:rsidRPr="00AF24D8">
        <w:rPr>
          <w:rFonts w:eastAsia="Calibri" w:cstheme="minorHAnsi"/>
          <w:sz w:val="24"/>
          <w:szCs w:val="24"/>
        </w:rPr>
        <w:t>, z zastrzeżeniem §</w:t>
      </w:r>
      <w:r w:rsidR="003B5B03" w:rsidRPr="00AF24D8">
        <w:rPr>
          <w:rFonts w:eastAsia="Calibri" w:cstheme="minorHAnsi"/>
          <w:sz w:val="24"/>
          <w:szCs w:val="24"/>
        </w:rPr>
        <w:t xml:space="preserve"> 3 ust. 4, </w:t>
      </w:r>
      <w:r w:rsidR="00B057D3">
        <w:rPr>
          <w:rFonts w:eastAsia="Calibri" w:cstheme="minorHAnsi"/>
          <w:sz w:val="24"/>
          <w:szCs w:val="24"/>
        </w:rPr>
        <w:br/>
      </w:r>
      <w:r w:rsidR="003B5B03" w:rsidRPr="00AF24D8">
        <w:rPr>
          <w:rFonts w:eastAsia="Calibri" w:cstheme="minorHAnsi"/>
          <w:sz w:val="24"/>
          <w:szCs w:val="24"/>
        </w:rPr>
        <w:t>§</w:t>
      </w:r>
      <w:r w:rsidR="0069596E" w:rsidRPr="00AF24D8">
        <w:rPr>
          <w:rFonts w:eastAsia="Calibri" w:cstheme="minorHAnsi"/>
          <w:sz w:val="24"/>
          <w:szCs w:val="24"/>
        </w:rPr>
        <w:t xml:space="preserve"> 2</w:t>
      </w:r>
      <w:r w:rsidR="00B95F44">
        <w:rPr>
          <w:rFonts w:eastAsia="Calibri" w:cstheme="minorHAnsi"/>
          <w:sz w:val="24"/>
          <w:szCs w:val="24"/>
        </w:rPr>
        <w:t>4</w:t>
      </w:r>
      <w:r w:rsidR="0069596E" w:rsidRPr="00AF24D8">
        <w:rPr>
          <w:rFonts w:eastAsia="Calibri" w:cstheme="minorHAnsi"/>
          <w:sz w:val="24"/>
          <w:szCs w:val="24"/>
        </w:rPr>
        <w:t xml:space="preserve"> ust. 12.</w:t>
      </w:r>
    </w:p>
    <w:p w14:paraId="6E69E492" w14:textId="6152C4BC" w:rsidR="009307A6" w:rsidRPr="00AF24D8" w:rsidRDefault="009307A6" w:rsidP="000B2E99">
      <w:pPr>
        <w:numPr>
          <w:ilvl w:val="0"/>
          <w:numId w:val="33"/>
        </w:numPr>
        <w:tabs>
          <w:tab w:val="num" w:pos="0"/>
        </w:tabs>
        <w:autoSpaceDE w:val="0"/>
        <w:autoSpaceDN w:val="0"/>
        <w:adjustRightInd w:val="0"/>
        <w:spacing w:after="0" w:line="360" w:lineRule="auto"/>
        <w:ind w:left="284" w:hanging="284"/>
        <w:rPr>
          <w:rFonts w:eastAsia="Calibri" w:cstheme="minorHAnsi"/>
          <w:sz w:val="24"/>
          <w:szCs w:val="24"/>
        </w:rPr>
      </w:pPr>
      <w:r w:rsidRPr="00AF24D8">
        <w:rPr>
          <w:rFonts w:eastAsia="Calibri" w:cstheme="minorHAnsi"/>
          <w:sz w:val="24"/>
          <w:szCs w:val="24"/>
        </w:rPr>
        <w:t>Za formę pisemną uważa się również korespondencję prowa</w:t>
      </w:r>
      <w:r w:rsidR="0070289A" w:rsidRPr="00AF24D8">
        <w:rPr>
          <w:rFonts w:eastAsia="Calibri" w:cstheme="minorHAnsi"/>
          <w:sz w:val="24"/>
          <w:szCs w:val="24"/>
        </w:rPr>
        <w:t xml:space="preserve">dzoną za pośrednictwem </w:t>
      </w:r>
      <w:r w:rsidR="0069596E" w:rsidRPr="00AF24D8">
        <w:rPr>
          <w:rFonts w:eastAsia="Calibri" w:cstheme="minorHAnsi"/>
          <w:sz w:val="24"/>
          <w:szCs w:val="24"/>
        </w:rPr>
        <w:t>CST 2021</w:t>
      </w:r>
      <w:r w:rsidR="00B47775" w:rsidRPr="00AF24D8">
        <w:rPr>
          <w:rFonts w:eastAsia="Calibri" w:cstheme="minorHAnsi"/>
          <w:sz w:val="24"/>
          <w:szCs w:val="24"/>
        </w:rPr>
        <w:t xml:space="preserve">, </w:t>
      </w:r>
      <w:r w:rsidR="000112BF" w:rsidRPr="00AF24D8">
        <w:rPr>
          <w:rFonts w:eastAsia="Calibri" w:cstheme="minorHAnsi"/>
          <w:sz w:val="24"/>
          <w:szCs w:val="24"/>
        </w:rPr>
        <w:t>EPUAP</w:t>
      </w:r>
      <w:r w:rsidR="00B47775" w:rsidRPr="00AF24D8">
        <w:rPr>
          <w:rFonts w:eastAsia="Calibri" w:cstheme="minorHAnsi"/>
          <w:sz w:val="24"/>
          <w:szCs w:val="24"/>
        </w:rPr>
        <w:t xml:space="preserve"> lub poczt</w:t>
      </w:r>
      <w:r w:rsidR="00095012" w:rsidRPr="00AF24D8">
        <w:rPr>
          <w:rFonts w:eastAsia="Calibri" w:cstheme="minorHAnsi"/>
          <w:sz w:val="24"/>
          <w:szCs w:val="24"/>
        </w:rPr>
        <w:t>y</w:t>
      </w:r>
      <w:r w:rsidR="00B47775" w:rsidRPr="00AF24D8">
        <w:rPr>
          <w:rFonts w:eastAsia="Calibri" w:cstheme="minorHAnsi"/>
          <w:sz w:val="24"/>
          <w:szCs w:val="24"/>
        </w:rPr>
        <w:t xml:space="preserve"> elektroniczn</w:t>
      </w:r>
      <w:r w:rsidR="00095012" w:rsidRPr="00AF24D8">
        <w:rPr>
          <w:rFonts w:eastAsia="Calibri" w:cstheme="minorHAnsi"/>
          <w:sz w:val="24"/>
          <w:szCs w:val="24"/>
        </w:rPr>
        <w:t>ej</w:t>
      </w:r>
      <w:r w:rsidR="00095012" w:rsidRPr="00AF24D8">
        <w:rPr>
          <w:rStyle w:val="Odwoanieprzypisudolnego"/>
          <w:rFonts w:eastAsia="Calibri" w:cstheme="minorHAnsi"/>
          <w:sz w:val="24"/>
          <w:szCs w:val="24"/>
        </w:rPr>
        <w:footnoteReference w:id="22"/>
      </w:r>
      <w:r w:rsidR="0070289A" w:rsidRPr="00AF24D8">
        <w:rPr>
          <w:rFonts w:eastAsia="Calibri" w:cstheme="minorHAnsi"/>
          <w:sz w:val="24"/>
          <w:szCs w:val="24"/>
        </w:rPr>
        <w:t xml:space="preserve">, </w:t>
      </w:r>
      <w:r w:rsidRPr="00AF24D8">
        <w:rPr>
          <w:rFonts w:eastAsia="Calibri" w:cstheme="minorHAnsi"/>
          <w:sz w:val="24"/>
          <w:szCs w:val="24"/>
        </w:rPr>
        <w:t>z uwzględnieniem zapisów § 1</w:t>
      </w:r>
      <w:r w:rsidR="00B95F44">
        <w:rPr>
          <w:rFonts w:eastAsia="Calibri" w:cstheme="minorHAnsi"/>
          <w:sz w:val="24"/>
          <w:szCs w:val="24"/>
        </w:rPr>
        <w:t>7</w:t>
      </w:r>
      <w:r w:rsidRPr="00AF24D8">
        <w:rPr>
          <w:rFonts w:eastAsia="Calibri" w:cstheme="minorHAnsi"/>
          <w:sz w:val="24"/>
          <w:szCs w:val="24"/>
        </w:rPr>
        <w:t xml:space="preserve"> ust. 11.</w:t>
      </w:r>
    </w:p>
    <w:p w14:paraId="7138BFFD" w14:textId="77777777" w:rsidR="00EB4B28" w:rsidRDefault="00EB4B28" w:rsidP="000B2E99">
      <w:pPr>
        <w:spacing w:after="0" w:line="360" w:lineRule="auto"/>
        <w:rPr>
          <w:rFonts w:eastAsia="Calibri" w:cstheme="minorHAnsi"/>
          <w:b/>
          <w:sz w:val="24"/>
          <w:szCs w:val="24"/>
        </w:rPr>
      </w:pPr>
    </w:p>
    <w:p w14:paraId="5AB99633" w14:textId="3F524F31" w:rsidR="009307A6" w:rsidRPr="00AF24D8" w:rsidRDefault="00A36D26" w:rsidP="000B2E99">
      <w:pPr>
        <w:spacing w:after="0" w:line="360" w:lineRule="auto"/>
        <w:rPr>
          <w:rFonts w:eastAsia="Calibri" w:cstheme="minorHAnsi"/>
          <w:b/>
          <w:sz w:val="24"/>
          <w:szCs w:val="24"/>
        </w:rPr>
      </w:pPr>
      <w:r w:rsidRPr="00AF24D8">
        <w:rPr>
          <w:rFonts w:eastAsia="Calibri" w:cstheme="minorHAnsi"/>
          <w:b/>
          <w:sz w:val="24"/>
          <w:szCs w:val="24"/>
        </w:rPr>
        <w:t>§ 3</w:t>
      </w:r>
      <w:r w:rsidR="00536A5D">
        <w:rPr>
          <w:rFonts w:eastAsia="Calibri" w:cstheme="minorHAnsi"/>
          <w:b/>
          <w:sz w:val="24"/>
          <w:szCs w:val="24"/>
        </w:rPr>
        <w:t>3</w:t>
      </w:r>
    </w:p>
    <w:p w14:paraId="5EECEE7F" w14:textId="77777777" w:rsidR="00D07B3C" w:rsidRPr="00AF24D8" w:rsidRDefault="00D07B3C" w:rsidP="000B2E99">
      <w:pPr>
        <w:numPr>
          <w:ilvl w:val="0"/>
          <w:numId w:val="9"/>
        </w:numPr>
        <w:spacing w:after="0" w:line="360" w:lineRule="auto"/>
        <w:rPr>
          <w:rFonts w:eastAsia="Calibri" w:cstheme="minorHAnsi"/>
          <w:sz w:val="24"/>
          <w:szCs w:val="24"/>
        </w:rPr>
      </w:pPr>
      <w:r w:rsidRPr="00AF24D8">
        <w:rPr>
          <w:rFonts w:eastAsia="Calibri" w:cstheme="minorHAnsi"/>
          <w:sz w:val="24"/>
          <w:szCs w:val="24"/>
        </w:rPr>
        <w:t>Umowa została sporządzona w dwóch jednobrzmiących egzemplarzach, po jednym dla każdej ze stron.</w:t>
      </w:r>
    </w:p>
    <w:p w14:paraId="26760B28" w14:textId="6F21AEBF" w:rsidR="009307A6" w:rsidRPr="00AF24D8" w:rsidRDefault="009307A6" w:rsidP="000B2E99">
      <w:pPr>
        <w:numPr>
          <w:ilvl w:val="0"/>
          <w:numId w:val="9"/>
        </w:numPr>
        <w:spacing w:after="0" w:line="360" w:lineRule="auto"/>
        <w:rPr>
          <w:rFonts w:eastAsia="Calibri" w:cstheme="minorHAnsi"/>
          <w:sz w:val="24"/>
          <w:szCs w:val="24"/>
        </w:rPr>
      </w:pPr>
      <w:r w:rsidRPr="00AF24D8">
        <w:rPr>
          <w:rFonts w:eastAsia="Calibri" w:cstheme="minorHAnsi"/>
          <w:sz w:val="24"/>
          <w:szCs w:val="24"/>
        </w:rPr>
        <w:t xml:space="preserve">Integralną część niniejszej </w:t>
      </w:r>
      <w:r w:rsidR="00984CEF" w:rsidRPr="00AF24D8">
        <w:rPr>
          <w:rFonts w:eastAsia="Calibri" w:cstheme="minorHAnsi"/>
          <w:sz w:val="24"/>
          <w:szCs w:val="24"/>
        </w:rPr>
        <w:t>Umowy</w:t>
      </w:r>
      <w:r w:rsidRPr="00AF24D8">
        <w:rPr>
          <w:rFonts w:eastAsia="Calibri" w:cstheme="minorHAnsi"/>
          <w:sz w:val="24"/>
          <w:szCs w:val="24"/>
        </w:rPr>
        <w:t xml:space="preserve"> stanowią następujące załączniki:</w:t>
      </w:r>
    </w:p>
    <w:p w14:paraId="1996CF5B" w14:textId="77777777" w:rsidR="009307A6" w:rsidRPr="00C90425" w:rsidRDefault="009307A6" w:rsidP="000B2E99">
      <w:pPr>
        <w:numPr>
          <w:ilvl w:val="1"/>
          <w:numId w:val="9"/>
        </w:numPr>
        <w:spacing w:after="0" w:line="360" w:lineRule="auto"/>
        <w:rPr>
          <w:rFonts w:eastAsia="Calibri" w:cstheme="minorHAnsi"/>
          <w:b/>
          <w:bCs/>
          <w:iCs/>
          <w:sz w:val="24"/>
          <w:szCs w:val="24"/>
        </w:rPr>
      </w:pPr>
      <w:r w:rsidRPr="00AF24D8">
        <w:rPr>
          <w:rFonts w:eastAsia="Calibri" w:cstheme="minorHAnsi"/>
          <w:sz w:val="24"/>
          <w:szCs w:val="24"/>
        </w:rPr>
        <w:t>Załącznik nr 1: Wniosek</w:t>
      </w:r>
      <w:r w:rsidR="00435F6F" w:rsidRPr="00AF24D8">
        <w:rPr>
          <w:rFonts w:eastAsia="Calibri" w:cstheme="minorHAnsi"/>
          <w:sz w:val="24"/>
          <w:szCs w:val="24"/>
        </w:rPr>
        <w:t xml:space="preserve"> </w:t>
      </w:r>
      <w:r w:rsidR="00FA0AAF" w:rsidRPr="00AF24D8">
        <w:rPr>
          <w:rFonts w:eastAsia="Calibri" w:cstheme="minorHAnsi"/>
          <w:sz w:val="24"/>
          <w:szCs w:val="24"/>
        </w:rPr>
        <w:t>suma kontrolna</w:t>
      </w:r>
      <w:r w:rsidR="00435F6F" w:rsidRPr="00AF24D8">
        <w:rPr>
          <w:rFonts w:eastAsia="Calibri" w:cstheme="minorHAnsi"/>
          <w:sz w:val="24"/>
          <w:szCs w:val="24"/>
        </w:rPr>
        <w:t xml:space="preserve"> … </w:t>
      </w:r>
      <w:r w:rsidR="00FA0AAF" w:rsidRPr="00C90425">
        <w:rPr>
          <w:rFonts w:eastAsia="Calibri" w:cstheme="minorHAnsi"/>
          <w:b/>
          <w:bCs/>
          <w:iCs/>
          <w:sz w:val="24"/>
          <w:szCs w:val="24"/>
        </w:rPr>
        <w:t>[należy wpisać</w:t>
      </w:r>
      <w:r w:rsidR="00435F6F" w:rsidRPr="00C90425">
        <w:rPr>
          <w:rFonts w:eastAsia="Calibri" w:cstheme="minorHAnsi"/>
          <w:b/>
          <w:bCs/>
          <w:iCs/>
          <w:sz w:val="24"/>
          <w:szCs w:val="24"/>
        </w:rPr>
        <w:t xml:space="preserve"> </w:t>
      </w:r>
      <w:r w:rsidR="00FA0AAF" w:rsidRPr="00C90425">
        <w:rPr>
          <w:rFonts w:eastAsia="Calibri" w:cstheme="minorHAnsi"/>
          <w:b/>
          <w:bCs/>
          <w:iCs/>
          <w:sz w:val="24"/>
          <w:szCs w:val="24"/>
        </w:rPr>
        <w:t xml:space="preserve">sumę </w:t>
      </w:r>
      <w:r w:rsidR="00435F6F" w:rsidRPr="00C90425">
        <w:rPr>
          <w:rFonts w:eastAsia="Calibri" w:cstheme="minorHAnsi"/>
          <w:b/>
          <w:bCs/>
          <w:iCs/>
          <w:sz w:val="24"/>
          <w:szCs w:val="24"/>
        </w:rPr>
        <w:t>kontrol</w:t>
      </w:r>
      <w:r w:rsidR="00FA0AAF" w:rsidRPr="00C90425">
        <w:rPr>
          <w:rFonts w:eastAsia="Calibri" w:cstheme="minorHAnsi"/>
          <w:b/>
          <w:bCs/>
          <w:iCs/>
          <w:sz w:val="24"/>
          <w:szCs w:val="24"/>
        </w:rPr>
        <w:t>ną</w:t>
      </w:r>
      <w:r w:rsidR="00435F6F" w:rsidRPr="00C90425">
        <w:rPr>
          <w:rFonts w:eastAsia="Calibri" w:cstheme="minorHAnsi"/>
          <w:b/>
          <w:bCs/>
          <w:iCs/>
          <w:sz w:val="24"/>
          <w:szCs w:val="24"/>
        </w:rPr>
        <w:t xml:space="preserve"> wniosku </w:t>
      </w:r>
      <w:r w:rsidR="00FA0AAF" w:rsidRPr="00C90425">
        <w:rPr>
          <w:rFonts w:eastAsia="Calibri" w:cstheme="minorHAnsi"/>
          <w:b/>
          <w:bCs/>
          <w:iCs/>
          <w:sz w:val="24"/>
          <w:szCs w:val="24"/>
        </w:rPr>
        <w:br/>
      </w:r>
      <w:r w:rsidR="00435F6F" w:rsidRPr="00C90425">
        <w:rPr>
          <w:rFonts w:eastAsia="Calibri" w:cstheme="minorHAnsi"/>
          <w:b/>
          <w:bCs/>
          <w:iCs/>
          <w:sz w:val="24"/>
          <w:szCs w:val="24"/>
        </w:rPr>
        <w:t>o dofinansowanie]</w:t>
      </w:r>
      <w:r w:rsidRPr="00C90425">
        <w:rPr>
          <w:rFonts w:eastAsia="Calibri" w:cstheme="minorHAnsi"/>
          <w:b/>
          <w:bCs/>
          <w:iCs/>
          <w:sz w:val="24"/>
          <w:szCs w:val="24"/>
        </w:rPr>
        <w:t>.</w:t>
      </w:r>
    </w:p>
    <w:p w14:paraId="499D9705" w14:textId="77777777" w:rsidR="007B7289" w:rsidRPr="00AF24D8" w:rsidRDefault="009307A6" w:rsidP="000B2E99">
      <w:pPr>
        <w:numPr>
          <w:ilvl w:val="1"/>
          <w:numId w:val="9"/>
        </w:numPr>
        <w:spacing w:after="0" w:line="360" w:lineRule="auto"/>
        <w:rPr>
          <w:rFonts w:eastAsia="Calibri" w:cstheme="minorHAnsi"/>
          <w:sz w:val="24"/>
          <w:szCs w:val="24"/>
        </w:rPr>
      </w:pPr>
      <w:r w:rsidRPr="00AF24D8">
        <w:rPr>
          <w:rFonts w:eastAsia="Calibri" w:cstheme="minorHAnsi"/>
          <w:sz w:val="24"/>
          <w:szCs w:val="24"/>
        </w:rPr>
        <w:t xml:space="preserve">Załącznik nr </w:t>
      </w:r>
      <w:r w:rsidR="00296285" w:rsidRPr="00AF24D8">
        <w:rPr>
          <w:rFonts w:eastAsia="Calibri" w:cstheme="minorHAnsi"/>
          <w:sz w:val="24"/>
          <w:szCs w:val="24"/>
        </w:rPr>
        <w:t>2</w:t>
      </w:r>
      <w:r w:rsidRPr="00AF24D8">
        <w:rPr>
          <w:rFonts w:eastAsia="Calibri" w:cstheme="minorHAnsi"/>
          <w:sz w:val="24"/>
          <w:szCs w:val="24"/>
        </w:rPr>
        <w:t xml:space="preserve">: Harmonogram </w:t>
      </w:r>
      <w:r w:rsidR="002E5521" w:rsidRPr="00AF24D8">
        <w:rPr>
          <w:rFonts w:eastAsia="Calibri" w:cstheme="minorHAnsi"/>
          <w:sz w:val="24"/>
          <w:szCs w:val="24"/>
        </w:rPr>
        <w:t>płatności</w:t>
      </w:r>
      <w:r w:rsidR="007B7289" w:rsidRPr="00AF24D8">
        <w:rPr>
          <w:rFonts w:eastAsia="Calibri" w:cstheme="minorHAnsi"/>
          <w:sz w:val="24"/>
          <w:szCs w:val="24"/>
        </w:rPr>
        <w:t>.</w:t>
      </w:r>
    </w:p>
    <w:p w14:paraId="3DB7872A" w14:textId="77777777" w:rsidR="009307A6" w:rsidRPr="00AF24D8" w:rsidRDefault="00296285" w:rsidP="000B2E99">
      <w:pPr>
        <w:numPr>
          <w:ilvl w:val="1"/>
          <w:numId w:val="9"/>
        </w:numPr>
        <w:spacing w:after="0" w:line="360" w:lineRule="auto"/>
        <w:rPr>
          <w:rFonts w:eastAsia="Calibri" w:cstheme="minorHAnsi"/>
          <w:sz w:val="24"/>
          <w:szCs w:val="24"/>
        </w:rPr>
      </w:pPr>
      <w:r w:rsidRPr="00AF24D8">
        <w:rPr>
          <w:rFonts w:eastAsia="Calibri" w:cstheme="minorHAnsi"/>
          <w:sz w:val="24"/>
          <w:szCs w:val="24"/>
        </w:rPr>
        <w:t>Załącznik nr 3</w:t>
      </w:r>
      <w:r w:rsidR="007B7289" w:rsidRPr="00AF24D8">
        <w:rPr>
          <w:rFonts w:eastAsia="Calibri" w:cstheme="minorHAnsi"/>
          <w:sz w:val="24"/>
          <w:szCs w:val="24"/>
        </w:rPr>
        <w:t>: Harmonogram składania wniosków o płatność.</w:t>
      </w:r>
    </w:p>
    <w:p w14:paraId="44C922C2" w14:textId="77777777" w:rsidR="009307A6" w:rsidRPr="00AF24D8" w:rsidRDefault="009307A6" w:rsidP="000B2E99">
      <w:pPr>
        <w:numPr>
          <w:ilvl w:val="1"/>
          <w:numId w:val="9"/>
        </w:numPr>
        <w:spacing w:after="0" w:line="360" w:lineRule="auto"/>
        <w:rPr>
          <w:rFonts w:eastAsia="Calibri" w:cstheme="minorHAnsi"/>
          <w:sz w:val="24"/>
          <w:szCs w:val="24"/>
        </w:rPr>
      </w:pPr>
      <w:r w:rsidRPr="00AF24D8">
        <w:rPr>
          <w:rFonts w:eastAsia="Calibri" w:cstheme="minorHAnsi"/>
          <w:sz w:val="24"/>
          <w:szCs w:val="24"/>
        </w:rPr>
        <w:t xml:space="preserve">Załącznik nr 4: Wzór zestawienia wszystkich dokumentów księgowych dot. realizowanego </w:t>
      </w:r>
      <w:r w:rsidR="00296285" w:rsidRPr="00AF24D8">
        <w:rPr>
          <w:rFonts w:eastAsia="Calibri" w:cstheme="minorHAnsi"/>
          <w:sz w:val="24"/>
          <w:szCs w:val="24"/>
        </w:rPr>
        <w:t>p</w:t>
      </w:r>
      <w:r w:rsidRPr="00AF24D8">
        <w:rPr>
          <w:rFonts w:eastAsia="Calibri" w:cstheme="minorHAnsi"/>
          <w:sz w:val="24"/>
          <w:szCs w:val="24"/>
        </w:rPr>
        <w:t>rojektu.</w:t>
      </w:r>
    </w:p>
    <w:p w14:paraId="734757C5" w14:textId="08510703" w:rsidR="00A937ED" w:rsidRPr="00AF24D8" w:rsidRDefault="002F10FA" w:rsidP="000B2E99">
      <w:pPr>
        <w:numPr>
          <w:ilvl w:val="1"/>
          <w:numId w:val="9"/>
        </w:numPr>
        <w:spacing w:after="0" w:line="360" w:lineRule="auto"/>
        <w:rPr>
          <w:rFonts w:eastAsia="Calibri" w:cstheme="minorHAnsi"/>
          <w:sz w:val="24"/>
          <w:szCs w:val="24"/>
        </w:rPr>
      </w:pPr>
      <w:r w:rsidRPr="00AF24D8">
        <w:rPr>
          <w:rFonts w:eastAsia="Calibri" w:cstheme="minorHAnsi"/>
          <w:sz w:val="24"/>
          <w:szCs w:val="24"/>
        </w:rPr>
        <w:t xml:space="preserve">Załącznik nr 5: </w:t>
      </w:r>
      <w:r w:rsidR="00296285" w:rsidRPr="00AF24D8">
        <w:rPr>
          <w:rFonts w:eastAsia="Calibri" w:cstheme="minorHAnsi"/>
          <w:sz w:val="24"/>
          <w:szCs w:val="24"/>
        </w:rPr>
        <w:t xml:space="preserve">Wzór wniosku </w:t>
      </w:r>
      <w:r w:rsidRPr="00AF24D8">
        <w:rPr>
          <w:rFonts w:eastAsia="Calibri" w:cstheme="minorHAnsi"/>
          <w:sz w:val="24"/>
          <w:szCs w:val="24"/>
        </w:rPr>
        <w:t>o płatność.</w:t>
      </w:r>
    </w:p>
    <w:p w14:paraId="12FF24F8" w14:textId="77777777" w:rsidR="009307A6" w:rsidRPr="00AF24D8" w:rsidRDefault="009307A6" w:rsidP="000B2E99">
      <w:pPr>
        <w:numPr>
          <w:ilvl w:val="1"/>
          <w:numId w:val="9"/>
        </w:numPr>
        <w:spacing w:after="0" w:line="360" w:lineRule="auto"/>
        <w:rPr>
          <w:rFonts w:eastAsia="Calibri" w:cstheme="minorHAnsi"/>
          <w:sz w:val="24"/>
          <w:szCs w:val="24"/>
        </w:rPr>
      </w:pPr>
      <w:r w:rsidRPr="00AF24D8">
        <w:rPr>
          <w:rFonts w:eastAsia="Calibri" w:cstheme="minorHAnsi"/>
          <w:sz w:val="24"/>
          <w:szCs w:val="24"/>
        </w:rPr>
        <w:lastRenderedPageBreak/>
        <w:t xml:space="preserve">Załącznik nr 6: </w:t>
      </w:r>
      <w:r w:rsidR="00296285" w:rsidRPr="00AF24D8">
        <w:rPr>
          <w:rFonts w:eastAsia="Calibri" w:cstheme="minorHAnsi"/>
          <w:sz w:val="24"/>
          <w:szCs w:val="24"/>
        </w:rPr>
        <w:t>Wzór f</w:t>
      </w:r>
      <w:r w:rsidRPr="00AF24D8">
        <w:rPr>
          <w:rFonts w:eastAsia="Calibri" w:cstheme="minorHAnsi"/>
          <w:sz w:val="24"/>
          <w:szCs w:val="24"/>
        </w:rPr>
        <w:t>ormularz</w:t>
      </w:r>
      <w:r w:rsidR="00296285" w:rsidRPr="00AF24D8">
        <w:rPr>
          <w:rFonts w:eastAsia="Calibri" w:cstheme="minorHAnsi"/>
          <w:sz w:val="24"/>
          <w:szCs w:val="24"/>
        </w:rPr>
        <w:t>a</w:t>
      </w:r>
      <w:r w:rsidRPr="00AF24D8">
        <w:rPr>
          <w:rFonts w:eastAsia="Calibri" w:cstheme="minorHAnsi"/>
          <w:sz w:val="24"/>
          <w:szCs w:val="24"/>
        </w:rPr>
        <w:t xml:space="preserve"> zmian.</w:t>
      </w:r>
    </w:p>
    <w:p w14:paraId="6139F012" w14:textId="77777777" w:rsidR="009307A6" w:rsidRPr="00AF24D8" w:rsidRDefault="009307A6" w:rsidP="000B2E99">
      <w:pPr>
        <w:numPr>
          <w:ilvl w:val="1"/>
          <w:numId w:val="9"/>
        </w:numPr>
        <w:suppressAutoHyphens/>
        <w:spacing w:after="0" w:line="360" w:lineRule="auto"/>
        <w:rPr>
          <w:rFonts w:eastAsia="Calibri" w:cstheme="minorHAnsi"/>
          <w:sz w:val="24"/>
          <w:szCs w:val="24"/>
        </w:rPr>
      </w:pPr>
      <w:r w:rsidRPr="00AF24D8">
        <w:rPr>
          <w:rFonts w:eastAsia="Calibri" w:cstheme="minorHAnsi"/>
          <w:sz w:val="24"/>
          <w:szCs w:val="24"/>
        </w:rPr>
        <w:t>Załącznik nr 7: Zakres danych osobowych powierzonych do przetwarzania.</w:t>
      </w:r>
    </w:p>
    <w:p w14:paraId="06BBC24D" w14:textId="77777777" w:rsidR="009307A6" w:rsidRPr="00AF24D8" w:rsidRDefault="009307A6" w:rsidP="000B2E99">
      <w:pPr>
        <w:numPr>
          <w:ilvl w:val="1"/>
          <w:numId w:val="9"/>
        </w:numPr>
        <w:spacing w:after="0" w:line="360" w:lineRule="auto"/>
        <w:rPr>
          <w:rFonts w:eastAsia="Calibri" w:cstheme="minorHAnsi"/>
          <w:sz w:val="24"/>
          <w:szCs w:val="24"/>
        </w:rPr>
      </w:pPr>
      <w:r w:rsidRPr="00AF24D8">
        <w:rPr>
          <w:rFonts w:eastAsia="Calibri" w:cstheme="minorHAnsi"/>
          <w:sz w:val="24"/>
          <w:szCs w:val="24"/>
        </w:rPr>
        <w:t>Załącznik nr 8: Wzór upoważnienia do przetwarzania danych osobowych.</w:t>
      </w:r>
    </w:p>
    <w:p w14:paraId="6C19BCB1" w14:textId="77777777" w:rsidR="009307A6" w:rsidRPr="00AF24D8" w:rsidRDefault="009307A6" w:rsidP="000B2E99">
      <w:pPr>
        <w:numPr>
          <w:ilvl w:val="1"/>
          <w:numId w:val="9"/>
        </w:numPr>
        <w:spacing w:after="0" w:line="360" w:lineRule="auto"/>
        <w:rPr>
          <w:rFonts w:eastAsia="Calibri" w:cstheme="minorHAnsi"/>
          <w:sz w:val="24"/>
          <w:szCs w:val="24"/>
        </w:rPr>
      </w:pPr>
      <w:r w:rsidRPr="00AF24D8">
        <w:rPr>
          <w:rFonts w:eastAsia="Calibri" w:cstheme="minorHAnsi"/>
          <w:sz w:val="24"/>
          <w:szCs w:val="24"/>
        </w:rPr>
        <w:t>Załącznik nr 9: Wzór odwołania upoważnienia do przetwarzania danych osobowych.</w:t>
      </w:r>
    </w:p>
    <w:p w14:paraId="3268BF66" w14:textId="77777777" w:rsidR="009307A6" w:rsidRPr="00AF24D8" w:rsidRDefault="009307A6" w:rsidP="000B2E99">
      <w:pPr>
        <w:numPr>
          <w:ilvl w:val="1"/>
          <w:numId w:val="9"/>
        </w:numPr>
        <w:spacing w:after="0" w:line="360" w:lineRule="auto"/>
        <w:rPr>
          <w:rFonts w:eastAsia="Calibri" w:cstheme="minorHAnsi"/>
          <w:sz w:val="24"/>
          <w:szCs w:val="24"/>
        </w:rPr>
      </w:pPr>
      <w:r w:rsidRPr="00AF24D8">
        <w:rPr>
          <w:rFonts w:eastAsia="Calibri" w:cstheme="minorHAnsi"/>
          <w:sz w:val="24"/>
          <w:szCs w:val="24"/>
        </w:rPr>
        <w:t xml:space="preserve">Załącznik nr 10: </w:t>
      </w:r>
      <w:r w:rsidR="000166AB" w:rsidRPr="00AF24D8">
        <w:rPr>
          <w:rFonts w:eastAsia="Calibri" w:cstheme="minorHAnsi"/>
          <w:sz w:val="24"/>
          <w:szCs w:val="24"/>
        </w:rPr>
        <w:t>Wyciąg z zapisów „Podręcznika wnioskodawcy i beneficjenta Funduszy Europejskich na lata 2021-2027 w zakresie informacji i promocji”</w:t>
      </w:r>
      <w:r w:rsidRPr="00AF24D8">
        <w:rPr>
          <w:rFonts w:eastAsia="Calibri" w:cstheme="minorHAnsi"/>
          <w:sz w:val="24"/>
          <w:szCs w:val="24"/>
        </w:rPr>
        <w:t>.</w:t>
      </w:r>
    </w:p>
    <w:p w14:paraId="77837183" w14:textId="77777777" w:rsidR="00A16920" w:rsidRPr="00AF24D8" w:rsidRDefault="00A16920" w:rsidP="000B2E99">
      <w:pPr>
        <w:numPr>
          <w:ilvl w:val="1"/>
          <w:numId w:val="9"/>
        </w:numPr>
        <w:spacing w:after="0" w:line="360" w:lineRule="auto"/>
        <w:rPr>
          <w:rFonts w:eastAsia="Calibri" w:cstheme="minorHAnsi"/>
          <w:sz w:val="24"/>
          <w:szCs w:val="24"/>
        </w:rPr>
      </w:pPr>
      <w:r w:rsidRPr="00AF24D8">
        <w:rPr>
          <w:rFonts w:eastAsia="Calibri" w:cstheme="minorHAnsi"/>
          <w:sz w:val="24"/>
          <w:szCs w:val="24"/>
        </w:rPr>
        <w:t>Załącznik nr 10a: Wykaz pomniejszenia wartości dofinansowania projektu w zakresie obowiązków komunikacyjnych beneficjentów FE</w:t>
      </w:r>
      <w:r w:rsidR="00014C4E" w:rsidRPr="00AF24D8">
        <w:rPr>
          <w:rFonts w:eastAsia="Calibri" w:cstheme="minorHAnsi"/>
          <w:sz w:val="24"/>
          <w:szCs w:val="24"/>
        </w:rPr>
        <w:t>.</w:t>
      </w:r>
    </w:p>
    <w:p w14:paraId="08A6970B" w14:textId="77777777" w:rsidR="00102ECC" w:rsidRPr="00AF24D8" w:rsidRDefault="00AB0D9C" w:rsidP="000B2E99">
      <w:pPr>
        <w:numPr>
          <w:ilvl w:val="1"/>
          <w:numId w:val="9"/>
        </w:numPr>
        <w:spacing w:after="0" w:line="360" w:lineRule="auto"/>
        <w:rPr>
          <w:rFonts w:eastAsia="Calibri" w:cstheme="minorHAnsi"/>
          <w:sz w:val="24"/>
          <w:szCs w:val="24"/>
        </w:rPr>
      </w:pPr>
      <w:r w:rsidRPr="00AF24D8">
        <w:rPr>
          <w:rFonts w:eastAsia="Calibri" w:cstheme="minorHAnsi"/>
          <w:sz w:val="24"/>
          <w:szCs w:val="24"/>
        </w:rPr>
        <w:t>Załącznik nr</w:t>
      </w:r>
      <w:r w:rsidR="00102ECC" w:rsidRPr="00AF24D8">
        <w:rPr>
          <w:rFonts w:eastAsia="Calibri" w:cstheme="minorHAnsi"/>
          <w:sz w:val="24"/>
          <w:szCs w:val="24"/>
        </w:rPr>
        <w:t xml:space="preserve"> 10b</w:t>
      </w:r>
      <w:r w:rsidRPr="00AF24D8">
        <w:rPr>
          <w:rFonts w:eastAsia="Calibri" w:cstheme="minorHAnsi"/>
          <w:sz w:val="24"/>
          <w:szCs w:val="24"/>
        </w:rPr>
        <w:t>:</w:t>
      </w:r>
      <w:r w:rsidR="00102ECC" w:rsidRPr="00AF24D8">
        <w:rPr>
          <w:rFonts w:eastAsia="Calibri" w:cstheme="minorHAnsi"/>
          <w:sz w:val="24"/>
          <w:szCs w:val="24"/>
        </w:rPr>
        <w:t xml:space="preserve"> Wzór oświad</w:t>
      </w:r>
      <w:r w:rsidRPr="00AF24D8">
        <w:rPr>
          <w:rFonts w:eastAsia="Calibri" w:cstheme="minorHAnsi"/>
          <w:sz w:val="24"/>
          <w:szCs w:val="24"/>
        </w:rPr>
        <w:t>czenie przekazania licencji.</w:t>
      </w:r>
    </w:p>
    <w:p w14:paraId="79FD3C90" w14:textId="1497A7DF" w:rsidR="009307A6" w:rsidRPr="00AF24D8" w:rsidRDefault="009307A6" w:rsidP="000B2E99">
      <w:pPr>
        <w:keepNext/>
        <w:numPr>
          <w:ilvl w:val="1"/>
          <w:numId w:val="9"/>
        </w:numPr>
        <w:spacing w:after="0" w:line="360" w:lineRule="auto"/>
        <w:rPr>
          <w:rFonts w:eastAsia="Calibri" w:cstheme="minorHAnsi"/>
          <w:sz w:val="24"/>
          <w:szCs w:val="24"/>
        </w:rPr>
      </w:pPr>
      <w:r w:rsidRPr="00AF24D8">
        <w:rPr>
          <w:rFonts w:eastAsia="Calibri" w:cstheme="minorHAnsi"/>
          <w:sz w:val="24"/>
          <w:szCs w:val="24"/>
        </w:rPr>
        <w:t xml:space="preserve">Załącznik nr </w:t>
      </w:r>
      <w:r w:rsidR="00E53DA5" w:rsidRPr="00AF24D8">
        <w:rPr>
          <w:rFonts w:eastAsia="Calibri" w:cstheme="minorHAnsi"/>
          <w:sz w:val="24"/>
          <w:szCs w:val="24"/>
        </w:rPr>
        <w:t>11:</w:t>
      </w:r>
      <w:r w:rsidRPr="00AF24D8">
        <w:rPr>
          <w:rFonts w:eastAsia="Calibri" w:cstheme="minorHAnsi"/>
          <w:sz w:val="24"/>
          <w:szCs w:val="24"/>
        </w:rPr>
        <w:t xml:space="preserve"> Wzór sprawozdania z osiągniętych wskaźników rezultatu.</w:t>
      </w:r>
    </w:p>
    <w:p w14:paraId="030949AA" w14:textId="14DCEFE1" w:rsidR="00FC3C89" w:rsidRPr="00AF24D8" w:rsidRDefault="00FC3C89" w:rsidP="000B2E99">
      <w:pPr>
        <w:keepNext/>
        <w:numPr>
          <w:ilvl w:val="1"/>
          <w:numId w:val="9"/>
        </w:numPr>
        <w:spacing w:after="0" w:line="360" w:lineRule="auto"/>
        <w:rPr>
          <w:rFonts w:eastAsia="Calibri" w:cstheme="minorHAnsi"/>
          <w:sz w:val="24"/>
          <w:szCs w:val="24"/>
        </w:rPr>
      </w:pPr>
      <w:r w:rsidRPr="00AF24D8">
        <w:rPr>
          <w:rFonts w:eastAsia="Calibri" w:cstheme="minorHAnsi"/>
          <w:sz w:val="24"/>
          <w:szCs w:val="24"/>
        </w:rPr>
        <w:t xml:space="preserve">Załącznik nr 12: Oświadczenie o kwalifikowalności podatku VAT </w:t>
      </w:r>
      <w:r w:rsidRPr="00C90425">
        <w:rPr>
          <w:rFonts w:eastAsia="Calibri" w:cstheme="minorHAnsi"/>
          <w:b/>
          <w:bCs/>
          <w:iCs/>
          <w:sz w:val="24"/>
          <w:szCs w:val="24"/>
        </w:rPr>
        <w:t xml:space="preserve">[jeśli zgodnie </w:t>
      </w:r>
      <w:r w:rsidR="006B5D41" w:rsidRPr="00C90425">
        <w:rPr>
          <w:rFonts w:eastAsia="Calibri" w:cstheme="minorHAnsi"/>
          <w:b/>
          <w:bCs/>
          <w:iCs/>
          <w:sz w:val="24"/>
          <w:szCs w:val="24"/>
        </w:rPr>
        <w:br/>
      </w:r>
      <w:r w:rsidRPr="00C90425">
        <w:rPr>
          <w:rFonts w:eastAsia="Calibri" w:cstheme="minorHAnsi"/>
          <w:b/>
          <w:bCs/>
          <w:iCs/>
          <w:sz w:val="24"/>
          <w:szCs w:val="24"/>
        </w:rPr>
        <w:t xml:space="preserve">z zapisami </w:t>
      </w:r>
      <w:r w:rsidR="006B5D41" w:rsidRPr="00C90425">
        <w:rPr>
          <w:rFonts w:eastAsia="Calibri" w:cstheme="minorHAnsi"/>
          <w:b/>
          <w:bCs/>
          <w:iCs/>
          <w:sz w:val="24"/>
          <w:szCs w:val="24"/>
        </w:rPr>
        <w:t>§</w:t>
      </w:r>
      <w:r w:rsidR="00724016" w:rsidRPr="00C90425">
        <w:rPr>
          <w:rFonts w:eastAsia="Calibri" w:cstheme="minorHAnsi"/>
          <w:b/>
          <w:bCs/>
          <w:iCs/>
          <w:sz w:val="24"/>
          <w:szCs w:val="24"/>
        </w:rPr>
        <w:t xml:space="preserve"> 2 ust. 8</w:t>
      </w:r>
      <w:r w:rsidR="006B5D41" w:rsidRPr="00C90425">
        <w:rPr>
          <w:rFonts w:eastAsia="Calibri" w:cstheme="minorHAnsi"/>
          <w:b/>
          <w:bCs/>
          <w:iCs/>
          <w:sz w:val="24"/>
          <w:szCs w:val="24"/>
        </w:rPr>
        <w:t xml:space="preserve"> nie dotyczy, Oświadczenie nie jest załączane do </w:t>
      </w:r>
      <w:r w:rsidR="00FC3026" w:rsidRPr="00C90425">
        <w:rPr>
          <w:rFonts w:eastAsia="Calibri" w:cstheme="minorHAnsi"/>
          <w:b/>
          <w:bCs/>
          <w:iCs/>
          <w:sz w:val="24"/>
          <w:szCs w:val="24"/>
        </w:rPr>
        <w:t>umowy</w:t>
      </w:r>
      <w:r w:rsidR="006B5D41" w:rsidRPr="00C90425">
        <w:rPr>
          <w:rFonts w:eastAsia="Calibri" w:cstheme="minorHAnsi"/>
          <w:b/>
          <w:bCs/>
          <w:iCs/>
          <w:sz w:val="24"/>
          <w:szCs w:val="24"/>
        </w:rPr>
        <w:t>]</w:t>
      </w:r>
      <w:r w:rsidR="00AC7B9F" w:rsidRPr="00C90425">
        <w:rPr>
          <w:rFonts w:eastAsia="Calibri" w:cstheme="minorHAnsi"/>
          <w:b/>
          <w:bCs/>
          <w:iCs/>
          <w:sz w:val="24"/>
          <w:szCs w:val="24"/>
        </w:rPr>
        <w:t>.</w:t>
      </w:r>
    </w:p>
    <w:p w14:paraId="165BC139" w14:textId="6F4E2209" w:rsidR="009307A6" w:rsidRPr="00FB641F" w:rsidRDefault="009307A6" w:rsidP="000B2E99">
      <w:pPr>
        <w:keepNext/>
        <w:numPr>
          <w:ilvl w:val="1"/>
          <w:numId w:val="9"/>
        </w:numPr>
        <w:spacing w:after="0" w:line="360" w:lineRule="auto"/>
        <w:rPr>
          <w:rFonts w:eastAsia="Calibri" w:cstheme="minorHAnsi"/>
          <w:iCs/>
          <w:sz w:val="24"/>
          <w:szCs w:val="24"/>
        </w:rPr>
      </w:pPr>
      <w:r w:rsidRPr="00AF24D8">
        <w:rPr>
          <w:rFonts w:eastAsia="Calibri" w:cstheme="minorHAnsi"/>
          <w:sz w:val="24"/>
          <w:szCs w:val="24"/>
        </w:rPr>
        <w:t>Załącznik nr 13: Wzór Oświadczenia o kwalifikowalności Vat na zakończenie projektu</w:t>
      </w:r>
      <w:r w:rsidR="006B5D41" w:rsidRPr="00AF24D8">
        <w:rPr>
          <w:rFonts w:eastAsia="Calibri" w:cstheme="minorHAnsi"/>
          <w:sz w:val="24"/>
          <w:szCs w:val="24"/>
        </w:rPr>
        <w:t xml:space="preserve"> </w:t>
      </w:r>
      <w:r w:rsidR="006B5D41" w:rsidRPr="00C90425">
        <w:rPr>
          <w:rFonts w:eastAsia="Calibri" w:cstheme="minorHAnsi"/>
          <w:b/>
          <w:bCs/>
          <w:iCs/>
          <w:sz w:val="24"/>
          <w:szCs w:val="24"/>
        </w:rPr>
        <w:t xml:space="preserve">[jeśli zgodnie </w:t>
      </w:r>
      <w:r w:rsidR="00724016" w:rsidRPr="00C90425">
        <w:rPr>
          <w:rFonts w:eastAsia="Calibri" w:cstheme="minorHAnsi"/>
          <w:b/>
          <w:bCs/>
          <w:iCs/>
          <w:sz w:val="24"/>
          <w:szCs w:val="24"/>
        </w:rPr>
        <w:t>z zapisami § 2 ust. 8</w:t>
      </w:r>
      <w:r w:rsidR="006B5D41" w:rsidRPr="00C90425">
        <w:rPr>
          <w:rFonts w:eastAsia="Calibri" w:cstheme="minorHAnsi"/>
          <w:b/>
          <w:bCs/>
          <w:iCs/>
          <w:sz w:val="24"/>
          <w:szCs w:val="24"/>
        </w:rPr>
        <w:t xml:space="preserve"> nie dotyczy, Wzór Oświadczenia nie jest załączany do </w:t>
      </w:r>
      <w:r w:rsidR="00FC3026" w:rsidRPr="00C90425">
        <w:rPr>
          <w:rFonts w:eastAsia="Calibri" w:cstheme="minorHAnsi"/>
          <w:b/>
          <w:bCs/>
          <w:iCs/>
          <w:sz w:val="24"/>
          <w:szCs w:val="24"/>
        </w:rPr>
        <w:t>umowy</w:t>
      </w:r>
      <w:r w:rsidR="006B5D41" w:rsidRPr="00C90425">
        <w:rPr>
          <w:rFonts w:eastAsia="Calibri" w:cstheme="minorHAnsi"/>
          <w:b/>
          <w:bCs/>
          <w:iCs/>
          <w:sz w:val="24"/>
          <w:szCs w:val="24"/>
        </w:rPr>
        <w:t>]</w:t>
      </w:r>
      <w:r w:rsidRPr="00C90425">
        <w:rPr>
          <w:rFonts w:eastAsia="Calibri" w:cstheme="minorHAnsi"/>
          <w:b/>
          <w:bCs/>
          <w:iCs/>
          <w:sz w:val="24"/>
          <w:szCs w:val="24"/>
        </w:rPr>
        <w:t>.</w:t>
      </w:r>
    </w:p>
    <w:p w14:paraId="3A483907" w14:textId="496CA302" w:rsidR="00AC7B9F" w:rsidRPr="00AF24D8" w:rsidRDefault="00AC7B9F" w:rsidP="000B2E99">
      <w:pPr>
        <w:keepNext/>
        <w:numPr>
          <w:ilvl w:val="1"/>
          <w:numId w:val="9"/>
        </w:numPr>
        <w:spacing w:after="0" w:line="360" w:lineRule="auto"/>
        <w:rPr>
          <w:rFonts w:eastAsia="Calibri" w:cstheme="minorHAnsi"/>
          <w:sz w:val="24"/>
          <w:szCs w:val="24"/>
        </w:rPr>
      </w:pPr>
      <w:r w:rsidRPr="00AF24D8">
        <w:rPr>
          <w:rFonts w:eastAsia="Calibri" w:cstheme="minorHAnsi"/>
          <w:iCs/>
          <w:sz w:val="24"/>
          <w:szCs w:val="24"/>
        </w:rPr>
        <w:t>Załącznik nr 14: Wniosek o dodanie osoby uprawnionej zarządzającej projektem po stronie Beneficjenta.</w:t>
      </w:r>
    </w:p>
    <w:p w14:paraId="7A1067E8" w14:textId="5267E793" w:rsidR="00AC7B9F" w:rsidRPr="00AF24D8" w:rsidRDefault="00AC7B9F" w:rsidP="000B2E99">
      <w:pPr>
        <w:keepNext/>
        <w:numPr>
          <w:ilvl w:val="1"/>
          <w:numId w:val="9"/>
        </w:numPr>
        <w:spacing w:after="0" w:line="360" w:lineRule="auto"/>
        <w:rPr>
          <w:rFonts w:eastAsia="Calibri" w:cstheme="minorHAnsi"/>
          <w:sz w:val="24"/>
          <w:szCs w:val="24"/>
        </w:rPr>
      </w:pPr>
      <w:r w:rsidRPr="00AF24D8">
        <w:rPr>
          <w:rFonts w:eastAsia="Calibri" w:cstheme="minorHAnsi"/>
          <w:iCs/>
          <w:sz w:val="24"/>
          <w:szCs w:val="24"/>
        </w:rPr>
        <w:t>Załącznik nr 15: Baza personelu zaangażowanego w realizację projektu.</w:t>
      </w:r>
    </w:p>
    <w:p w14:paraId="59105F9B" w14:textId="77777777" w:rsidR="009307A6" w:rsidRPr="00AF24D8" w:rsidRDefault="009307A6" w:rsidP="000B2E99">
      <w:pPr>
        <w:keepNext/>
        <w:spacing w:after="0" w:line="360" w:lineRule="auto"/>
        <w:ind w:left="720"/>
        <w:rPr>
          <w:rFonts w:eastAsia="Calibri" w:cstheme="minorHAnsi"/>
          <w:sz w:val="24"/>
          <w:szCs w:val="24"/>
        </w:rPr>
      </w:pPr>
    </w:p>
    <w:p w14:paraId="64309B1E" w14:textId="77777777" w:rsidR="009307A6" w:rsidRPr="00AF24D8" w:rsidRDefault="009307A6" w:rsidP="000B2E99">
      <w:pPr>
        <w:keepNext/>
        <w:spacing w:after="0" w:line="360" w:lineRule="auto"/>
        <w:rPr>
          <w:rFonts w:eastAsia="Calibri" w:cstheme="minorHAnsi"/>
          <w:sz w:val="24"/>
          <w:szCs w:val="24"/>
        </w:rPr>
      </w:pPr>
    </w:p>
    <w:p w14:paraId="37BBB7A0" w14:textId="2786C041" w:rsidR="009307A6" w:rsidRPr="00AF24D8" w:rsidRDefault="009307A6" w:rsidP="000B2E99">
      <w:pPr>
        <w:keepNext/>
        <w:spacing w:after="0" w:line="360" w:lineRule="auto"/>
        <w:rPr>
          <w:rFonts w:eastAsia="Calibri" w:cstheme="minorHAnsi"/>
          <w:sz w:val="24"/>
          <w:szCs w:val="24"/>
        </w:rPr>
      </w:pPr>
      <w:r w:rsidRPr="00AF24D8">
        <w:rPr>
          <w:rFonts w:eastAsia="Calibri" w:cstheme="minorHAnsi"/>
          <w:sz w:val="24"/>
          <w:szCs w:val="24"/>
        </w:rPr>
        <w:t>Podpisy i pieczęcie:</w:t>
      </w:r>
    </w:p>
    <w:p w14:paraId="378033EA" w14:textId="77777777" w:rsidR="009307A6" w:rsidRPr="00AF24D8" w:rsidRDefault="009307A6" w:rsidP="000B2E99">
      <w:pPr>
        <w:keepNext/>
        <w:spacing w:after="0" w:line="360" w:lineRule="auto"/>
        <w:rPr>
          <w:rFonts w:eastAsia="Calibri" w:cstheme="minorHAnsi"/>
          <w:sz w:val="24"/>
          <w:szCs w:val="24"/>
        </w:rPr>
      </w:pPr>
    </w:p>
    <w:p w14:paraId="4C547A17" w14:textId="77777777" w:rsidR="009307A6" w:rsidRPr="00AF24D8" w:rsidRDefault="009307A6" w:rsidP="000B2E99">
      <w:pPr>
        <w:keepNext/>
        <w:spacing w:after="0" w:line="360" w:lineRule="auto"/>
        <w:rPr>
          <w:rFonts w:eastAsia="Calibri" w:cstheme="minorHAnsi"/>
          <w:sz w:val="24"/>
          <w:szCs w:val="24"/>
        </w:rPr>
      </w:pPr>
    </w:p>
    <w:p w14:paraId="5FDC9547" w14:textId="77777777" w:rsidR="009307A6" w:rsidRPr="00AF24D8" w:rsidRDefault="009307A6" w:rsidP="000B2E99">
      <w:pPr>
        <w:keepNext/>
        <w:spacing w:after="0" w:line="360" w:lineRule="auto"/>
        <w:rPr>
          <w:rFonts w:eastAsia="Calibri" w:cstheme="minorHAnsi"/>
          <w:sz w:val="24"/>
          <w:szCs w:val="24"/>
        </w:rPr>
      </w:pPr>
    </w:p>
    <w:p w14:paraId="2C57A53A" w14:textId="77777777" w:rsidR="009307A6" w:rsidRPr="00AF24D8" w:rsidRDefault="009307A6" w:rsidP="000B2E99">
      <w:pPr>
        <w:keepNext/>
        <w:spacing w:after="0" w:line="360" w:lineRule="auto"/>
        <w:rPr>
          <w:rFonts w:eastAsia="Calibri" w:cstheme="minorHAnsi"/>
          <w:sz w:val="24"/>
          <w:szCs w:val="24"/>
        </w:rPr>
      </w:pPr>
    </w:p>
    <w:p w14:paraId="396A7325" w14:textId="778A3FFF" w:rsidR="009307A6" w:rsidRPr="00AF24D8" w:rsidRDefault="009307A6" w:rsidP="000B2E99">
      <w:pPr>
        <w:keepNext/>
        <w:tabs>
          <w:tab w:val="center" w:pos="1440"/>
          <w:tab w:val="center" w:pos="7200"/>
        </w:tabs>
        <w:spacing w:after="0" w:line="360" w:lineRule="auto"/>
        <w:rPr>
          <w:rFonts w:eastAsia="Calibri" w:cstheme="minorHAnsi"/>
          <w:sz w:val="24"/>
          <w:szCs w:val="24"/>
        </w:rPr>
      </w:pPr>
      <w:r w:rsidRPr="00AF24D8">
        <w:rPr>
          <w:rFonts w:eastAsia="Calibri" w:cstheme="minorHAnsi"/>
          <w:sz w:val="24"/>
          <w:szCs w:val="24"/>
        </w:rPr>
        <w:t xml:space="preserve">................................................                                           </w:t>
      </w:r>
      <w:r w:rsidRPr="00AF24D8">
        <w:rPr>
          <w:rFonts w:eastAsia="Calibri" w:cstheme="minorHAnsi"/>
          <w:sz w:val="24"/>
          <w:szCs w:val="24"/>
        </w:rPr>
        <w:tab/>
        <w:t>................................................</w:t>
      </w:r>
    </w:p>
    <w:p w14:paraId="43D01A73" w14:textId="03786341" w:rsidR="009307A6" w:rsidRPr="00AF24D8" w:rsidRDefault="009307A6" w:rsidP="000B2E99">
      <w:pPr>
        <w:spacing w:after="0" w:line="360" w:lineRule="auto"/>
        <w:rPr>
          <w:rFonts w:eastAsia="Times New Roman" w:cstheme="minorHAnsi"/>
          <w:b/>
          <w:noProof/>
          <w:sz w:val="24"/>
          <w:szCs w:val="24"/>
          <w:lang w:eastAsia="pl-PL"/>
        </w:rPr>
      </w:pPr>
      <w:r w:rsidRPr="00AF24D8">
        <w:rPr>
          <w:rFonts w:eastAsia="Times New Roman" w:cstheme="minorHAnsi"/>
          <w:b/>
          <w:i/>
          <w:sz w:val="24"/>
          <w:szCs w:val="24"/>
          <w:lang w:eastAsia="pl-PL"/>
        </w:rPr>
        <w:t xml:space="preserve">Instytucja Zarządzająca                                                          </w:t>
      </w:r>
      <w:r w:rsidRPr="00AF24D8">
        <w:rPr>
          <w:rFonts w:eastAsia="Times New Roman" w:cstheme="minorHAnsi"/>
          <w:b/>
          <w:i/>
          <w:sz w:val="24"/>
          <w:szCs w:val="24"/>
          <w:lang w:eastAsia="pl-PL"/>
        </w:rPr>
        <w:tab/>
        <w:t xml:space="preserve">    Beneficjent</w:t>
      </w:r>
    </w:p>
    <w:p w14:paraId="2193769C" w14:textId="77777777" w:rsidR="009307A6" w:rsidRPr="00AF24D8" w:rsidRDefault="009307A6" w:rsidP="000B2E99">
      <w:pPr>
        <w:spacing w:after="0" w:line="360" w:lineRule="auto"/>
        <w:rPr>
          <w:rFonts w:eastAsia="Times New Roman" w:cstheme="minorHAnsi"/>
          <w:b/>
          <w:noProof/>
          <w:sz w:val="24"/>
          <w:szCs w:val="24"/>
          <w:lang w:eastAsia="pl-PL"/>
        </w:rPr>
      </w:pPr>
    </w:p>
    <w:p w14:paraId="313A076E" w14:textId="77777777" w:rsidR="009307A6" w:rsidRPr="00AF24D8" w:rsidRDefault="009307A6" w:rsidP="000B2E99">
      <w:pPr>
        <w:spacing w:after="0" w:line="360" w:lineRule="auto"/>
        <w:rPr>
          <w:rFonts w:eastAsia="Times New Roman" w:cstheme="minorHAnsi"/>
          <w:b/>
          <w:i/>
          <w:sz w:val="24"/>
          <w:szCs w:val="24"/>
          <w:lang w:eastAsia="pl-PL"/>
        </w:rPr>
      </w:pPr>
    </w:p>
    <w:p w14:paraId="723F971D" w14:textId="77777777" w:rsidR="003B12D5" w:rsidRPr="00AF24D8" w:rsidRDefault="003B12D5" w:rsidP="000B2E99">
      <w:pPr>
        <w:spacing w:after="0" w:line="360" w:lineRule="auto"/>
        <w:rPr>
          <w:rFonts w:cstheme="minorHAnsi"/>
          <w:sz w:val="24"/>
          <w:szCs w:val="24"/>
        </w:rPr>
      </w:pPr>
    </w:p>
    <w:sectPr w:rsidR="003B12D5" w:rsidRPr="00AF24D8" w:rsidSect="00FD3651">
      <w:headerReference w:type="default" r:id="rId10"/>
      <w:footerReference w:type="default" r:id="rId11"/>
      <w:pgSz w:w="11906" w:h="16838" w:code="9"/>
      <w:pgMar w:top="1259"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65733E" w14:textId="77777777" w:rsidR="00513FBF" w:rsidRDefault="00513FBF" w:rsidP="009307A6">
      <w:pPr>
        <w:spacing w:after="0" w:line="240" w:lineRule="auto"/>
      </w:pPr>
      <w:r>
        <w:separator/>
      </w:r>
    </w:p>
  </w:endnote>
  <w:endnote w:type="continuationSeparator" w:id="0">
    <w:p w14:paraId="0F4C0BA8" w14:textId="77777777" w:rsidR="00513FBF" w:rsidRDefault="00513FBF" w:rsidP="00930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altName w:val="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UAlbertina">
    <w:altName w:val="Cambria"/>
    <w:panose1 w:val="00000000000000000000"/>
    <w:charset w:val="00"/>
    <w:family w:val="roman"/>
    <w:notTrueType/>
    <w:pitch w:val="default"/>
    <w:sig w:usb0="00000007" w:usb1="00000000" w:usb2="00000000" w:usb3="00000000" w:csb0="00000081" w:csb1="00000000"/>
  </w:font>
  <w:font w:name="Segoe UI">
    <w:panose1 w:val="020B0502040204020203"/>
    <w:charset w:val="EE"/>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3" w:usb1="08070000" w:usb2="00000010" w:usb3="00000000" w:csb0="00020001"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BB49D" w14:textId="77777777" w:rsidR="003A78E7" w:rsidRDefault="007620CE">
    <w:pPr>
      <w:pStyle w:val="Stopka"/>
      <w:jc w:val="center"/>
    </w:pPr>
    <w:r>
      <w:fldChar w:fldCharType="begin"/>
    </w:r>
    <w:r>
      <w:instrText>PAGE   \* MERGEFORMAT</w:instrText>
    </w:r>
    <w:r>
      <w:fldChar w:fldCharType="separate"/>
    </w:r>
    <w:r w:rsidR="00AB0D9C">
      <w:rPr>
        <w:noProof/>
      </w:rPr>
      <w:t>42</w:t>
    </w:r>
    <w:r>
      <w:rPr>
        <w:noProof/>
      </w:rPr>
      <w:fldChar w:fldCharType="end"/>
    </w:r>
  </w:p>
  <w:p w14:paraId="7C8CB6C9" w14:textId="77777777" w:rsidR="003A78E7" w:rsidRDefault="003A78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AD827A" w14:textId="77777777" w:rsidR="00513FBF" w:rsidRDefault="00513FBF" w:rsidP="009307A6">
      <w:pPr>
        <w:spacing w:after="0" w:line="240" w:lineRule="auto"/>
      </w:pPr>
      <w:r>
        <w:separator/>
      </w:r>
    </w:p>
  </w:footnote>
  <w:footnote w:type="continuationSeparator" w:id="0">
    <w:p w14:paraId="61CBA0C1" w14:textId="77777777" w:rsidR="00513FBF" w:rsidRDefault="00513FBF" w:rsidP="009307A6">
      <w:pPr>
        <w:spacing w:after="0" w:line="240" w:lineRule="auto"/>
      </w:pPr>
      <w:r>
        <w:continuationSeparator/>
      </w:r>
    </w:p>
  </w:footnote>
  <w:footnote w:id="1">
    <w:p w14:paraId="1756ED99" w14:textId="6F265233" w:rsidR="003A78E7" w:rsidRDefault="003A78E7">
      <w:pPr>
        <w:pStyle w:val="Tekstprzypisudolnego"/>
      </w:pPr>
      <w:r>
        <w:rPr>
          <w:rStyle w:val="Odwoanieprzypisudolnego"/>
        </w:rPr>
        <w:footnoteRef/>
      </w:r>
      <w:r>
        <w:t xml:space="preserve"> </w:t>
      </w:r>
      <w:r w:rsidRPr="00BF4EC0">
        <w:rPr>
          <w:rFonts w:ascii="Calibri" w:hAnsi="Calibri"/>
          <w:sz w:val="24"/>
          <w:szCs w:val="24"/>
        </w:rPr>
        <w:t xml:space="preserve">Wzór </w:t>
      </w:r>
      <w:r w:rsidR="00FC3026">
        <w:rPr>
          <w:rFonts w:ascii="Calibri" w:hAnsi="Calibri"/>
          <w:sz w:val="24"/>
          <w:szCs w:val="24"/>
        </w:rPr>
        <w:t>Umowy</w:t>
      </w:r>
      <w:r w:rsidRPr="00BF4EC0">
        <w:rPr>
          <w:rFonts w:ascii="Calibri" w:hAnsi="Calibri"/>
          <w:sz w:val="24"/>
          <w:szCs w:val="24"/>
        </w:rPr>
        <w:t xml:space="preserve"> może być przez strony uzupełniony o postanowienia niezbędne dla realizacji Projektu, w szczególności w zakresie wynikającym z przepisów prawa. Postanowienia stanowiące uzupełnienie wzoru </w:t>
      </w:r>
      <w:r w:rsidR="00FC3026">
        <w:rPr>
          <w:rFonts w:ascii="Calibri" w:hAnsi="Calibri"/>
          <w:sz w:val="24"/>
          <w:szCs w:val="24"/>
        </w:rPr>
        <w:t>Umowy</w:t>
      </w:r>
      <w:r w:rsidRPr="00BF4EC0">
        <w:rPr>
          <w:rFonts w:ascii="Calibri" w:hAnsi="Calibri"/>
          <w:sz w:val="24"/>
          <w:szCs w:val="24"/>
        </w:rPr>
        <w:t xml:space="preserve"> nie mogą być sprzeczne z postanowieniami zawartymi w tym wzorze. </w:t>
      </w:r>
      <w:r w:rsidR="00D07B3C" w:rsidRPr="00BF4EC0">
        <w:rPr>
          <w:rFonts w:ascii="Calibri" w:hAnsi="Calibri"/>
          <w:sz w:val="24"/>
          <w:szCs w:val="24"/>
        </w:rPr>
        <w:t>Wzór Umowy stosuje się dla Beneficjentów niebędących państwowymi jednostkami budżetowymi oraz Beneficjentów, którzy nie otrzymują środków na realizacje projektów na podstawie odrębnych przepisów prawa krajowego.</w:t>
      </w:r>
    </w:p>
  </w:footnote>
  <w:footnote w:id="2">
    <w:p w14:paraId="7CE5D3FB" w14:textId="77777777" w:rsidR="003A78E7" w:rsidRPr="004919AE" w:rsidRDefault="003A78E7">
      <w:pPr>
        <w:pStyle w:val="Tekstprzypisudolnego"/>
        <w:rPr>
          <w:rFonts w:asciiTheme="minorHAnsi" w:hAnsiTheme="minorHAnsi" w:cstheme="minorHAnsi"/>
          <w:sz w:val="24"/>
          <w:szCs w:val="24"/>
        </w:rPr>
      </w:pPr>
      <w:r w:rsidRPr="004919AE">
        <w:rPr>
          <w:rStyle w:val="Odwoanieprzypisudolnego"/>
          <w:rFonts w:asciiTheme="minorHAnsi" w:hAnsiTheme="minorHAnsi" w:cstheme="minorHAnsi"/>
          <w:sz w:val="24"/>
          <w:szCs w:val="24"/>
        </w:rPr>
        <w:footnoteRef/>
      </w:r>
      <w:r w:rsidRPr="004919AE">
        <w:rPr>
          <w:rFonts w:asciiTheme="minorHAnsi" w:hAnsiTheme="minorHAnsi" w:cstheme="minorHAnsi"/>
          <w:sz w:val="24"/>
          <w:szCs w:val="24"/>
        </w:rPr>
        <w:t xml:space="preserve"> W przypadku, gdy w projekcie występuje więcej niż 1 podmiot upoważniony do ponoszenia wydatków, zapis należy powielić analogicznie dla pozostałych podmiotów. Jeżeli wydatki w projekcie będą ponoszone wyłącznie przez Beneficjenta lub partnera, ust. 7 nie wypełnia się.</w:t>
      </w:r>
    </w:p>
  </w:footnote>
  <w:footnote w:id="3">
    <w:p w14:paraId="18023661" w14:textId="77777777" w:rsidR="003A78E7" w:rsidRPr="008F5A81" w:rsidRDefault="003A78E7" w:rsidP="009307A6">
      <w:pPr>
        <w:pStyle w:val="Tekstprzypisudolnego"/>
        <w:tabs>
          <w:tab w:val="left" w:pos="7088"/>
        </w:tabs>
        <w:rPr>
          <w:rFonts w:ascii="Calibri" w:hAnsi="Calibri"/>
          <w:sz w:val="16"/>
          <w:szCs w:val="16"/>
        </w:rPr>
      </w:pPr>
      <w:r w:rsidRPr="008F5A81">
        <w:rPr>
          <w:rStyle w:val="Odwoanieprzypisudolnego"/>
          <w:rFonts w:ascii="Calibri" w:hAnsi="Calibri"/>
          <w:sz w:val="16"/>
          <w:szCs w:val="16"/>
        </w:rPr>
        <w:footnoteRef/>
      </w:r>
      <w:r w:rsidRPr="008F5A81">
        <w:rPr>
          <w:rFonts w:ascii="Calibri" w:hAnsi="Calibri"/>
          <w:sz w:val="16"/>
          <w:szCs w:val="16"/>
        </w:rPr>
        <w:t xml:space="preserve"> </w:t>
      </w:r>
      <w:r w:rsidRPr="00C12001">
        <w:rPr>
          <w:rFonts w:ascii="Calibri" w:hAnsi="Calibri"/>
          <w:sz w:val="24"/>
          <w:szCs w:val="24"/>
        </w:rPr>
        <w:t>Nie dotyczy wydatków rozliczanych metodami uproszczonymi.</w:t>
      </w:r>
    </w:p>
  </w:footnote>
  <w:footnote w:id="4">
    <w:p w14:paraId="4386FC0D" w14:textId="77777777" w:rsidR="003A78E7" w:rsidRPr="001C6D0D" w:rsidRDefault="003A78E7">
      <w:pPr>
        <w:pStyle w:val="Tekstprzypisudolnego"/>
        <w:rPr>
          <w:rFonts w:asciiTheme="minorHAnsi" w:hAnsiTheme="minorHAnsi" w:cstheme="minorHAnsi"/>
          <w:sz w:val="24"/>
          <w:szCs w:val="24"/>
        </w:rPr>
      </w:pPr>
      <w:r w:rsidRPr="001C6D0D">
        <w:rPr>
          <w:rStyle w:val="Odwoanieprzypisudolnego"/>
          <w:rFonts w:asciiTheme="minorHAnsi" w:hAnsiTheme="minorHAnsi" w:cstheme="minorHAnsi"/>
          <w:sz w:val="24"/>
          <w:szCs w:val="24"/>
        </w:rPr>
        <w:footnoteRef/>
      </w:r>
      <w:r w:rsidRPr="001C6D0D">
        <w:rPr>
          <w:rFonts w:asciiTheme="minorHAnsi" w:hAnsiTheme="minorHAnsi" w:cstheme="minorHAnsi"/>
          <w:sz w:val="24"/>
          <w:szCs w:val="24"/>
        </w:rPr>
        <w:t xml:space="preserve"> Nie dotyczy wydatków rozliczanych metodami uproszczonymi.</w:t>
      </w:r>
    </w:p>
  </w:footnote>
  <w:footnote w:id="5">
    <w:p w14:paraId="2C80539E" w14:textId="77777777" w:rsidR="003A78E7" w:rsidRPr="001C6D0D" w:rsidRDefault="003A78E7" w:rsidP="009307A6">
      <w:pPr>
        <w:pStyle w:val="Tekstprzypisudolnego"/>
        <w:rPr>
          <w:rFonts w:asciiTheme="minorHAnsi" w:hAnsiTheme="minorHAnsi" w:cstheme="minorHAnsi"/>
          <w:sz w:val="24"/>
          <w:szCs w:val="24"/>
        </w:rPr>
      </w:pPr>
      <w:r w:rsidRPr="001C6D0D">
        <w:rPr>
          <w:rStyle w:val="Odwoanieprzypisudolnego"/>
          <w:rFonts w:asciiTheme="minorHAnsi" w:hAnsiTheme="minorHAnsi" w:cstheme="minorHAnsi"/>
          <w:sz w:val="24"/>
          <w:szCs w:val="24"/>
        </w:rPr>
        <w:footnoteRef/>
      </w:r>
      <w:r w:rsidRPr="001C6D0D">
        <w:rPr>
          <w:rFonts w:asciiTheme="minorHAnsi" w:hAnsiTheme="minorHAnsi" w:cstheme="minorHAnsi"/>
          <w:sz w:val="24"/>
          <w:szCs w:val="24"/>
        </w:rPr>
        <w:t xml:space="preserve"> Nie dotyczy wydatków rozliczanych metodami uproszczonymi</w:t>
      </w:r>
    </w:p>
  </w:footnote>
  <w:footnote w:id="6">
    <w:p w14:paraId="76E6FD0C" w14:textId="304F25D2" w:rsidR="00157FFB" w:rsidRPr="001C6D0D" w:rsidRDefault="00157FFB" w:rsidP="00D95FB1">
      <w:pPr>
        <w:pStyle w:val="Default"/>
        <w:rPr>
          <w:rFonts w:asciiTheme="minorHAnsi" w:hAnsiTheme="minorHAnsi" w:cstheme="minorHAnsi"/>
        </w:rPr>
      </w:pPr>
      <w:r w:rsidRPr="001C6D0D">
        <w:rPr>
          <w:rStyle w:val="Odwoanieprzypisudolnego"/>
          <w:rFonts w:asciiTheme="minorHAnsi" w:hAnsiTheme="minorHAnsi" w:cstheme="minorHAnsi"/>
        </w:rPr>
        <w:footnoteRef/>
      </w:r>
      <w:r w:rsidRPr="001C6D0D">
        <w:rPr>
          <w:rFonts w:asciiTheme="minorHAnsi" w:hAnsiTheme="minorHAnsi" w:cstheme="minorHAnsi"/>
        </w:rPr>
        <w:t xml:space="preserve">  Przez kontrolę rozumie się również audyty upoważnionych organów audytowych. </w:t>
      </w:r>
    </w:p>
    <w:p w14:paraId="1686BD82" w14:textId="77777777" w:rsidR="00157FFB" w:rsidRPr="00157FFB" w:rsidRDefault="00157FFB" w:rsidP="00157FFB">
      <w:pPr>
        <w:autoSpaceDE w:val="0"/>
        <w:autoSpaceDN w:val="0"/>
        <w:adjustRightInd w:val="0"/>
        <w:spacing w:after="0" w:line="240" w:lineRule="auto"/>
        <w:rPr>
          <w:rFonts w:ascii="Times New Roman" w:hAnsi="Times New Roman" w:cs="Times New Roman"/>
          <w:color w:val="000000"/>
          <w:sz w:val="24"/>
          <w:szCs w:val="24"/>
        </w:rPr>
      </w:pPr>
    </w:p>
    <w:p w14:paraId="3C597844" w14:textId="4A20D95A" w:rsidR="00157FFB" w:rsidRDefault="00157FFB">
      <w:pPr>
        <w:pStyle w:val="Tekstprzypisudolnego"/>
      </w:pPr>
    </w:p>
  </w:footnote>
  <w:footnote w:id="7">
    <w:p w14:paraId="5214A685" w14:textId="23FF5DBB" w:rsidR="003A78E7" w:rsidRPr="005851F8" w:rsidRDefault="003A78E7" w:rsidP="009307A6">
      <w:pPr>
        <w:pStyle w:val="Tekstprzypisudolnego"/>
        <w:spacing w:after="60"/>
        <w:jc w:val="both"/>
        <w:rPr>
          <w:rFonts w:ascii="Calibri" w:hAnsi="Calibri" w:cs="Calibri"/>
          <w:sz w:val="24"/>
          <w:szCs w:val="24"/>
        </w:rPr>
      </w:pPr>
      <w:r w:rsidRPr="005851F8">
        <w:rPr>
          <w:rStyle w:val="Odwoanieprzypisudolnego"/>
          <w:rFonts w:ascii="Calibri" w:hAnsi="Calibri" w:cs="Calibri"/>
          <w:sz w:val="24"/>
          <w:szCs w:val="24"/>
        </w:rPr>
        <w:footnoteRef/>
      </w:r>
      <w:r w:rsidRPr="005851F8">
        <w:rPr>
          <w:rFonts w:ascii="Calibri" w:hAnsi="Calibri" w:cs="Calibri"/>
          <w:sz w:val="24"/>
          <w:szCs w:val="24"/>
        </w:rPr>
        <w:t xml:space="preserve"> Nie ma zastosowania do Beneficjenta będącego jednostką sektora finansów </w:t>
      </w:r>
      <w:r w:rsidR="006D4AD6" w:rsidRPr="005851F8">
        <w:rPr>
          <w:rFonts w:ascii="Calibri" w:hAnsi="Calibri" w:cs="Calibri"/>
          <w:sz w:val="24"/>
          <w:szCs w:val="24"/>
        </w:rPr>
        <w:t>publicznych</w:t>
      </w:r>
      <w:r w:rsidRPr="005851F8">
        <w:rPr>
          <w:rFonts w:ascii="Calibri" w:hAnsi="Calibri" w:cs="Calibri"/>
          <w:sz w:val="24"/>
          <w:szCs w:val="24"/>
        </w:rPr>
        <w:t xml:space="preserve"> albo fundacją, której jedynym fundatorem jest Skarb Państwa, a także do Banku Gospodarstwa Krajowego.</w:t>
      </w:r>
    </w:p>
  </w:footnote>
  <w:footnote w:id="8">
    <w:p w14:paraId="7D451926" w14:textId="7DD0BF42" w:rsidR="003A78E7" w:rsidRPr="005851F8" w:rsidRDefault="003A78E7" w:rsidP="009307A6">
      <w:pPr>
        <w:pStyle w:val="Tekstprzypisudolnego"/>
        <w:tabs>
          <w:tab w:val="left" w:pos="0"/>
        </w:tabs>
        <w:rPr>
          <w:sz w:val="24"/>
          <w:szCs w:val="24"/>
        </w:rPr>
      </w:pPr>
      <w:r w:rsidRPr="005851F8">
        <w:rPr>
          <w:rStyle w:val="Znakiprzypiswdolnych"/>
          <w:rFonts w:ascii="Calibri" w:hAnsi="Calibri"/>
          <w:sz w:val="24"/>
          <w:szCs w:val="24"/>
        </w:rPr>
        <w:footnoteRef/>
      </w:r>
      <w:r w:rsidR="00860C8E">
        <w:rPr>
          <w:rFonts w:ascii="Calibri" w:hAnsi="Calibri"/>
          <w:sz w:val="24"/>
          <w:szCs w:val="24"/>
          <w:vertAlign w:val="superscript"/>
        </w:rPr>
        <w:t xml:space="preserve"> </w:t>
      </w:r>
      <w:r w:rsidRPr="005851F8">
        <w:rPr>
          <w:rFonts w:ascii="Calibri" w:hAnsi="Calibri"/>
          <w:sz w:val="24"/>
          <w:szCs w:val="24"/>
        </w:rPr>
        <w:t>Niepotrzebne skreślić.</w:t>
      </w:r>
    </w:p>
  </w:footnote>
  <w:footnote w:id="9">
    <w:p w14:paraId="5EE2C907" w14:textId="77777777" w:rsidR="003A78E7" w:rsidRPr="00C12001" w:rsidRDefault="003A78E7" w:rsidP="009307A6">
      <w:pPr>
        <w:pStyle w:val="Tekstprzypisudolnego"/>
        <w:rPr>
          <w:rFonts w:ascii="Calibri" w:hAnsi="Calibri"/>
          <w:sz w:val="24"/>
          <w:szCs w:val="24"/>
        </w:rPr>
      </w:pPr>
      <w:r w:rsidRPr="00C12001">
        <w:rPr>
          <w:rStyle w:val="Odwoanieprzypisudolnego"/>
          <w:rFonts w:ascii="Calibri" w:hAnsi="Calibri"/>
          <w:sz w:val="24"/>
          <w:szCs w:val="24"/>
        </w:rPr>
        <w:footnoteRef/>
      </w:r>
      <w:r w:rsidRPr="00C12001">
        <w:rPr>
          <w:rFonts w:ascii="Calibri" w:hAnsi="Calibri"/>
          <w:sz w:val="24"/>
          <w:szCs w:val="24"/>
        </w:rPr>
        <w:t xml:space="preserve"> </w:t>
      </w:r>
      <w:r w:rsidRPr="00C12001">
        <w:rPr>
          <w:rFonts w:ascii="Calibri" w:hAnsi="Calibri" w:cs="Calibri"/>
          <w:sz w:val="24"/>
          <w:szCs w:val="24"/>
        </w:rPr>
        <w:t>Dotyczy przypadku, gdy Projekt jest realizowany w ramach partnerstwa.</w:t>
      </w:r>
    </w:p>
  </w:footnote>
  <w:footnote w:id="10">
    <w:p w14:paraId="2059ECB4" w14:textId="77777777" w:rsidR="003A78E7" w:rsidRDefault="003A78E7" w:rsidP="009307A6">
      <w:pPr>
        <w:pStyle w:val="Tekstprzypisudolnego"/>
        <w:rPr>
          <w:rFonts w:ascii="Calibri" w:hAnsi="Calibri"/>
          <w:sz w:val="16"/>
          <w:szCs w:val="16"/>
        </w:rPr>
      </w:pPr>
      <w:r>
        <w:rPr>
          <w:rStyle w:val="Odwoanieprzypisudolnego"/>
          <w:rFonts w:ascii="Calibri" w:hAnsi="Calibri"/>
          <w:sz w:val="16"/>
          <w:szCs w:val="16"/>
        </w:rPr>
        <w:footnoteRef/>
      </w:r>
      <w:r>
        <w:rPr>
          <w:rFonts w:ascii="Calibri" w:hAnsi="Calibri"/>
          <w:sz w:val="16"/>
          <w:szCs w:val="16"/>
        </w:rPr>
        <w:t xml:space="preserve"> </w:t>
      </w:r>
      <w:r w:rsidRPr="00C12001">
        <w:rPr>
          <w:rFonts w:ascii="Calibri" w:hAnsi="Calibri"/>
          <w:sz w:val="24"/>
          <w:szCs w:val="24"/>
        </w:rPr>
        <w:t>Nie dotyczy wydatków rozliczanych metodami uproszczonymi</w:t>
      </w:r>
    </w:p>
  </w:footnote>
  <w:footnote w:id="11">
    <w:p w14:paraId="34DA6712" w14:textId="77777777" w:rsidR="003A78E7" w:rsidRDefault="003A78E7" w:rsidP="007543EB">
      <w:pPr>
        <w:pStyle w:val="Tekstprzypisudolnego"/>
        <w:rPr>
          <w:rFonts w:ascii="Calibri" w:hAnsi="Calibri"/>
          <w:sz w:val="16"/>
          <w:szCs w:val="16"/>
        </w:rPr>
      </w:pPr>
      <w:r>
        <w:rPr>
          <w:rStyle w:val="Odwoanieprzypisudolnego"/>
          <w:rFonts w:ascii="Calibri" w:hAnsi="Calibri"/>
          <w:sz w:val="16"/>
          <w:szCs w:val="16"/>
        </w:rPr>
        <w:footnoteRef/>
      </w:r>
      <w:r>
        <w:rPr>
          <w:rFonts w:ascii="Calibri" w:hAnsi="Calibri"/>
          <w:sz w:val="16"/>
          <w:szCs w:val="16"/>
        </w:rPr>
        <w:t xml:space="preserve"> </w:t>
      </w:r>
      <w:r w:rsidRPr="00C12001">
        <w:rPr>
          <w:rFonts w:ascii="Calibri" w:hAnsi="Calibri"/>
          <w:sz w:val="24"/>
          <w:szCs w:val="24"/>
        </w:rPr>
        <w:t>Dotyczy przypadku, gdy Projekt jest realizowany w ramach partnerstwa.</w:t>
      </w:r>
    </w:p>
  </w:footnote>
  <w:footnote w:id="12">
    <w:p w14:paraId="23B25893" w14:textId="77777777" w:rsidR="00D227FA" w:rsidRPr="00C90425" w:rsidRDefault="00D227FA" w:rsidP="00D227FA">
      <w:pPr>
        <w:pStyle w:val="Tekstprzypisudolnego"/>
        <w:rPr>
          <w:rFonts w:asciiTheme="minorHAnsi" w:hAnsiTheme="minorHAnsi" w:cstheme="minorHAnsi"/>
          <w:sz w:val="24"/>
          <w:szCs w:val="24"/>
        </w:rPr>
      </w:pPr>
      <w:r w:rsidRPr="00C90425">
        <w:rPr>
          <w:rStyle w:val="Odwoanieprzypisudolnego"/>
          <w:rFonts w:asciiTheme="minorHAnsi" w:hAnsiTheme="minorHAnsi" w:cstheme="minorHAnsi"/>
          <w:sz w:val="24"/>
          <w:szCs w:val="24"/>
        </w:rPr>
        <w:footnoteRef/>
      </w:r>
      <w:r w:rsidRPr="00C90425">
        <w:rPr>
          <w:rFonts w:asciiTheme="minorHAnsi" w:hAnsiTheme="minorHAnsi" w:cstheme="minorHAnsi"/>
          <w:sz w:val="24"/>
          <w:szCs w:val="24"/>
        </w:rPr>
        <w:t xml:space="preserve"> https://www.funduszeeuropejskie.gov.pl/strony/o-funduszach/fundusze-2021-2027/prawo-i-dokumenty/zasady-komunikacji-fe/#Podr%C4%99cznik%20informacji%20i%20promocji</w:t>
      </w:r>
    </w:p>
    <w:p w14:paraId="2AF2E0AE" w14:textId="0BFCBA86" w:rsidR="00D227FA" w:rsidRPr="00C90425" w:rsidRDefault="00D227FA">
      <w:pPr>
        <w:pStyle w:val="Tekstprzypisudolnego"/>
        <w:rPr>
          <w:rFonts w:asciiTheme="minorHAnsi" w:hAnsiTheme="minorHAnsi" w:cstheme="minorHAnsi"/>
          <w:sz w:val="24"/>
          <w:szCs w:val="24"/>
        </w:rPr>
      </w:pPr>
    </w:p>
  </w:footnote>
  <w:footnote w:id="13">
    <w:p w14:paraId="39B0E16D" w14:textId="08F0B7AD" w:rsidR="003A78E7" w:rsidRPr="00EB4B28" w:rsidRDefault="003A78E7">
      <w:pPr>
        <w:pStyle w:val="Tekstprzypisudolnego"/>
        <w:rPr>
          <w:rFonts w:asciiTheme="minorHAnsi" w:hAnsiTheme="minorHAnsi" w:cstheme="minorHAnsi"/>
          <w:sz w:val="24"/>
          <w:szCs w:val="24"/>
        </w:rPr>
      </w:pPr>
      <w:r w:rsidRPr="00EB4B28">
        <w:rPr>
          <w:rStyle w:val="Odwoanieprzypisudolnego"/>
          <w:rFonts w:asciiTheme="minorHAnsi" w:hAnsiTheme="minorHAnsi" w:cstheme="minorHAnsi"/>
          <w:sz w:val="24"/>
          <w:szCs w:val="24"/>
        </w:rPr>
        <w:footnoteRef/>
      </w:r>
      <w:r w:rsidRPr="00EB4B28">
        <w:rPr>
          <w:rFonts w:asciiTheme="minorHAnsi" w:hAnsiTheme="minorHAnsi" w:cstheme="minorHAns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w:t>
      </w:r>
      <w:r w:rsidR="00984CEF" w:rsidRPr="00EB4B28">
        <w:rPr>
          <w:rFonts w:asciiTheme="minorHAnsi" w:hAnsiTheme="minorHAnsi" w:cstheme="minorHAnsi"/>
          <w:sz w:val="24"/>
          <w:szCs w:val="24"/>
        </w:rPr>
        <w:t>umowy</w:t>
      </w:r>
      <w:r w:rsidRPr="00EB4B28">
        <w:rPr>
          <w:rFonts w:asciiTheme="minorHAnsi" w:hAnsiTheme="minorHAnsi" w:cstheme="minorHAnsi"/>
          <w:sz w:val="24"/>
          <w:szCs w:val="24"/>
        </w:rPr>
        <w:t xml:space="preserve"> o dofinansowani</w:t>
      </w:r>
      <w:r w:rsidR="00ED6B8F" w:rsidRPr="00EB4B28">
        <w:rPr>
          <w:rFonts w:asciiTheme="minorHAnsi" w:hAnsiTheme="minorHAnsi" w:cstheme="minorHAnsi"/>
          <w:sz w:val="24"/>
          <w:szCs w:val="24"/>
        </w:rPr>
        <w:t>u</w:t>
      </w:r>
      <w:r w:rsidRPr="00EB4B28">
        <w:rPr>
          <w:rFonts w:asciiTheme="minorHAnsi" w:hAnsiTheme="minorHAnsi" w:cstheme="minorHAnsi"/>
          <w:sz w:val="24"/>
          <w:szCs w:val="24"/>
        </w:rPr>
        <w:t>.</w:t>
      </w:r>
    </w:p>
  </w:footnote>
  <w:footnote w:id="14">
    <w:p w14:paraId="0E25F599" w14:textId="07D499A3" w:rsidR="00F46D8E" w:rsidRDefault="00F46D8E">
      <w:pPr>
        <w:pStyle w:val="Tekstprzypisudolnego"/>
      </w:pPr>
      <w:r>
        <w:rPr>
          <w:rStyle w:val="Odwoanieprzypisudolnego"/>
        </w:rPr>
        <w:footnoteRef/>
      </w:r>
      <w:r>
        <w:t xml:space="preserve"> </w:t>
      </w:r>
      <w:r w:rsidRPr="00982A8A">
        <w:rPr>
          <w:rFonts w:ascii="Calibri" w:hAnsi="Calibri" w:cs="Calibri"/>
          <w:sz w:val="24"/>
          <w:szCs w:val="24"/>
        </w:rPr>
        <w:t>Jeżeli Beneficjent nie posiada takiego profilu, musi go założyć (przynajmniej jeden profil).</w:t>
      </w:r>
    </w:p>
  </w:footnote>
  <w:footnote w:id="15">
    <w:p w14:paraId="51C4DBCD" w14:textId="77777777" w:rsidR="003A78E7" w:rsidRPr="00EB4B28" w:rsidRDefault="003A78E7">
      <w:pPr>
        <w:pStyle w:val="Tekstprzypisudolnego"/>
        <w:rPr>
          <w:rFonts w:asciiTheme="minorHAnsi" w:hAnsiTheme="minorHAnsi" w:cstheme="minorHAnsi"/>
          <w:sz w:val="24"/>
          <w:szCs w:val="24"/>
        </w:rPr>
      </w:pPr>
      <w:r w:rsidRPr="00EB4B28">
        <w:rPr>
          <w:rStyle w:val="Odwoanieprzypisudolnego"/>
          <w:rFonts w:asciiTheme="minorHAnsi" w:hAnsiTheme="minorHAnsi" w:cstheme="minorHAnsi"/>
          <w:sz w:val="24"/>
          <w:szCs w:val="24"/>
        </w:rPr>
        <w:footnoteRef/>
      </w:r>
      <w:r w:rsidRPr="00EB4B28">
        <w:rPr>
          <w:rFonts w:asciiTheme="minorHAnsi" w:hAnsiTheme="minorHAnsi" w:cstheme="minorHAnsi"/>
          <w:sz w:val="24"/>
          <w:szCs w:val="24"/>
        </w:rPr>
        <w:t xml:space="preserve"> Projekt, który wnosi znaczący wkład w osiąganie celów programu i który podlega szczególnym środkom dotyczącym monitorowania i komunikacji.</w:t>
      </w:r>
    </w:p>
  </w:footnote>
  <w:footnote w:id="16">
    <w:p w14:paraId="08313313" w14:textId="36C63D7F" w:rsidR="003A78E7" w:rsidRPr="00A30CA2" w:rsidRDefault="003A78E7">
      <w:pPr>
        <w:pStyle w:val="Tekstprzypisudolnego"/>
        <w:rPr>
          <w:rFonts w:asciiTheme="minorHAnsi" w:hAnsiTheme="minorHAnsi" w:cstheme="minorHAnsi"/>
        </w:rPr>
      </w:pPr>
      <w:r w:rsidRPr="00EB4B28">
        <w:rPr>
          <w:rStyle w:val="Odwoanieprzypisudolnego"/>
          <w:rFonts w:asciiTheme="minorHAnsi" w:hAnsiTheme="minorHAnsi" w:cstheme="minorHAnsi"/>
          <w:sz w:val="24"/>
          <w:szCs w:val="24"/>
        </w:rPr>
        <w:footnoteRef/>
      </w:r>
      <w:r w:rsidRPr="00EB4B28">
        <w:rPr>
          <w:rFonts w:asciiTheme="minorHAnsi" w:hAnsiTheme="minorHAnsi" w:cstheme="minorHAns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w:t>
      </w:r>
      <w:r w:rsidR="00984CEF" w:rsidRPr="00EB4B28">
        <w:rPr>
          <w:rFonts w:asciiTheme="minorHAnsi" w:hAnsiTheme="minorHAnsi" w:cstheme="minorHAnsi"/>
          <w:sz w:val="24"/>
          <w:szCs w:val="24"/>
        </w:rPr>
        <w:t>umowy</w:t>
      </w:r>
      <w:r w:rsidRPr="00EB4B28">
        <w:rPr>
          <w:rFonts w:asciiTheme="minorHAnsi" w:hAnsiTheme="minorHAnsi" w:cstheme="minorHAnsi"/>
          <w:sz w:val="24"/>
          <w:szCs w:val="24"/>
        </w:rPr>
        <w:t xml:space="preserve"> </w:t>
      </w:r>
      <w:r w:rsidR="00773CDF">
        <w:rPr>
          <w:rFonts w:asciiTheme="minorHAnsi" w:hAnsiTheme="minorHAnsi" w:cstheme="minorHAnsi"/>
          <w:sz w:val="24"/>
          <w:szCs w:val="24"/>
        </w:rPr>
        <w:br/>
      </w:r>
      <w:r w:rsidRPr="00EB4B28">
        <w:rPr>
          <w:rFonts w:asciiTheme="minorHAnsi" w:hAnsiTheme="minorHAnsi" w:cstheme="minorHAnsi"/>
          <w:sz w:val="24"/>
          <w:szCs w:val="24"/>
        </w:rPr>
        <w:t>o dofinansowanie.</w:t>
      </w:r>
    </w:p>
  </w:footnote>
  <w:footnote w:id="17">
    <w:p w14:paraId="62810D15" w14:textId="0FA85855" w:rsidR="003A78E7" w:rsidRPr="00A30CA2" w:rsidRDefault="003A78E7" w:rsidP="00375607">
      <w:pPr>
        <w:pStyle w:val="Tekstprzypisudolnego"/>
        <w:rPr>
          <w:rFonts w:asciiTheme="minorHAnsi" w:hAnsiTheme="minorHAnsi" w:cstheme="minorHAnsi"/>
          <w:sz w:val="24"/>
          <w:szCs w:val="24"/>
        </w:rPr>
      </w:pPr>
      <w:r w:rsidRPr="00A30CA2">
        <w:rPr>
          <w:rStyle w:val="Odwoanieprzypisudolnego"/>
          <w:rFonts w:asciiTheme="minorHAnsi" w:hAnsiTheme="minorHAnsi" w:cstheme="minorHAnsi"/>
          <w:sz w:val="24"/>
          <w:szCs w:val="24"/>
        </w:rPr>
        <w:footnoteRef/>
      </w:r>
      <w:r w:rsidRPr="00A30CA2">
        <w:rPr>
          <w:rFonts w:asciiTheme="minorHAnsi" w:hAnsiTheme="minorHAnsi" w:cstheme="minorHAns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w:t>
      </w:r>
      <w:r w:rsidR="00846F26">
        <w:rPr>
          <w:rFonts w:asciiTheme="minorHAnsi" w:hAnsiTheme="minorHAnsi" w:cstheme="minorHAnsi"/>
          <w:sz w:val="24"/>
          <w:szCs w:val="24"/>
        </w:rPr>
        <w:t>umowy</w:t>
      </w:r>
      <w:r w:rsidRPr="00A30CA2">
        <w:rPr>
          <w:rFonts w:asciiTheme="minorHAnsi" w:hAnsiTheme="minorHAnsi" w:cstheme="minorHAnsi"/>
          <w:sz w:val="24"/>
          <w:szCs w:val="24"/>
        </w:rPr>
        <w:t xml:space="preserve"> </w:t>
      </w:r>
      <w:r w:rsidR="00773CDF">
        <w:rPr>
          <w:rFonts w:asciiTheme="minorHAnsi" w:hAnsiTheme="minorHAnsi" w:cstheme="minorHAnsi"/>
          <w:sz w:val="24"/>
          <w:szCs w:val="24"/>
        </w:rPr>
        <w:br/>
      </w:r>
      <w:r w:rsidRPr="00A30CA2">
        <w:rPr>
          <w:rFonts w:asciiTheme="minorHAnsi" w:hAnsiTheme="minorHAnsi" w:cstheme="minorHAnsi"/>
          <w:sz w:val="24"/>
          <w:szCs w:val="24"/>
        </w:rPr>
        <w:t>o dofinansowani</w:t>
      </w:r>
      <w:r w:rsidR="00ED6B8F" w:rsidRPr="00A30CA2">
        <w:rPr>
          <w:rFonts w:asciiTheme="minorHAnsi" w:hAnsiTheme="minorHAnsi" w:cstheme="minorHAnsi"/>
          <w:sz w:val="24"/>
          <w:szCs w:val="24"/>
        </w:rPr>
        <w:t>u</w:t>
      </w:r>
      <w:r w:rsidRPr="00A30CA2">
        <w:rPr>
          <w:rFonts w:asciiTheme="minorHAnsi" w:hAnsiTheme="minorHAnsi" w:cstheme="minorHAnsi"/>
          <w:sz w:val="24"/>
          <w:szCs w:val="24"/>
        </w:rPr>
        <w:t>.</w:t>
      </w:r>
    </w:p>
  </w:footnote>
  <w:footnote w:id="18">
    <w:p w14:paraId="0BDFCCC7" w14:textId="48517AF0" w:rsidR="003A78E7" w:rsidRPr="00A30CA2" w:rsidRDefault="003A78E7">
      <w:pPr>
        <w:pStyle w:val="Tekstprzypisudolnego"/>
        <w:rPr>
          <w:rFonts w:asciiTheme="minorHAnsi" w:hAnsiTheme="minorHAnsi" w:cstheme="minorHAnsi"/>
          <w:sz w:val="24"/>
          <w:szCs w:val="24"/>
        </w:rPr>
      </w:pPr>
      <w:r w:rsidRPr="00A30CA2">
        <w:rPr>
          <w:rStyle w:val="Odwoanieprzypisudolnego"/>
          <w:rFonts w:asciiTheme="minorHAnsi" w:hAnsiTheme="minorHAnsi" w:cstheme="minorHAnsi"/>
          <w:sz w:val="24"/>
          <w:szCs w:val="24"/>
        </w:rPr>
        <w:footnoteRef/>
      </w:r>
      <w:r w:rsidRPr="00A30CA2">
        <w:rPr>
          <w:rFonts w:asciiTheme="minorHAnsi" w:hAnsiTheme="minorHAnsi" w:cstheme="minorHAnsi"/>
          <w:sz w:val="24"/>
          <w:szCs w:val="24"/>
        </w:rPr>
        <w:t xml:space="preserve"> Wydarzenia otwierające/kończące realizację projektu lub związane </w:t>
      </w:r>
      <w:r w:rsidR="00773CDF">
        <w:rPr>
          <w:rFonts w:asciiTheme="minorHAnsi" w:hAnsiTheme="minorHAnsi" w:cstheme="minorHAnsi"/>
          <w:sz w:val="24"/>
          <w:szCs w:val="24"/>
        </w:rPr>
        <w:br/>
      </w:r>
      <w:r w:rsidRPr="00A30CA2">
        <w:rPr>
          <w:rFonts w:asciiTheme="minorHAnsi" w:hAnsiTheme="minorHAnsi" w:cstheme="minorHAnsi"/>
          <w:sz w:val="24"/>
          <w:szCs w:val="24"/>
        </w:rPr>
        <w:t>z rozpoczęciem/realizacją/zakończeniem ważnego etapu projektu.</w:t>
      </w:r>
    </w:p>
  </w:footnote>
  <w:footnote w:id="19">
    <w:p w14:paraId="23BFA238" w14:textId="77777777" w:rsidR="003A78E7" w:rsidRPr="00B17272" w:rsidRDefault="003A78E7">
      <w:pPr>
        <w:pStyle w:val="Tekstprzypisudolnego"/>
      </w:pPr>
      <w:r w:rsidRPr="00A30CA2">
        <w:rPr>
          <w:rStyle w:val="Odwoanieprzypisudolnego"/>
          <w:rFonts w:asciiTheme="minorHAnsi" w:hAnsiTheme="minorHAnsi" w:cstheme="minorHAnsi"/>
          <w:sz w:val="24"/>
          <w:szCs w:val="24"/>
        </w:rPr>
        <w:footnoteRef/>
      </w:r>
      <w:r w:rsidRPr="00A30CA2">
        <w:rPr>
          <w:rFonts w:asciiTheme="minorHAnsi" w:hAnsiTheme="minorHAnsi" w:cstheme="minorHAnsi"/>
          <w:sz w:val="24"/>
          <w:szCs w:val="24"/>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20">
    <w:p w14:paraId="09BF1377" w14:textId="77777777" w:rsidR="003A78E7" w:rsidRPr="00EB4B28" w:rsidRDefault="003A78E7">
      <w:pPr>
        <w:pStyle w:val="Tekstprzypisudolnego"/>
        <w:rPr>
          <w:rFonts w:asciiTheme="minorHAnsi" w:hAnsiTheme="minorHAnsi" w:cstheme="minorHAnsi"/>
          <w:sz w:val="24"/>
          <w:szCs w:val="24"/>
        </w:rPr>
      </w:pPr>
      <w:r w:rsidRPr="00EB4B28">
        <w:rPr>
          <w:rStyle w:val="Odwoanieprzypisudolnego"/>
          <w:rFonts w:asciiTheme="minorHAnsi" w:hAnsiTheme="minorHAnsi" w:cstheme="minorHAnsi"/>
          <w:sz w:val="24"/>
          <w:szCs w:val="24"/>
        </w:rPr>
        <w:footnoteRef/>
      </w:r>
      <w:r w:rsidRPr="00EB4B28">
        <w:rPr>
          <w:rFonts w:asciiTheme="minorHAnsi" w:hAnsiTheme="minorHAnsi" w:cstheme="minorHAnsi"/>
          <w:sz w:val="24"/>
          <w:szCs w:val="24"/>
        </w:rPr>
        <w:t xml:space="preserve"> Zgodnie z art. 49 ust. 3 i 5 rozporządzenia ogólnego.</w:t>
      </w:r>
    </w:p>
  </w:footnote>
  <w:footnote w:id="21">
    <w:p w14:paraId="025A7CE6" w14:textId="6DD8E967" w:rsidR="003A78E7" w:rsidRPr="00B17272" w:rsidRDefault="003A78E7" w:rsidP="009307A6">
      <w:pPr>
        <w:pStyle w:val="Tekstprzypisudolnego"/>
        <w:rPr>
          <w:rFonts w:asciiTheme="minorHAnsi" w:hAnsiTheme="minorHAnsi" w:cstheme="minorHAnsi"/>
          <w:sz w:val="24"/>
          <w:szCs w:val="24"/>
        </w:rPr>
      </w:pPr>
      <w:r w:rsidRPr="00EB4B28">
        <w:rPr>
          <w:rStyle w:val="Odwoanieprzypisudolnego"/>
          <w:rFonts w:asciiTheme="minorHAnsi" w:hAnsiTheme="minorHAnsi" w:cstheme="minorHAnsi"/>
          <w:sz w:val="24"/>
          <w:szCs w:val="24"/>
        </w:rPr>
        <w:footnoteRef/>
      </w:r>
      <w:r w:rsidRPr="00EB4B28">
        <w:rPr>
          <w:rFonts w:asciiTheme="minorHAnsi" w:hAnsiTheme="minorHAnsi" w:cstheme="minorHAnsi"/>
          <w:sz w:val="24"/>
          <w:szCs w:val="24"/>
        </w:rPr>
        <w:t xml:space="preserve"> Zgodnie z zapisami art. 62 ustawy wdrożeniowej.</w:t>
      </w:r>
    </w:p>
  </w:footnote>
  <w:footnote w:id="22">
    <w:p w14:paraId="35226160" w14:textId="4C4640F6" w:rsidR="00095012" w:rsidRPr="00C90425" w:rsidRDefault="00095012">
      <w:pPr>
        <w:pStyle w:val="Tekstprzypisudolnego"/>
        <w:rPr>
          <w:rFonts w:asciiTheme="minorHAnsi" w:hAnsiTheme="minorHAnsi" w:cstheme="minorHAnsi"/>
          <w:sz w:val="24"/>
          <w:szCs w:val="24"/>
        </w:rPr>
      </w:pPr>
      <w:r w:rsidRPr="00C90425">
        <w:rPr>
          <w:rStyle w:val="Odwoanieprzypisudolnego"/>
          <w:rFonts w:asciiTheme="minorHAnsi" w:hAnsiTheme="minorHAnsi" w:cstheme="minorHAnsi"/>
          <w:sz w:val="24"/>
          <w:szCs w:val="24"/>
        </w:rPr>
        <w:footnoteRef/>
      </w:r>
      <w:r w:rsidRPr="00C90425">
        <w:rPr>
          <w:rFonts w:asciiTheme="minorHAnsi" w:hAnsiTheme="minorHAnsi" w:cstheme="minorHAnsi"/>
          <w:sz w:val="24"/>
          <w:szCs w:val="24"/>
        </w:rPr>
        <w:t xml:space="preserve"> W przypadku poczty elektronicznej korespondencję do IZ należy kierować na adres: </w:t>
      </w:r>
      <w:r w:rsidR="004853C4" w:rsidRPr="00C90425">
        <w:rPr>
          <w:rFonts w:asciiTheme="minorHAnsi" w:hAnsiTheme="minorHAnsi" w:cstheme="minorHAnsi"/>
          <w:sz w:val="24"/>
          <w:szCs w:val="24"/>
        </w:rPr>
        <w:t>dpf@opolskie.pl</w:t>
      </w:r>
      <w:r w:rsidRPr="00C90425">
        <w:rPr>
          <w:rFonts w:asciiTheme="minorHAnsi" w:hAnsiTheme="minorHAnsi" w:cstheme="minorHAnsi"/>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54B11" w14:textId="77777777" w:rsidR="00555CCC" w:rsidRDefault="003A78E7" w:rsidP="00555CCC">
    <w:pPr>
      <w:autoSpaceDE w:val="0"/>
      <w:autoSpaceDN w:val="0"/>
      <w:spacing w:after="0"/>
      <w:rPr>
        <w:rFonts w:cstheme="minorHAnsi"/>
        <w:i/>
        <w:szCs w:val="24"/>
      </w:rPr>
    </w:pPr>
    <w:r w:rsidRPr="00C2071D">
      <w:rPr>
        <w:rFonts w:eastAsia="Arial" w:cstheme="minorHAnsi"/>
        <w:b/>
      </w:rPr>
      <w:t xml:space="preserve">Załącznik nr </w:t>
    </w:r>
    <w:r w:rsidR="00AB57A7">
      <w:rPr>
        <w:rFonts w:eastAsia="Arial" w:cstheme="minorHAnsi"/>
        <w:b/>
      </w:rPr>
      <w:t>7</w:t>
    </w:r>
    <w:r w:rsidRPr="00C2071D">
      <w:rPr>
        <w:rFonts w:eastAsia="Arial" w:cstheme="minorHAnsi"/>
        <w:b/>
      </w:rPr>
      <w:t xml:space="preserve"> </w:t>
    </w:r>
    <w:r w:rsidRPr="00C2071D">
      <w:rPr>
        <w:rFonts w:cstheme="minorHAnsi"/>
        <w:iCs/>
        <w:szCs w:val="24"/>
      </w:rPr>
      <w:t xml:space="preserve">do Regulaminu wyboru projektów </w:t>
    </w:r>
    <w:r w:rsidRPr="00C2071D">
      <w:rPr>
        <w:rFonts w:cstheme="minorHAnsi"/>
        <w:iCs/>
        <w:szCs w:val="24"/>
      </w:rPr>
      <w:br/>
      <w:t xml:space="preserve">Działanie </w:t>
    </w:r>
    <w:bookmarkStart w:id="15" w:name="_Hlk147399282"/>
    <w:r w:rsidR="006D4AD6" w:rsidRPr="006D4AD6">
      <w:rPr>
        <w:rFonts w:cstheme="minorHAnsi"/>
        <w:i/>
        <w:szCs w:val="24"/>
      </w:rPr>
      <w:t>2.</w:t>
    </w:r>
    <w:r w:rsidR="0067570F">
      <w:rPr>
        <w:rFonts w:cstheme="minorHAnsi"/>
        <w:i/>
        <w:szCs w:val="24"/>
      </w:rPr>
      <w:t>3</w:t>
    </w:r>
    <w:r w:rsidR="006D4AD6" w:rsidRPr="006D4AD6">
      <w:rPr>
        <w:rFonts w:cstheme="minorHAnsi"/>
        <w:i/>
        <w:szCs w:val="24"/>
      </w:rPr>
      <w:t xml:space="preserve"> </w:t>
    </w:r>
    <w:r w:rsidR="0067570F">
      <w:rPr>
        <w:rFonts w:cstheme="minorHAnsi"/>
        <w:i/>
        <w:szCs w:val="24"/>
      </w:rPr>
      <w:t xml:space="preserve">Zapobieganie zagrożeniom związanym </w:t>
    </w:r>
  </w:p>
  <w:p w14:paraId="55C0C817" w14:textId="5CB744A1" w:rsidR="003A78E7" w:rsidRPr="00382AFB" w:rsidRDefault="0067570F" w:rsidP="00555CCC">
    <w:pPr>
      <w:autoSpaceDE w:val="0"/>
      <w:autoSpaceDN w:val="0"/>
      <w:spacing w:after="0"/>
      <w:rPr>
        <w:rFonts w:cstheme="minorHAnsi"/>
        <w:iCs/>
        <w:szCs w:val="24"/>
      </w:rPr>
    </w:pPr>
    <w:r>
      <w:rPr>
        <w:rFonts w:cstheme="minorHAnsi"/>
        <w:i/>
        <w:szCs w:val="24"/>
      </w:rPr>
      <w:t>ze zmian</w:t>
    </w:r>
    <w:r w:rsidR="00AF24D8">
      <w:rPr>
        <w:rFonts w:cstheme="minorHAnsi"/>
        <w:i/>
        <w:szCs w:val="24"/>
      </w:rPr>
      <w:t>ą</w:t>
    </w:r>
    <w:r>
      <w:rPr>
        <w:rFonts w:cstheme="minorHAnsi"/>
        <w:i/>
        <w:szCs w:val="24"/>
      </w:rPr>
      <w:t xml:space="preserve"> klimatu</w:t>
    </w:r>
    <w:r w:rsidR="006D4AD6" w:rsidRPr="006D4AD6">
      <w:rPr>
        <w:rFonts w:cstheme="minorHAnsi"/>
        <w:iCs/>
        <w:szCs w:val="24"/>
      </w:rPr>
      <w:t xml:space="preserve"> </w:t>
    </w:r>
    <w:bookmarkEnd w:id="15"/>
    <w:r w:rsidR="003A78E7" w:rsidRPr="00E51DFC">
      <w:rPr>
        <w:rFonts w:cstheme="minorHAnsi"/>
        <w:iCs/>
        <w:szCs w:val="24"/>
      </w:rPr>
      <w:t>FEO 2021-2027</w:t>
    </w:r>
    <w:r w:rsidR="003A78E7" w:rsidRPr="00C2071D">
      <w:rPr>
        <w:rFonts w:cstheme="minorHAnsi"/>
        <w:iCs/>
        <w:szCs w:val="24"/>
      </w:rPr>
      <w:t xml:space="preserve"> </w:t>
    </w:r>
    <w:r w:rsidR="003A78E7" w:rsidRPr="00C2071D">
      <w:rPr>
        <w:rFonts w:cstheme="minorHAnsi"/>
        <w:iCs/>
        <w:szCs w:val="24"/>
      </w:rPr>
      <w:br/>
      <w:t>Wersja nr 1,</w:t>
    </w:r>
    <w:r w:rsidR="00AF24D8">
      <w:rPr>
        <w:rFonts w:cstheme="minorHAnsi"/>
        <w:iCs/>
        <w:szCs w:val="24"/>
      </w:rPr>
      <w:t xml:space="preserve"> </w:t>
    </w:r>
    <w:r w:rsidR="007D7303">
      <w:rPr>
        <w:rFonts w:cstheme="minorHAnsi"/>
        <w:iCs/>
        <w:szCs w:val="24"/>
      </w:rPr>
      <w:t xml:space="preserve">grudzień </w:t>
    </w:r>
    <w:r w:rsidR="003A78E7" w:rsidRPr="00C2071D">
      <w:rPr>
        <w:rFonts w:cstheme="minorHAnsi"/>
        <w:iCs/>
        <w:szCs w:val="24"/>
      </w:rPr>
      <w:t>202</w:t>
    </w:r>
    <w:r>
      <w:rPr>
        <w:rFonts w:cstheme="minorHAnsi"/>
        <w:iCs/>
        <w:szCs w:val="24"/>
      </w:rPr>
      <w:t>4</w:t>
    </w:r>
    <w:r w:rsidR="003A78E7" w:rsidRPr="00C2071D">
      <w:rPr>
        <w:rFonts w:cstheme="minorHAnsi"/>
        <w:iCs/>
        <w:szCs w:val="24"/>
      </w:rPr>
      <w:t xml:space="preserve"> r</w:t>
    </w:r>
    <w:r w:rsidR="003A78E7">
      <w:rPr>
        <w:rFonts w:cstheme="minorHAnsi"/>
        <w:iCs/>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name w:val="WW8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0E"/>
    <w:multiLevelType w:val="multilevel"/>
    <w:tmpl w:val="2BA6D25C"/>
    <w:name w:val="WW8Num14"/>
    <w:lvl w:ilvl="0">
      <w:start w:val="1"/>
      <w:numFmt w:val="decimal"/>
      <w:lvlText w:val="%1)"/>
      <w:lvlJc w:val="left"/>
      <w:pPr>
        <w:tabs>
          <w:tab w:val="num" w:pos="720"/>
        </w:tabs>
        <w:ind w:left="720" w:hanging="360"/>
      </w:pPr>
    </w:lvl>
    <w:lvl w:ilvl="1">
      <w:start w:val="1"/>
      <w:numFmt w:val="decimal"/>
      <w:lvlText w:val="%2)"/>
      <w:lvlJc w:val="left"/>
      <w:pPr>
        <w:tabs>
          <w:tab w:val="num" w:pos="2160"/>
        </w:tabs>
        <w:ind w:left="2160" w:hanging="360"/>
      </w:pPr>
      <w:rPr>
        <w:rFonts w:hint="default"/>
      </w:rPr>
    </w:lvl>
    <w:lvl w:ilvl="2">
      <w:start w:val="1"/>
      <w:numFmt w:val="lowerRoman"/>
      <w:lvlText w:val="%3."/>
      <w:lvlJc w:val="right"/>
      <w:pPr>
        <w:tabs>
          <w:tab w:val="num" w:pos="2880"/>
        </w:tabs>
        <w:ind w:left="2880" w:hanging="180"/>
      </w:pPr>
      <w:rPr>
        <w:rFonts w:hint="default"/>
      </w:rPr>
    </w:lvl>
    <w:lvl w:ilvl="3">
      <w:start w:val="1"/>
      <w:numFmt w:val="decimal"/>
      <w:lvlText w:val="%4."/>
      <w:lvlJc w:val="left"/>
      <w:pPr>
        <w:tabs>
          <w:tab w:val="num" w:pos="3600"/>
        </w:tabs>
        <w:ind w:left="3600" w:hanging="360"/>
      </w:pPr>
      <w:rPr>
        <w:rFonts w:hint="default"/>
      </w:rPr>
    </w:lvl>
    <w:lvl w:ilvl="4">
      <w:start w:val="1"/>
      <w:numFmt w:val="lowerLetter"/>
      <w:lvlText w:val="%5."/>
      <w:lvlJc w:val="left"/>
      <w:pPr>
        <w:tabs>
          <w:tab w:val="num" w:pos="4320"/>
        </w:tabs>
        <w:ind w:left="4320" w:hanging="360"/>
      </w:pPr>
      <w:rPr>
        <w:rFonts w:hint="default"/>
      </w:rPr>
    </w:lvl>
    <w:lvl w:ilvl="5">
      <w:start w:val="1"/>
      <w:numFmt w:val="lowerRoman"/>
      <w:lvlText w:val="%6."/>
      <w:lvlJc w:val="right"/>
      <w:pPr>
        <w:tabs>
          <w:tab w:val="num" w:pos="5040"/>
        </w:tabs>
        <w:ind w:left="5040" w:hanging="180"/>
      </w:pPr>
      <w:rPr>
        <w:rFonts w:hint="default"/>
      </w:rPr>
    </w:lvl>
    <w:lvl w:ilvl="6">
      <w:start w:val="1"/>
      <w:numFmt w:val="decimal"/>
      <w:lvlText w:val="%7."/>
      <w:lvlJc w:val="left"/>
      <w:pPr>
        <w:tabs>
          <w:tab w:val="num" w:pos="5760"/>
        </w:tabs>
        <w:ind w:left="5760" w:hanging="360"/>
      </w:pPr>
      <w:rPr>
        <w:rFonts w:hint="default"/>
      </w:rPr>
    </w:lvl>
    <w:lvl w:ilvl="7">
      <w:start w:val="1"/>
      <w:numFmt w:val="lowerLetter"/>
      <w:lvlText w:val="%8."/>
      <w:lvlJc w:val="left"/>
      <w:pPr>
        <w:tabs>
          <w:tab w:val="num" w:pos="6480"/>
        </w:tabs>
        <w:ind w:left="6480" w:hanging="360"/>
      </w:pPr>
      <w:rPr>
        <w:rFonts w:hint="default"/>
      </w:rPr>
    </w:lvl>
    <w:lvl w:ilvl="8">
      <w:start w:val="1"/>
      <w:numFmt w:val="lowerRoman"/>
      <w:lvlText w:val="%9."/>
      <w:lvlJc w:val="right"/>
      <w:pPr>
        <w:tabs>
          <w:tab w:val="num" w:pos="7200"/>
        </w:tabs>
        <w:ind w:left="7200" w:hanging="180"/>
      </w:pPr>
      <w:rPr>
        <w:rFonts w:hint="default"/>
      </w:rPr>
    </w:lvl>
  </w:abstractNum>
  <w:abstractNum w:abstractNumId="2" w15:restartNumberingAfterBreak="0">
    <w:nsid w:val="0000000F"/>
    <w:multiLevelType w:val="multilevel"/>
    <w:tmpl w:val="0000000F"/>
    <w:name w:val="WW8Num15"/>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start w:val="1"/>
      <w:numFmt w:val="decimal"/>
      <w:lvlText w:val="%3."/>
      <w:lvlJc w:val="left"/>
      <w:pPr>
        <w:tabs>
          <w:tab w:val="num" w:pos="2377"/>
        </w:tabs>
        <w:ind w:left="2377" w:hanging="397"/>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17"/>
    <w:multiLevelType w:val="multilevel"/>
    <w:tmpl w:val="F77251FE"/>
    <w:lvl w:ilvl="0">
      <w:start w:val="10"/>
      <w:numFmt w:val="decimal"/>
      <w:lvlText w:val="%1."/>
      <w:lvlJc w:val="left"/>
      <w:pPr>
        <w:tabs>
          <w:tab w:val="num" w:pos="1070"/>
        </w:tabs>
        <w:ind w:left="1070" w:hanging="360"/>
      </w:pPr>
      <w:rPr>
        <w:rFonts w:hint="default"/>
        <w:b w:val="0"/>
        <w:bCs/>
        <w:i w:val="0"/>
      </w:rPr>
    </w:lvl>
    <w:lvl w:ilvl="1">
      <w:start w:val="1"/>
      <w:numFmt w:val="lowerLetter"/>
      <w:lvlText w:val="%2)"/>
      <w:lvlJc w:val="left"/>
      <w:pPr>
        <w:tabs>
          <w:tab w:val="num" w:pos="680"/>
        </w:tabs>
        <w:ind w:left="680" w:hanging="323"/>
      </w:pPr>
      <w:rPr>
        <w:rFonts w:ascii="Calibri" w:eastAsia="Times New Roman" w:hAnsi="Calibri" w:cs="Times New Roman"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5" w15:restartNumberingAfterBreak="0">
    <w:nsid w:val="0000001F"/>
    <w:multiLevelType w:val="multilevel"/>
    <w:tmpl w:val="1A5240D4"/>
    <w:lvl w:ilvl="0">
      <w:start w:val="1"/>
      <w:numFmt w:val="decimal"/>
      <w:lvlText w:val="%1."/>
      <w:lvlJc w:val="left"/>
      <w:pPr>
        <w:ind w:left="786" w:hanging="360"/>
      </w:pPr>
      <w:rPr>
        <w:b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2E"/>
    <w:multiLevelType w:val="singleLevel"/>
    <w:tmpl w:val="DF16C88C"/>
    <w:name w:val="WW8Num46"/>
    <w:lvl w:ilvl="0">
      <w:start w:val="2"/>
      <w:numFmt w:val="decimal"/>
      <w:lvlText w:val="%1."/>
      <w:lvlJc w:val="left"/>
      <w:pPr>
        <w:tabs>
          <w:tab w:val="num" w:pos="360"/>
        </w:tabs>
        <w:ind w:left="360" w:hanging="360"/>
      </w:pPr>
      <w:rPr>
        <w:rFonts w:hint="default"/>
        <w:i w:val="0"/>
      </w:rPr>
    </w:lvl>
  </w:abstractNum>
  <w:abstractNum w:abstractNumId="7" w15:restartNumberingAfterBreak="0">
    <w:nsid w:val="0049111F"/>
    <w:multiLevelType w:val="multilevel"/>
    <w:tmpl w:val="7FBE2554"/>
    <w:lvl w:ilvl="0">
      <w:start w:val="13"/>
      <w:numFmt w:val="decimal"/>
      <w:lvlText w:val="%1."/>
      <w:lvlJc w:val="left"/>
      <w:pPr>
        <w:tabs>
          <w:tab w:val="num" w:pos="1070"/>
        </w:tabs>
        <w:ind w:left="1070" w:hanging="360"/>
      </w:pPr>
      <w:rPr>
        <w:rFonts w:hint="default"/>
        <w:b w:val="0"/>
        <w:bCs/>
        <w:i w:val="0"/>
      </w:rPr>
    </w:lvl>
    <w:lvl w:ilvl="1">
      <w:start w:val="1"/>
      <w:numFmt w:val="lowerLetter"/>
      <w:lvlText w:val="%2)"/>
      <w:lvlJc w:val="left"/>
      <w:pPr>
        <w:tabs>
          <w:tab w:val="num" w:pos="680"/>
        </w:tabs>
        <w:ind w:left="680" w:hanging="323"/>
      </w:pPr>
      <w:rPr>
        <w:rFonts w:ascii="Calibri" w:eastAsia="Times New Roman" w:hAnsi="Calibri" w:cs="Times New Roman"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8" w15:restartNumberingAfterBreak="0">
    <w:nsid w:val="00EF118E"/>
    <w:multiLevelType w:val="hybridMultilevel"/>
    <w:tmpl w:val="1302ADF0"/>
    <w:lvl w:ilvl="0" w:tplc="04150011">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023900BD"/>
    <w:multiLevelType w:val="hybridMultilevel"/>
    <w:tmpl w:val="AFBE8AD2"/>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04EB567F"/>
    <w:multiLevelType w:val="hybridMultilevel"/>
    <w:tmpl w:val="53AA2446"/>
    <w:lvl w:ilvl="0" w:tplc="E42C0830">
      <w:start w:val="1"/>
      <w:numFmt w:val="decimal"/>
      <w:lvlText w:val="%1."/>
      <w:lvlJc w:val="left"/>
      <w:pPr>
        <w:ind w:left="720" w:hanging="360"/>
      </w:pPr>
      <w:rPr>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5E37F92"/>
    <w:multiLevelType w:val="hybridMultilevel"/>
    <w:tmpl w:val="D422CF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6CD0F31"/>
    <w:multiLevelType w:val="hybridMultilevel"/>
    <w:tmpl w:val="F84AF312"/>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9A230B5"/>
    <w:multiLevelType w:val="hybridMultilevel"/>
    <w:tmpl w:val="0D0AA040"/>
    <w:lvl w:ilvl="0" w:tplc="50ECF758">
      <w:start w:val="1"/>
      <w:numFmt w:val="decimal"/>
      <w:lvlText w:val="%1."/>
      <w:lvlJc w:val="left"/>
      <w:pPr>
        <w:tabs>
          <w:tab w:val="num" w:pos="3600"/>
        </w:tabs>
        <w:ind w:left="3600" w:hanging="360"/>
      </w:pPr>
      <w:rPr>
        <w:rFonts w:hint="default"/>
      </w:rPr>
    </w:lvl>
    <w:lvl w:ilvl="1" w:tplc="04150011">
      <w:start w:val="1"/>
      <w:numFmt w:val="decimal"/>
      <w:lvlText w:val="%2)"/>
      <w:lvlJc w:val="left"/>
      <w:pPr>
        <w:tabs>
          <w:tab w:val="num" w:pos="1440"/>
        </w:tabs>
        <w:ind w:left="1440" w:hanging="360"/>
      </w:pPr>
      <w:rPr>
        <w:rFonts w:hint="default"/>
      </w:rPr>
    </w:lvl>
    <w:lvl w:ilvl="2" w:tplc="69DEC07C">
      <w:start w:val="2"/>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0C170E57"/>
    <w:multiLevelType w:val="hybridMultilevel"/>
    <w:tmpl w:val="A7A4B394"/>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E423BCD"/>
    <w:multiLevelType w:val="hybridMultilevel"/>
    <w:tmpl w:val="6600654E"/>
    <w:lvl w:ilvl="0" w:tplc="D8FA7EE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0F276E34"/>
    <w:multiLevelType w:val="hybridMultilevel"/>
    <w:tmpl w:val="09A8D54E"/>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BAA735A"/>
    <w:multiLevelType w:val="hybridMultilevel"/>
    <w:tmpl w:val="40905B4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C410FA7"/>
    <w:multiLevelType w:val="multilevel"/>
    <w:tmpl w:val="C2524E34"/>
    <w:lvl w:ilvl="0">
      <w:start w:val="1"/>
      <w:numFmt w:val="decimal"/>
      <w:lvlText w:val="%1."/>
      <w:lvlJc w:val="left"/>
      <w:pPr>
        <w:tabs>
          <w:tab w:val="num" w:pos="360"/>
        </w:tabs>
        <w:ind w:left="360" w:hanging="360"/>
      </w:pPr>
      <w:rPr>
        <w:rFonts w:hint="default"/>
        <w:b w:val="0"/>
        <w:bCs/>
        <w:i w:val="0"/>
        <w:color w:val="auto"/>
      </w:rPr>
    </w:lvl>
    <w:lvl w:ilvl="1">
      <w:start w:val="1"/>
      <w:numFmt w:val="decimal"/>
      <w:lvlText w:val="%2)"/>
      <w:lvlJc w:val="left"/>
      <w:pPr>
        <w:tabs>
          <w:tab w:val="num" w:pos="680"/>
        </w:tabs>
        <w:ind w:left="680" w:hanging="323"/>
      </w:pPr>
      <w:rPr>
        <w:rFonts w:hint="default"/>
      </w:rPr>
    </w:lvl>
    <w:lvl w:ilvl="2">
      <w:start w:val="1"/>
      <w:numFmt w:val="decimal"/>
      <w:lvlText w:val="%3)"/>
      <w:lvlJc w:val="left"/>
      <w:pPr>
        <w:tabs>
          <w:tab w:val="num" w:pos="680"/>
        </w:tabs>
        <w:ind w:left="680" w:hanging="323"/>
      </w:pPr>
      <w:rPr>
        <w:rFonts w:ascii="Calibri" w:eastAsia="Calibri" w:hAnsi="Calibri" w:cs="Calibri"/>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1FF0687C"/>
    <w:multiLevelType w:val="hybridMultilevel"/>
    <w:tmpl w:val="49E67516"/>
    <w:lvl w:ilvl="0" w:tplc="A518FDAC">
      <w:start w:val="3"/>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2D5202"/>
    <w:multiLevelType w:val="hybridMultilevel"/>
    <w:tmpl w:val="7E7E1130"/>
    <w:lvl w:ilvl="0" w:tplc="FC7CAEF4">
      <w:start w:val="6"/>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8353BE2"/>
    <w:multiLevelType w:val="multilevel"/>
    <w:tmpl w:val="5D6C91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8E2238B"/>
    <w:multiLevelType w:val="hybridMultilevel"/>
    <w:tmpl w:val="A580C5B4"/>
    <w:lvl w:ilvl="0" w:tplc="9516ED0A">
      <w:start w:val="1"/>
      <w:numFmt w:val="decimal"/>
      <w:lvlText w:val="%1."/>
      <w:lvlJc w:val="left"/>
      <w:pPr>
        <w:tabs>
          <w:tab w:val="num" w:pos="357"/>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C2E233F"/>
    <w:multiLevelType w:val="hybridMultilevel"/>
    <w:tmpl w:val="3DC0528A"/>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4E85EBA"/>
    <w:multiLevelType w:val="hybridMultilevel"/>
    <w:tmpl w:val="E82201D4"/>
    <w:lvl w:ilvl="0" w:tplc="24CABAFA">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15:restartNumberingAfterBreak="0">
    <w:nsid w:val="39407F3C"/>
    <w:multiLevelType w:val="hybridMultilevel"/>
    <w:tmpl w:val="E77633B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8" w15:restartNumberingAfterBreak="0">
    <w:nsid w:val="437D4F2F"/>
    <w:multiLevelType w:val="hybridMultilevel"/>
    <w:tmpl w:val="E918CF3E"/>
    <w:lvl w:ilvl="0" w:tplc="126649B4">
      <w:start w:val="1"/>
      <w:numFmt w:val="decimal"/>
      <w:lvlText w:val="%1."/>
      <w:lvlJc w:val="left"/>
      <w:pPr>
        <w:tabs>
          <w:tab w:val="num" w:pos="2340"/>
        </w:tabs>
        <w:ind w:left="2340" w:hanging="360"/>
      </w:pPr>
      <w:rPr>
        <w:rFonts w:hint="default"/>
        <w:color w:val="000000"/>
      </w:rPr>
    </w:lvl>
    <w:lvl w:ilvl="1" w:tplc="21FC15F4">
      <w:start w:val="1"/>
      <w:numFmt w:val="decimal"/>
      <w:lvlText w:val="%2)"/>
      <w:lvlJc w:val="left"/>
      <w:pPr>
        <w:tabs>
          <w:tab w:val="num" w:pos="1440"/>
        </w:tabs>
        <w:ind w:left="1440" w:hanging="360"/>
      </w:pPr>
      <w:rPr>
        <w:rFonts w:hint="default"/>
        <w:color w:val="auto"/>
      </w:rPr>
    </w:lvl>
    <w:lvl w:ilvl="2" w:tplc="0415000F">
      <w:start w:val="1"/>
      <w:numFmt w:val="decimal"/>
      <w:lvlText w:val="%3."/>
      <w:lvlJc w:val="left"/>
      <w:pPr>
        <w:tabs>
          <w:tab w:val="num" w:pos="2340"/>
        </w:tabs>
        <w:ind w:left="2340" w:hanging="360"/>
      </w:pPr>
      <w:rPr>
        <w:rFonts w:hint="default"/>
      </w:rPr>
    </w:lvl>
    <w:lvl w:ilvl="3" w:tplc="6B089EEA">
      <w:start w:val="30"/>
      <w:numFmt w:val="decimal"/>
      <w:lvlText w:val="%4"/>
      <w:lvlJc w:val="left"/>
      <w:pPr>
        <w:ind w:left="2880" w:hanging="360"/>
      </w:pPr>
      <w:rPr>
        <w:rFonts w:hint="default"/>
        <w:color w:val="00000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7682D70"/>
    <w:multiLevelType w:val="hybridMultilevel"/>
    <w:tmpl w:val="E5BE6762"/>
    <w:lvl w:ilvl="0" w:tplc="814CC448">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87506AA"/>
    <w:multiLevelType w:val="multilevel"/>
    <w:tmpl w:val="C408E1B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ascii="Calibri" w:eastAsia="Calibri" w:hAnsi="Calibri" w:cs="Times New Roman"/>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1" w15:restartNumberingAfterBreak="0">
    <w:nsid w:val="4AA26F07"/>
    <w:multiLevelType w:val="hybridMultilevel"/>
    <w:tmpl w:val="9C0265D8"/>
    <w:lvl w:ilvl="0" w:tplc="6AE404A2">
      <w:start w:val="1"/>
      <w:numFmt w:val="decimal"/>
      <w:lvlText w:val="%1)"/>
      <w:lvlJc w:val="left"/>
      <w:pPr>
        <w:ind w:left="1353"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4C8D793A"/>
    <w:multiLevelType w:val="hybridMultilevel"/>
    <w:tmpl w:val="FCCE0936"/>
    <w:lvl w:ilvl="0" w:tplc="2BD61F3C">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D8C34C2"/>
    <w:multiLevelType w:val="multilevel"/>
    <w:tmpl w:val="1D3250E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b w:val="0"/>
        <w:bCs w:val="0"/>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4E3504BA"/>
    <w:multiLevelType w:val="hybridMultilevel"/>
    <w:tmpl w:val="287A3C18"/>
    <w:lvl w:ilvl="0" w:tplc="664E3620">
      <w:start w:val="1"/>
      <w:numFmt w:val="decimal"/>
      <w:lvlText w:val="%1."/>
      <w:lvlJc w:val="left"/>
      <w:pPr>
        <w:tabs>
          <w:tab w:val="num" w:pos="3060"/>
        </w:tabs>
        <w:ind w:left="30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5137492"/>
    <w:multiLevelType w:val="multilevel"/>
    <w:tmpl w:val="1B32A1F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55446872"/>
    <w:multiLevelType w:val="hybridMultilevel"/>
    <w:tmpl w:val="99B07EF2"/>
    <w:lvl w:ilvl="0" w:tplc="900A78A6">
      <w:start w:val="1"/>
      <w:numFmt w:val="decimal"/>
      <w:lvlText w:val="%1."/>
      <w:lvlJc w:val="left"/>
      <w:pPr>
        <w:tabs>
          <w:tab w:val="num" w:pos="1440"/>
        </w:tabs>
        <w:ind w:left="144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7354CA6"/>
    <w:multiLevelType w:val="hybridMultilevel"/>
    <w:tmpl w:val="6B589A1E"/>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7C90BF9"/>
    <w:multiLevelType w:val="hybridMultilevel"/>
    <w:tmpl w:val="FC18EA3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B5B772A"/>
    <w:multiLevelType w:val="hybridMultilevel"/>
    <w:tmpl w:val="C2EA070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5C27063E"/>
    <w:multiLevelType w:val="hybridMultilevel"/>
    <w:tmpl w:val="4B021734"/>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41"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2" w15:restartNumberingAfterBreak="0">
    <w:nsid w:val="5F191C19"/>
    <w:multiLevelType w:val="multilevel"/>
    <w:tmpl w:val="7EDC55C0"/>
    <w:lvl w:ilvl="0">
      <w:start w:val="2"/>
      <w:numFmt w:val="decimal"/>
      <w:lvlText w:val="%1."/>
      <w:lvlJc w:val="left"/>
      <w:pPr>
        <w:tabs>
          <w:tab w:val="num" w:pos="502"/>
        </w:tabs>
        <w:ind w:left="502" w:hanging="360"/>
      </w:pPr>
      <w:rPr>
        <w:rFonts w:hint="default"/>
      </w:rPr>
    </w:lvl>
    <w:lvl w:ilvl="1">
      <w:start w:val="1"/>
      <w:numFmt w:val="decimal"/>
      <w:lvlText w:val="%2)"/>
      <w:lvlJc w:val="left"/>
      <w:pPr>
        <w:tabs>
          <w:tab w:val="num" w:pos="822"/>
        </w:tabs>
        <w:ind w:left="822" w:hanging="323"/>
      </w:pPr>
      <w:rPr>
        <w:rFonts w:hint="default"/>
        <w:i w:val="0"/>
      </w:rPr>
    </w:lvl>
    <w:lvl w:ilvl="2">
      <w:start w:val="1"/>
      <w:numFmt w:val="lowerLetter"/>
      <w:lvlText w:val="%3)"/>
      <w:lvlJc w:val="left"/>
      <w:pPr>
        <w:tabs>
          <w:tab w:val="num" w:pos="822"/>
        </w:tabs>
        <w:ind w:left="822" w:hanging="323"/>
      </w:pPr>
      <w:rPr>
        <w:rFonts w:hint="default"/>
      </w:rPr>
    </w:lvl>
    <w:lvl w:ilvl="3">
      <w:start w:val="1"/>
      <w:numFmt w:val="decimal"/>
      <w:lvlText w:val="(%4)"/>
      <w:lvlJc w:val="left"/>
      <w:pPr>
        <w:tabs>
          <w:tab w:val="num" w:pos="851"/>
        </w:tabs>
        <w:ind w:left="709" w:firstLine="142"/>
      </w:pPr>
      <w:rPr>
        <w:rFonts w:hint="default"/>
      </w:rPr>
    </w:lvl>
    <w:lvl w:ilvl="4">
      <w:start w:val="1"/>
      <w:numFmt w:val="lowerLetter"/>
      <w:lvlText w:val="%5."/>
      <w:lvlJc w:val="left"/>
      <w:pPr>
        <w:tabs>
          <w:tab w:val="num" w:pos="3382"/>
        </w:tabs>
        <w:ind w:left="3382" w:hanging="360"/>
      </w:pPr>
      <w:rPr>
        <w:rFonts w:hint="default"/>
      </w:rPr>
    </w:lvl>
    <w:lvl w:ilvl="5">
      <w:start w:val="1"/>
      <w:numFmt w:val="lowerRoman"/>
      <w:lvlText w:val="%6."/>
      <w:lvlJc w:val="right"/>
      <w:pPr>
        <w:tabs>
          <w:tab w:val="num" w:pos="4102"/>
        </w:tabs>
        <w:ind w:left="4102" w:hanging="180"/>
      </w:pPr>
      <w:rPr>
        <w:rFonts w:hint="default"/>
      </w:rPr>
    </w:lvl>
    <w:lvl w:ilvl="6">
      <w:start w:val="1"/>
      <w:numFmt w:val="decimal"/>
      <w:lvlText w:val="%7."/>
      <w:lvlJc w:val="left"/>
      <w:pPr>
        <w:tabs>
          <w:tab w:val="num" w:pos="4822"/>
        </w:tabs>
        <w:ind w:left="4822" w:hanging="360"/>
      </w:pPr>
      <w:rPr>
        <w:rFonts w:hint="default"/>
      </w:rPr>
    </w:lvl>
    <w:lvl w:ilvl="7">
      <w:start w:val="1"/>
      <w:numFmt w:val="lowerLetter"/>
      <w:lvlText w:val="%8."/>
      <w:lvlJc w:val="left"/>
      <w:pPr>
        <w:tabs>
          <w:tab w:val="num" w:pos="5542"/>
        </w:tabs>
        <w:ind w:left="5542" w:hanging="360"/>
      </w:pPr>
      <w:rPr>
        <w:rFonts w:hint="default"/>
      </w:rPr>
    </w:lvl>
    <w:lvl w:ilvl="8">
      <w:start w:val="1"/>
      <w:numFmt w:val="lowerRoman"/>
      <w:lvlText w:val="%9."/>
      <w:lvlJc w:val="right"/>
      <w:pPr>
        <w:tabs>
          <w:tab w:val="num" w:pos="6262"/>
        </w:tabs>
        <w:ind w:left="6262" w:hanging="180"/>
      </w:pPr>
      <w:rPr>
        <w:rFonts w:hint="default"/>
      </w:rPr>
    </w:lvl>
  </w:abstractNum>
  <w:abstractNum w:abstractNumId="43" w15:restartNumberingAfterBreak="0">
    <w:nsid w:val="5F977DCC"/>
    <w:multiLevelType w:val="hybridMultilevel"/>
    <w:tmpl w:val="8C6EFE1A"/>
    <w:lvl w:ilvl="0" w:tplc="8CB69C6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FB743FE"/>
    <w:multiLevelType w:val="hybridMultilevel"/>
    <w:tmpl w:val="6C6E1EF0"/>
    <w:lvl w:ilvl="0" w:tplc="0415000F">
      <w:start w:val="1"/>
      <w:numFmt w:val="decimal"/>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60AD2257"/>
    <w:multiLevelType w:val="hybridMultilevel"/>
    <w:tmpl w:val="1926494A"/>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3852905"/>
    <w:multiLevelType w:val="hybridMultilevel"/>
    <w:tmpl w:val="97ECB9D0"/>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65B76653"/>
    <w:multiLevelType w:val="hybridMultilevel"/>
    <w:tmpl w:val="7946136E"/>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6C8D3C79"/>
    <w:multiLevelType w:val="hybridMultilevel"/>
    <w:tmpl w:val="69BAA330"/>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D331645"/>
    <w:multiLevelType w:val="hybridMultilevel"/>
    <w:tmpl w:val="1D3CCDF0"/>
    <w:name w:val="WW8Num142"/>
    <w:lvl w:ilvl="0" w:tplc="E3E211E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0C05894"/>
    <w:multiLevelType w:val="hybridMultilevel"/>
    <w:tmpl w:val="4B68337E"/>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2" w15:restartNumberingAfterBreak="0">
    <w:nsid w:val="71C13809"/>
    <w:multiLevelType w:val="hybridMultilevel"/>
    <w:tmpl w:val="EF9E43C6"/>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3" w15:restartNumberingAfterBreak="0">
    <w:nsid w:val="755805A2"/>
    <w:multiLevelType w:val="hybridMultilevel"/>
    <w:tmpl w:val="B4104E5A"/>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55" w15:restartNumberingAfterBreak="0">
    <w:nsid w:val="76F976BC"/>
    <w:multiLevelType w:val="hybridMultilevel"/>
    <w:tmpl w:val="734CB4B6"/>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B644DA0A">
      <w:start w:val="2"/>
      <w:numFmt w:val="decimal"/>
      <w:lvlText w:val="%3."/>
      <w:lvlJc w:val="left"/>
      <w:pPr>
        <w:tabs>
          <w:tab w:val="num" w:pos="2340"/>
        </w:tabs>
        <w:ind w:left="2340" w:hanging="360"/>
      </w:pPr>
      <w:rPr>
        <w:rFonts w:hint="default"/>
      </w:rPr>
    </w:lvl>
    <w:lvl w:ilvl="3" w:tplc="04150011">
      <w:start w:val="1"/>
      <w:numFmt w:val="decimal"/>
      <w:lvlText w:val="%4)"/>
      <w:lvlJc w:val="left"/>
      <w:pPr>
        <w:tabs>
          <w:tab w:val="num" w:pos="2880"/>
        </w:tabs>
        <w:ind w:left="2880" w:hanging="360"/>
      </w:pPr>
      <w:rPr>
        <w:rFonts w:hint="default"/>
      </w:rPr>
    </w:lvl>
    <w:lvl w:ilvl="4" w:tplc="50ECF758">
      <w:start w:val="1"/>
      <w:numFmt w:val="decimal"/>
      <w:lvlText w:val="%5."/>
      <w:lvlJc w:val="left"/>
      <w:pPr>
        <w:tabs>
          <w:tab w:val="num" w:pos="3600"/>
        </w:tabs>
        <w:ind w:left="3600" w:hanging="360"/>
      </w:pPr>
      <w:rPr>
        <w:rFonts w:hint="default"/>
      </w:rPr>
    </w:lvl>
    <w:lvl w:ilvl="5" w:tplc="04150011">
      <w:start w:val="1"/>
      <w:numFmt w:val="decimal"/>
      <w:lvlText w:val="%6)"/>
      <w:lvlJc w:val="left"/>
      <w:pPr>
        <w:tabs>
          <w:tab w:val="num" w:pos="4500"/>
        </w:tabs>
        <w:ind w:left="4500" w:hanging="360"/>
      </w:pPr>
      <w:rPr>
        <w:rFonts w:hint="default"/>
      </w:rPr>
    </w:lvl>
    <w:lvl w:ilvl="6" w:tplc="28F237BA">
      <w:start w:val="1"/>
      <w:numFmt w:val="upperLetter"/>
      <w:lvlText w:val="%7)"/>
      <w:lvlJc w:val="left"/>
      <w:pPr>
        <w:ind w:left="5040" w:hanging="360"/>
      </w:pPr>
      <w:rPr>
        <w:rFonts w:hint="default"/>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771E1297"/>
    <w:multiLevelType w:val="hybridMultilevel"/>
    <w:tmpl w:val="C40C7756"/>
    <w:lvl w:ilvl="0" w:tplc="0415000F">
      <w:start w:val="1"/>
      <w:numFmt w:val="decimal"/>
      <w:lvlText w:val="%1."/>
      <w:lvlJc w:val="left"/>
      <w:pPr>
        <w:tabs>
          <w:tab w:val="num" w:pos="1077"/>
        </w:tabs>
        <w:ind w:left="1077" w:hanging="360"/>
      </w:pPr>
    </w:lvl>
    <w:lvl w:ilvl="1" w:tplc="04150019" w:tentative="1">
      <w:start w:val="1"/>
      <w:numFmt w:val="lowerLetter"/>
      <w:lvlText w:val="%2."/>
      <w:lvlJc w:val="left"/>
      <w:pPr>
        <w:tabs>
          <w:tab w:val="num" w:pos="1797"/>
        </w:tabs>
        <w:ind w:left="1797" w:hanging="360"/>
      </w:pPr>
    </w:lvl>
    <w:lvl w:ilvl="2" w:tplc="0415001B" w:tentative="1">
      <w:start w:val="1"/>
      <w:numFmt w:val="lowerRoman"/>
      <w:lvlText w:val="%3."/>
      <w:lvlJc w:val="right"/>
      <w:pPr>
        <w:tabs>
          <w:tab w:val="num" w:pos="2517"/>
        </w:tabs>
        <w:ind w:left="2517" w:hanging="180"/>
      </w:pPr>
    </w:lvl>
    <w:lvl w:ilvl="3" w:tplc="0415000F" w:tentative="1">
      <w:start w:val="1"/>
      <w:numFmt w:val="decimal"/>
      <w:lvlText w:val="%4."/>
      <w:lvlJc w:val="left"/>
      <w:pPr>
        <w:tabs>
          <w:tab w:val="num" w:pos="3237"/>
        </w:tabs>
        <w:ind w:left="3237" w:hanging="360"/>
      </w:pPr>
    </w:lvl>
    <w:lvl w:ilvl="4" w:tplc="04150019" w:tentative="1">
      <w:start w:val="1"/>
      <w:numFmt w:val="lowerLetter"/>
      <w:lvlText w:val="%5."/>
      <w:lvlJc w:val="left"/>
      <w:pPr>
        <w:tabs>
          <w:tab w:val="num" w:pos="3957"/>
        </w:tabs>
        <w:ind w:left="3957" w:hanging="360"/>
      </w:pPr>
    </w:lvl>
    <w:lvl w:ilvl="5" w:tplc="0415001B" w:tentative="1">
      <w:start w:val="1"/>
      <w:numFmt w:val="lowerRoman"/>
      <w:lvlText w:val="%6."/>
      <w:lvlJc w:val="right"/>
      <w:pPr>
        <w:tabs>
          <w:tab w:val="num" w:pos="4677"/>
        </w:tabs>
        <w:ind w:left="4677" w:hanging="180"/>
      </w:pPr>
    </w:lvl>
    <w:lvl w:ilvl="6" w:tplc="0415000F" w:tentative="1">
      <w:start w:val="1"/>
      <w:numFmt w:val="decimal"/>
      <w:lvlText w:val="%7."/>
      <w:lvlJc w:val="left"/>
      <w:pPr>
        <w:tabs>
          <w:tab w:val="num" w:pos="5397"/>
        </w:tabs>
        <w:ind w:left="5397" w:hanging="360"/>
      </w:pPr>
    </w:lvl>
    <w:lvl w:ilvl="7" w:tplc="04150019" w:tentative="1">
      <w:start w:val="1"/>
      <w:numFmt w:val="lowerLetter"/>
      <w:lvlText w:val="%8."/>
      <w:lvlJc w:val="left"/>
      <w:pPr>
        <w:tabs>
          <w:tab w:val="num" w:pos="6117"/>
        </w:tabs>
        <w:ind w:left="6117" w:hanging="360"/>
      </w:pPr>
    </w:lvl>
    <w:lvl w:ilvl="8" w:tplc="0415001B" w:tentative="1">
      <w:start w:val="1"/>
      <w:numFmt w:val="lowerRoman"/>
      <w:lvlText w:val="%9."/>
      <w:lvlJc w:val="right"/>
      <w:pPr>
        <w:tabs>
          <w:tab w:val="num" w:pos="6837"/>
        </w:tabs>
        <w:ind w:left="6837" w:hanging="180"/>
      </w:pPr>
    </w:lvl>
  </w:abstractNum>
  <w:abstractNum w:abstractNumId="57" w15:restartNumberingAfterBreak="0">
    <w:nsid w:val="7B4C54EC"/>
    <w:multiLevelType w:val="hybridMultilevel"/>
    <w:tmpl w:val="069CF69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644"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7BF24F1E"/>
    <w:multiLevelType w:val="hybridMultilevel"/>
    <w:tmpl w:val="F6720226"/>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9" w15:restartNumberingAfterBreak="0">
    <w:nsid w:val="7D7A0907"/>
    <w:multiLevelType w:val="hybridMultilevel"/>
    <w:tmpl w:val="16E485F6"/>
    <w:lvl w:ilvl="0" w:tplc="B87AC1DA">
      <w:start w:val="1"/>
      <w:numFmt w:val="decimal"/>
      <w:lvlText w:val="%1."/>
      <w:lvlJc w:val="left"/>
      <w:pPr>
        <w:tabs>
          <w:tab w:val="num" w:pos="1440"/>
        </w:tabs>
        <w:ind w:left="144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7EC513A2"/>
    <w:multiLevelType w:val="hybridMultilevel"/>
    <w:tmpl w:val="E180873E"/>
    <w:lvl w:ilvl="0" w:tplc="FAB6C462">
      <w:start w:val="1"/>
      <w:numFmt w:val="decimal"/>
      <w:lvlText w:val="%1)"/>
      <w:lvlJc w:val="left"/>
      <w:pPr>
        <w:ind w:left="1020" w:hanging="360"/>
      </w:pPr>
    </w:lvl>
    <w:lvl w:ilvl="1" w:tplc="8EDC313E">
      <w:start w:val="1"/>
      <w:numFmt w:val="decimal"/>
      <w:lvlText w:val="%2)"/>
      <w:lvlJc w:val="left"/>
      <w:pPr>
        <w:ind w:left="1020" w:hanging="360"/>
      </w:pPr>
    </w:lvl>
    <w:lvl w:ilvl="2" w:tplc="A45256DE">
      <w:start w:val="1"/>
      <w:numFmt w:val="decimal"/>
      <w:lvlText w:val="%3)"/>
      <w:lvlJc w:val="left"/>
      <w:pPr>
        <w:ind w:left="1020" w:hanging="360"/>
      </w:pPr>
    </w:lvl>
    <w:lvl w:ilvl="3" w:tplc="DE0AB71C">
      <w:start w:val="1"/>
      <w:numFmt w:val="decimal"/>
      <w:lvlText w:val="%4)"/>
      <w:lvlJc w:val="left"/>
      <w:pPr>
        <w:ind w:left="1020" w:hanging="360"/>
      </w:pPr>
    </w:lvl>
    <w:lvl w:ilvl="4" w:tplc="26E8133C">
      <w:start w:val="1"/>
      <w:numFmt w:val="decimal"/>
      <w:lvlText w:val="%5)"/>
      <w:lvlJc w:val="left"/>
      <w:pPr>
        <w:ind w:left="1020" w:hanging="360"/>
      </w:pPr>
    </w:lvl>
    <w:lvl w:ilvl="5" w:tplc="66A8AC64">
      <w:start w:val="1"/>
      <w:numFmt w:val="decimal"/>
      <w:lvlText w:val="%6)"/>
      <w:lvlJc w:val="left"/>
      <w:pPr>
        <w:ind w:left="1020" w:hanging="360"/>
      </w:pPr>
    </w:lvl>
    <w:lvl w:ilvl="6" w:tplc="FF38B034">
      <w:start w:val="1"/>
      <w:numFmt w:val="decimal"/>
      <w:lvlText w:val="%7)"/>
      <w:lvlJc w:val="left"/>
      <w:pPr>
        <w:ind w:left="1020" w:hanging="360"/>
      </w:pPr>
    </w:lvl>
    <w:lvl w:ilvl="7" w:tplc="3EC20F50">
      <w:start w:val="1"/>
      <w:numFmt w:val="decimal"/>
      <w:lvlText w:val="%8)"/>
      <w:lvlJc w:val="left"/>
      <w:pPr>
        <w:ind w:left="1020" w:hanging="360"/>
      </w:pPr>
    </w:lvl>
    <w:lvl w:ilvl="8" w:tplc="D42080FC">
      <w:start w:val="1"/>
      <w:numFmt w:val="decimal"/>
      <w:lvlText w:val="%9)"/>
      <w:lvlJc w:val="left"/>
      <w:pPr>
        <w:ind w:left="1020" w:hanging="360"/>
      </w:pPr>
    </w:lvl>
  </w:abstractNum>
  <w:abstractNum w:abstractNumId="61" w15:restartNumberingAfterBreak="0">
    <w:nsid w:val="7F8447DD"/>
    <w:multiLevelType w:val="hybridMultilevel"/>
    <w:tmpl w:val="35F08FF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2" w15:restartNumberingAfterBreak="0">
    <w:nsid w:val="7FD31BF8"/>
    <w:multiLevelType w:val="hybridMultilevel"/>
    <w:tmpl w:val="856633D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3" w15:restartNumberingAfterBreak="0">
    <w:nsid w:val="7FD42C1F"/>
    <w:multiLevelType w:val="multilevel"/>
    <w:tmpl w:val="BC7C88A8"/>
    <w:lvl w:ilvl="0">
      <w:start w:val="1"/>
      <w:numFmt w:val="decimal"/>
      <w:lvlText w:val="%1."/>
      <w:lvlJc w:val="left"/>
      <w:pPr>
        <w:tabs>
          <w:tab w:val="num" w:pos="360"/>
        </w:tabs>
        <w:ind w:left="360" w:hanging="360"/>
      </w:pPr>
      <w:rPr>
        <w:rFonts w:hint="default"/>
        <w:b w:val="0"/>
      </w:rPr>
    </w:lvl>
    <w:lvl w:ilvl="1">
      <w:start w:val="6"/>
      <w:numFmt w:val="decimal"/>
      <w:lvlText w:val="%2)"/>
      <w:lvlJc w:val="left"/>
      <w:pPr>
        <w:tabs>
          <w:tab w:val="num" w:pos="680"/>
        </w:tabs>
        <w:ind w:left="680" w:hanging="323"/>
      </w:pPr>
      <w:rPr>
        <w:rFonts w:ascii="Calibri" w:eastAsia="Calibri" w:hAnsi="Calibri" w:cs="Times New Roman" w:hint="default"/>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16cid:durableId="1264219335">
    <w:abstractNumId w:val="13"/>
  </w:num>
  <w:num w:numId="2" w16cid:durableId="1614677423">
    <w:abstractNumId w:val="9"/>
  </w:num>
  <w:num w:numId="3" w16cid:durableId="1105885860">
    <w:abstractNumId w:val="26"/>
  </w:num>
  <w:num w:numId="4" w16cid:durableId="6256477">
    <w:abstractNumId w:val="35"/>
  </w:num>
  <w:num w:numId="5" w16cid:durableId="815415221">
    <w:abstractNumId w:val="30"/>
  </w:num>
  <w:num w:numId="6" w16cid:durableId="456484819">
    <w:abstractNumId w:val="48"/>
  </w:num>
  <w:num w:numId="7" w16cid:durableId="1058044225">
    <w:abstractNumId w:val="19"/>
  </w:num>
  <w:num w:numId="8" w16cid:durableId="232544320">
    <w:abstractNumId w:val="62"/>
  </w:num>
  <w:num w:numId="9" w16cid:durableId="174349681">
    <w:abstractNumId w:val="33"/>
  </w:num>
  <w:num w:numId="10" w16cid:durableId="1525090268">
    <w:abstractNumId w:val="8"/>
  </w:num>
  <w:num w:numId="11" w16cid:durableId="1470782291">
    <w:abstractNumId w:val="29"/>
  </w:num>
  <w:num w:numId="12" w16cid:durableId="245845977">
    <w:abstractNumId w:val="46"/>
  </w:num>
  <w:num w:numId="13" w16cid:durableId="1556970152">
    <w:abstractNumId w:val="2"/>
  </w:num>
  <w:num w:numId="14" w16cid:durableId="536309088">
    <w:abstractNumId w:val="3"/>
  </w:num>
  <w:num w:numId="15" w16cid:durableId="2098479889">
    <w:abstractNumId w:val="1"/>
  </w:num>
  <w:num w:numId="16" w16cid:durableId="1355034430">
    <w:abstractNumId w:val="5"/>
  </w:num>
  <w:num w:numId="17" w16cid:durableId="899629810">
    <w:abstractNumId w:val="50"/>
  </w:num>
  <w:num w:numId="18" w16cid:durableId="1578058368">
    <w:abstractNumId w:val="56"/>
  </w:num>
  <w:num w:numId="19" w16cid:durableId="1086413812">
    <w:abstractNumId w:val="34"/>
  </w:num>
  <w:num w:numId="20" w16cid:durableId="769355988">
    <w:abstractNumId w:val="55"/>
  </w:num>
  <w:num w:numId="21" w16cid:durableId="484396651">
    <w:abstractNumId w:val="28"/>
  </w:num>
  <w:num w:numId="22" w16cid:durableId="1361735566">
    <w:abstractNumId w:val="37"/>
  </w:num>
  <w:num w:numId="23" w16cid:durableId="1096169781">
    <w:abstractNumId w:val="14"/>
  </w:num>
  <w:num w:numId="24" w16cid:durableId="500316030">
    <w:abstractNumId w:val="52"/>
  </w:num>
  <w:num w:numId="25" w16cid:durableId="2080469939">
    <w:abstractNumId w:val="12"/>
  </w:num>
  <w:num w:numId="26" w16cid:durableId="599604007">
    <w:abstractNumId w:val="59"/>
  </w:num>
  <w:num w:numId="27" w16cid:durableId="357849472">
    <w:abstractNumId w:val="53"/>
  </w:num>
  <w:num w:numId="28" w16cid:durableId="2126921523">
    <w:abstractNumId w:val="17"/>
  </w:num>
  <w:num w:numId="29" w16cid:durableId="1100375731">
    <w:abstractNumId w:val="25"/>
  </w:num>
  <w:num w:numId="30" w16cid:durableId="961687979">
    <w:abstractNumId w:val="45"/>
  </w:num>
  <w:num w:numId="31" w16cid:durableId="287712021">
    <w:abstractNumId w:val="15"/>
  </w:num>
  <w:num w:numId="32" w16cid:durableId="1776631445">
    <w:abstractNumId w:val="47"/>
  </w:num>
  <w:num w:numId="33" w16cid:durableId="694308437">
    <w:abstractNumId w:val="49"/>
  </w:num>
  <w:num w:numId="34" w16cid:durableId="1329750221">
    <w:abstractNumId w:val="36"/>
  </w:num>
  <w:num w:numId="35" w16cid:durableId="1988123276">
    <w:abstractNumId w:val="38"/>
  </w:num>
  <w:num w:numId="36" w16cid:durableId="774322386">
    <w:abstractNumId w:val="4"/>
  </w:num>
  <w:num w:numId="37" w16cid:durableId="1563515277">
    <w:abstractNumId w:val="22"/>
  </w:num>
  <w:num w:numId="38" w16cid:durableId="1771468597">
    <w:abstractNumId w:val="6"/>
  </w:num>
  <w:num w:numId="39" w16cid:durableId="1678848887">
    <w:abstractNumId w:val="27"/>
  </w:num>
  <w:num w:numId="40" w16cid:durableId="184844534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49335035">
    <w:abstractNumId w:val="23"/>
  </w:num>
  <w:num w:numId="42" w16cid:durableId="1064377093">
    <w:abstractNumId w:val="41"/>
  </w:num>
  <w:num w:numId="43" w16cid:durableId="28713166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22591796">
    <w:abstractNumId w:val="16"/>
  </w:num>
  <w:num w:numId="45" w16cid:durableId="33576475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6360822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39408924">
    <w:abstractNumId w:val="21"/>
  </w:num>
  <w:num w:numId="48" w16cid:durableId="1936205463">
    <w:abstractNumId w:val="63"/>
  </w:num>
  <w:num w:numId="49" w16cid:durableId="127355629">
    <w:abstractNumId w:val="39"/>
  </w:num>
  <w:num w:numId="50" w16cid:durableId="1437797691">
    <w:abstractNumId w:val="32"/>
  </w:num>
  <w:num w:numId="51" w16cid:durableId="1468214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305818732">
    <w:abstractNumId w:val="24"/>
  </w:num>
  <w:num w:numId="53" w16cid:durableId="1219709301">
    <w:abstractNumId w:val="42"/>
  </w:num>
  <w:num w:numId="54" w16cid:durableId="874268405">
    <w:abstractNumId w:val="20"/>
  </w:num>
  <w:num w:numId="55" w16cid:durableId="760762842">
    <w:abstractNumId w:val="43"/>
  </w:num>
  <w:num w:numId="56" w16cid:durableId="1996765321">
    <w:abstractNumId w:val="31"/>
  </w:num>
  <w:num w:numId="57" w16cid:durableId="870915736">
    <w:abstractNumId w:val="57"/>
  </w:num>
  <w:num w:numId="58" w16cid:durableId="1289510532">
    <w:abstractNumId w:val="51"/>
  </w:num>
  <w:num w:numId="59" w16cid:durableId="574633792">
    <w:abstractNumId w:val="58"/>
  </w:num>
  <w:num w:numId="60" w16cid:durableId="125902188">
    <w:abstractNumId w:val="40"/>
  </w:num>
  <w:num w:numId="61" w16cid:durableId="1380590095">
    <w:abstractNumId w:val="60"/>
  </w:num>
  <w:num w:numId="62" w16cid:durableId="1029262037">
    <w:abstractNumId w:val="11"/>
  </w:num>
  <w:num w:numId="63" w16cid:durableId="908079930">
    <w:abstractNumId w:val="7"/>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22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7A6"/>
    <w:rsid w:val="00002735"/>
    <w:rsid w:val="00005702"/>
    <w:rsid w:val="000112BF"/>
    <w:rsid w:val="0001205A"/>
    <w:rsid w:val="00014C4E"/>
    <w:rsid w:val="000166AB"/>
    <w:rsid w:val="000219E2"/>
    <w:rsid w:val="00022DD7"/>
    <w:rsid w:val="00025457"/>
    <w:rsid w:val="00027657"/>
    <w:rsid w:val="00030184"/>
    <w:rsid w:val="0003249E"/>
    <w:rsid w:val="00033608"/>
    <w:rsid w:val="000339DE"/>
    <w:rsid w:val="00033C8A"/>
    <w:rsid w:val="00033EE1"/>
    <w:rsid w:val="000362C9"/>
    <w:rsid w:val="00037EF8"/>
    <w:rsid w:val="0004239A"/>
    <w:rsid w:val="00042DCD"/>
    <w:rsid w:val="0004604C"/>
    <w:rsid w:val="00046FE6"/>
    <w:rsid w:val="00051D42"/>
    <w:rsid w:val="000528E9"/>
    <w:rsid w:val="0005524D"/>
    <w:rsid w:val="0005634F"/>
    <w:rsid w:val="00060BCF"/>
    <w:rsid w:val="00062A5C"/>
    <w:rsid w:val="00066442"/>
    <w:rsid w:val="00066CAB"/>
    <w:rsid w:val="000703E6"/>
    <w:rsid w:val="000770D2"/>
    <w:rsid w:val="00077496"/>
    <w:rsid w:val="00082072"/>
    <w:rsid w:val="0008341E"/>
    <w:rsid w:val="000840DC"/>
    <w:rsid w:val="0008421F"/>
    <w:rsid w:val="00084364"/>
    <w:rsid w:val="00085973"/>
    <w:rsid w:val="000876B3"/>
    <w:rsid w:val="00090EC9"/>
    <w:rsid w:val="00095012"/>
    <w:rsid w:val="0009585A"/>
    <w:rsid w:val="000B060F"/>
    <w:rsid w:val="000B0D2B"/>
    <w:rsid w:val="000B1C0C"/>
    <w:rsid w:val="000B2A64"/>
    <w:rsid w:val="000B2E99"/>
    <w:rsid w:val="000B59AC"/>
    <w:rsid w:val="000B6056"/>
    <w:rsid w:val="000B6BC6"/>
    <w:rsid w:val="000C00BB"/>
    <w:rsid w:val="000C2C22"/>
    <w:rsid w:val="000C30C8"/>
    <w:rsid w:val="000C321B"/>
    <w:rsid w:val="000C6EB9"/>
    <w:rsid w:val="000D0297"/>
    <w:rsid w:val="000D1821"/>
    <w:rsid w:val="000D4246"/>
    <w:rsid w:val="000D7522"/>
    <w:rsid w:val="000E0799"/>
    <w:rsid w:val="000E0A54"/>
    <w:rsid w:val="000E2746"/>
    <w:rsid w:val="000E42CD"/>
    <w:rsid w:val="000E47A2"/>
    <w:rsid w:val="000E4814"/>
    <w:rsid w:val="000E4961"/>
    <w:rsid w:val="000E6A39"/>
    <w:rsid w:val="000F1542"/>
    <w:rsid w:val="000F3DD1"/>
    <w:rsid w:val="000F754B"/>
    <w:rsid w:val="00101668"/>
    <w:rsid w:val="001017DE"/>
    <w:rsid w:val="0010268E"/>
    <w:rsid w:val="00102ECC"/>
    <w:rsid w:val="00104BBC"/>
    <w:rsid w:val="001060EA"/>
    <w:rsid w:val="00107A9B"/>
    <w:rsid w:val="0011004F"/>
    <w:rsid w:val="0011072B"/>
    <w:rsid w:val="00111078"/>
    <w:rsid w:val="0011147A"/>
    <w:rsid w:val="00112A19"/>
    <w:rsid w:val="00112C08"/>
    <w:rsid w:val="0012029F"/>
    <w:rsid w:val="00120D88"/>
    <w:rsid w:val="00121389"/>
    <w:rsid w:val="00122324"/>
    <w:rsid w:val="0012459A"/>
    <w:rsid w:val="0012578F"/>
    <w:rsid w:val="0012780C"/>
    <w:rsid w:val="001310B9"/>
    <w:rsid w:val="00131923"/>
    <w:rsid w:val="001339F6"/>
    <w:rsid w:val="00135C82"/>
    <w:rsid w:val="001436A3"/>
    <w:rsid w:val="0014381A"/>
    <w:rsid w:val="0014702D"/>
    <w:rsid w:val="00151E5F"/>
    <w:rsid w:val="001524AD"/>
    <w:rsid w:val="00153AFC"/>
    <w:rsid w:val="00154D89"/>
    <w:rsid w:val="001551A8"/>
    <w:rsid w:val="001559C9"/>
    <w:rsid w:val="00157FFB"/>
    <w:rsid w:val="001610C4"/>
    <w:rsid w:val="001616D7"/>
    <w:rsid w:val="0016531D"/>
    <w:rsid w:val="001656F0"/>
    <w:rsid w:val="00166D9F"/>
    <w:rsid w:val="00171B4E"/>
    <w:rsid w:val="0017310E"/>
    <w:rsid w:val="0017313E"/>
    <w:rsid w:val="0017517C"/>
    <w:rsid w:val="00177FA6"/>
    <w:rsid w:val="00181096"/>
    <w:rsid w:val="00182369"/>
    <w:rsid w:val="00183E63"/>
    <w:rsid w:val="0019065B"/>
    <w:rsid w:val="001942AD"/>
    <w:rsid w:val="00194750"/>
    <w:rsid w:val="001953F8"/>
    <w:rsid w:val="00195451"/>
    <w:rsid w:val="0019568D"/>
    <w:rsid w:val="0019603A"/>
    <w:rsid w:val="001A2D18"/>
    <w:rsid w:val="001A50B2"/>
    <w:rsid w:val="001A5D30"/>
    <w:rsid w:val="001A601C"/>
    <w:rsid w:val="001A6236"/>
    <w:rsid w:val="001A77FA"/>
    <w:rsid w:val="001B1200"/>
    <w:rsid w:val="001B17BE"/>
    <w:rsid w:val="001B17FE"/>
    <w:rsid w:val="001B42F1"/>
    <w:rsid w:val="001B5208"/>
    <w:rsid w:val="001B54CD"/>
    <w:rsid w:val="001B675D"/>
    <w:rsid w:val="001B68F4"/>
    <w:rsid w:val="001C0A2D"/>
    <w:rsid w:val="001C1497"/>
    <w:rsid w:val="001C2A1F"/>
    <w:rsid w:val="001C3EC3"/>
    <w:rsid w:val="001C6D0D"/>
    <w:rsid w:val="001D0BB8"/>
    <w:rsid w:val="001D30D0"/>
    <w:rsid w:val="001D3896"/>
    <w:rsid w:val="001E1BFE"/>
    <w:rsid w:val="001E1CEF"/>
    <w:rsid w:val="001E6CBB"/>
    <w:rsid w:val="001F109D"/>
    <w:rsid w:val="001F1368"/>
    <w:rsid w:val="001F1968"/>
    <w:rsid w:val="001F385B"/>
    <w:rsid w:val="001F5C6C"/>
    <w:rsid w:val="00200C54"/>
    <w:rsid w:val="00201BF7"/>
    <w:rsid w:val="002028ED"/>
    <w:rsid w:val="00203FA9"/>
    <w:rsid w:val="002041A1"/>
    <w:rsid w:val="00204333"/>
    <w:rsid w:val="00205D51"/>
    <w:rsid w:val="002076E3"/>
    <w:rsid w:val="00207755"/>
    <w:rsid w:val="00210151"/>
    <w:rsid w:val="002156C0"/>
    <w:rsid w:val="00223BE9"/>
    <w:rsid w:val="00224619"/>
    <w:rsid w:val="0022465F"/>
    <w:rsid w:val="002258FB"/>
    <w:rsid w:val="00227949"/>
    <w:rsid w:val="002332AC"/>
    <w:rsid w:val="00233711"/>
    <w:rsid w:val="00234D20"/>
    <w:rsid w:val="00235305"/>
    <w:rsid w:val="00237602"/>
    <w:rsid w:val="00240846"/>
    <w:rsid w:val="00243584"/>
    <w:rsid w:val="00243AF2"/>
    <w:rsid w:val="00245E6B"/>
    <w:rsid w:val="00246D89"/>
    <w:rsid w:val="00250B1E"/>
    <w:rsid w:val="00251CFD"/>
    <w:rsid w:val="00251FA7"/>
    <w:rsid w:val="00260309"/>
    <w:rsid w:val="0026548A"/>
    <w:rsid w:val="00270DAE"/>
    <w:rsid w:val="00271135"/>
    <w:rsid w:val="002725B4"/>
    <w:rsid w:val="00272963"/>
    <w:rsid w:val="0027509F"/>
    <w:rsid w:val="00276485"/>
    <w:rsid w:val="00276A63"/>
    <w:rsid w:val="002807B8"/>
    <w:rsid w:val="00282E25"/>
    <w:rsid w:val="00283720"/>
    <w:rsid w:val="00284401"/>
    <w:rsid w:val="00286EE2"/>
    <w:rsid w:val="00287905"/>
    <w:rsid w:val="00287F20"/>
    <w:rsid w:val="002912E0"/>
    <w:rsid w:val="0029278B"/>
    <w:rsid w:val="002928BB"/>
    <w:rsid w:val="00293F08"/>
    <w:rsid w:val="00294459"/>
    <w:rsid w:val="00296285"/>
    <w:rsid w:val="00296776"/>
    <w:rsid w:val="00296FDD"/>
    <w:rsid w:val="002A0EBB"/>
    <w:rsid w:val="002A6204"/>
    <w:rsid w:val="002A71AF"/>
    <w:rsid w:val="002B0A49"/>
    <w:rsid w:val="002B1860"/>
    <w:rsid w:val="002B2312"/>
    <w:rsid w:val="002B25DD"/>
    <w:rsid w:val="002B3215"/>
    <w:rsid w:val="002B398A"/>
    <w:rsid w:val="002B3A97"/>
    <w:rsid w:val="002B3C06"/>
    <w:rsid w:val="002B41E5"/>
    <w:rsid w:val="002B5E71"/>
    <w:rsid w:val="002B71DD"/>
    <w:rsid w:val="002B7446"/>
    <w:rsid w:val="002C0C6D"/>
    <w:rsid w:val="002C33D6"/>
    <w:rsid w:val="002C46EC"/>
    <w:rsid w:val="002C659F"/>
    <w:rsid w:val="002C774D"/>
    <w:rsid w:val="002D1661"/>
    <w:rsid w:val="002D1889"/>
    <w:rsid w:val="002D4021"/>
    <w:rsid w:val="002D4533"/>
    <w:rsid w:val="002D5652"/>
    <w:rsid w:val="002D75F2"/>
    <w:rsid w:val="002D7AB0"/>
    <w:rsid w:val="002E0966"/>
    <w:rsid w:val="002E16EC"/>
    <w:rsid w:val="002E1D29"/>
    <w:rsid w:val="002E1F5E"/>
    <w:rsid w:val="002E2464"/>
    <w:rsid w:val="002E2726"/>
    <w:rsid w:val="002E3A04"/>
    <w:rsid w:val="002E4B52"/>
    <w:rsid w:val="002E4B7C"/>
    <w:rsid w:val="002E5521"/>
    <w:rsid w:val="002E5E3E"/>
    <w:rsid w:val="002F10FA"/>
    <w:rsid w:val="002F2F7A"/>
    <w:rsid w:val="002F342B"/>
    <w:rsid w:val="002F547A"/>
    <w:rsid w:val="002F7433"/>
    <w:rsid w:val="003026CE"/>
    <w:rsid w:val="003062F8"/>
    <w:rsid w:val="00306CA7"/>
    <w:rsid w:val="003104F8"/>
    <w:rsid w:val="00312264"/>
    <w:rsid w:val="00314F0C"/>
    <w:rsid w:val="003159DD"/>
    <w:rsid w:val="00315CD3"/>
    <w:rsid w:val="003177BF"/>
    <w:rsid w:val="00317FCF"/>
    <w:rsid w:val="0032254F"/>
    <w:rsid w:val="003259B6"/>
    <w:rsid w:val="00331889"/>
    <w:rsid w:val="0034129D"/>
    <w:rsid w:val="00341FF7"/>
    <w:rsid w:val="00342085"/>
    <w:rsid w:val="00342371"/>
    <w:rsid w:val="00342908"/>
    <w:rsid w:val="00343D57"/>
    <w:rsid w:val="00344DCF"/>
    <w:rsid w:val="00345763"/>
    <w:rsid w:val="00350FDE"/>
    <w:rsid w:val="00356E09"/>
    <w:rsid w:val="003572C2"/>
    <w:rsid w:val="00357543"/>
    <w:rsid w:val="003602A2"/>
    <w:rsid w:val="0036157F"/>
    <w:rsid w:val="003624B0"/>
    <w:rsid w:val="00363112"/>
    <w:rsid w:val="00365276"/>
    <w:rsid w:val="00366D24"/>
    <w:rsid w:val="00367AF1"/>
    <w:rsid w:val="003714B0"/>
    <w:rsid w:val="0037199E"/>
    <w:rsid w:val="00373107"/>
    <w:rsid w:val="003734F2"/>
    <w:rsid w:val="00373C7D"/>
    <w:rsid w:val="00373D5E"/>
    <w:rsid w:val="00375607"/>
    <w:rsid w:val="00377B60"/>
    <w:rsid w:val="00377CCF"/>
    <w:rsid w:val="00382AFB"/>
    <w:rsid w:val="003857B1"/>
    <w:rsid w:val="00386ED5"/>
    <w:rsid w:val="003875BA"/>
    <w:rsid w:val="00387BCC"/>
    <w:rsid w:val="0039154B"/>
    <w:rsid w:val="003916B0"/>
    <w:rsid w:val="00393216"/>
    <w:rsid w:val="0039375A"/>
    <w:rsid w:val="00393DDA"/>
    <w:rsid w:val="00394D35"/>
    <w:rsid w:val="003953F6"/>
    <w:rsid w:val="0039726A"/>
    <w:rsid w:val="003A030B"/>
    <w:rsid w:val="003A0899"/>
    <w:rsid w:val="003A095E"/>
    <w:rsid w:val="003A2097"/>
    <w:rsid w:val="003A6BA7"/>
    <w:rsid w:val="003A7671"/>
    <w:rsid w:val="003A78E7"/>
    <w:rsid w:val="003B1182"/>
    <w:rsid w:val="003B12D5"/>
    <w:rsid w:val="003B503D"/>
    <w:rsid w:val="003B505B"/>
    <w:rsid w:val="003B5B03"/>
    <w:rsid w:val="003B5D8E"/>
    <w:rsid w:val="003B64A9"/>
    <w:rsid w:val="003C08E4"/>
    <w:rsid w:val="003C12F1"/>
    <w:rsid w:val="003C1B67"/>
    <w:rsid w:val="003C7843"/>
    <w:rsid w:val="003C79DD"/>
    <w:rsid w:val="003D45F2"/>
    <w:rsid w:val="003D468D"/>
    <w:rsid w:val="003D5FB8"/>
    <w:rsid w:val="003D635F"/>
    <w:rsid w:val="003D70B4"/>
    <w:rsid w:val="003D728E"/>
    <w:rsid w:val="003D775E"/>
    <w:rsid w:val="003E0EC6"/>
    <w:rsid w:val="003E1261"/>
    <w:rsid w:val="003E1BBE"/>
    <w:rsid w:val="003E2FE5"/>
    <w:rsid w:val="003E5C2D"/>
    <w:rsid w:val="003F171C"/>
    <w:rsid w:val="003F1867"/>
    <w:rsid w:val="003F40EA"/>
    <w:rsid w:val="003F70F8"/>
    <w:rsid w:val="003F733E"/>
    <w:rsid w:val="004017A5"/>
    <w:rsid w:val="00401E5B"/>
    <w:rsid w:val="00410DFB"/>
    <w:rsid w:val="0041210F"/>
    <w:rsid w:val="0041468E"/>
    <w:rsid w:val="00415D68"/>
    <w:rsid w:val="00416D23"/>
    <w:rsid w:val="004179A7"/>
    <w:rsid w:val="004201DC"/>
    <w:rsid w:val="0042041B"/>
    <w:rsid w:val="004240BE"/>
    <w:rsid w:val="00425625"/>
    <w:rsid w:val="004275E9"/>
    <w:rsid w:val="00433575"/>
    <w:rsid w:val="00434D26"/>
    <w:rsid w:val="0043542C"/>
    <w:rsid w:val="00435F6F"/>
    <w:rsid w:val="004426CC"/>
    <w:rsid w:val="004433F3"/>
    <w:rsid w:val="00443B42"/>
    <w:rsid w:val="00443C9A"/>
    <w:rsid w:val="00444462"/>
    <w:rsid w:val="004445FB"/>
    <w:rsid w:val="00444B95"/>
    <w:rsid w:val="0044524C"/>
    <w:rsid w:val="00446992"/>
    <w:rsid w:val="004472B9"/>
    <w:rsid w:val="00447539"/>
    <w:rsid w:val="00450342"/>
    <w:rsid w:val="004503A0"/>
    <w:rsid w:val="00451605"/>
    <w:rsid w:val="00454AE8"/>
    <w:rsid w:val="00460264"/>
    <w:rsid w:val="004608D1"/>
    <w:rsid w:val="00463E22"/>
    <w:rsid w:val="004674DC"/>
    <w:rsid w:val="00472F3F"/>
    <w:rsid w:val="004743B3"/>
    <w:rsid w:val="00475E02"/>
    <w:rsid w:val="00481215"/>
    <w:rsid w:val="00482DB1"/>
    <w:rsid w:val="0048526E"/>
    <w:rsid w:val="004853C4"/>
    <w:rsid w:val="00485BE7"/>
    <w:rsid w:val="004870B7"/>
    <w:rsid w:val="004919AE"/>
    <w:rsid w:val="00492177"/>
    <w:rsid w:val="00495F70"/>
    <w:rsid w:val="0049661A"/>
    <w:rsid w:val="004966B2"/>
    <w:rsid w:val="004967FC"/>
    <w:rsid w:val="00496B0B"/>
    <w:rsid w:val="004A16BB"/>
    <w:rsid w:val="004A1B73"/>
    <w:rsid w:val="004A466B"/>
    <w:rsid w:val="004A519C"/>
    <w:rsid w:val="004A78DF"/>
    <w:rsid w:val="004B0E25"/>
    <w:rsid w:val="004B1BD0"/>
    <w:rsid w:val="004B2C27"/>
    <w:rsid w:val="004B6E92"/>
    <w:rsid w:val="004B7102"/>
    <w:rsid w:val="004B76D0"/>
    <w:rsid w:val="004C020D"/>
    <w:rsid w:val="004C1442"/>
    <w:rsid w:val="004C159C"/>
    <w:rsid w:val="004C2BBB"/>
    <w:rsid w:val="004C4667"/>
    <w:rsid w:val="004C4C6C"/>
    <w:rsid w:val="004D0661"/>
    <w:rsid w:val="004D093C"/>
    <w:rsid w:val="004D48D0"/>
    <w:rsid w:val="004D5631"/>
    <w:rsid w:val="004D56A4"/>
    <w:rsid w:val="004D75A5"/>
    <w:rsid w:val="004E0B0D"/>
    <w:rsid w:val="004E0B2A"/>
    <w:rsid w:val="004E232F"/>
    <w:rsid w:val="004E56B7"/>
    <w:rsid w:val="004E772C"/>
    <w:rsid w:val="004E79BA"/>
    <w:rsid w:val="004E7D64"/>
    <w:rsid w:val="004F01DE"/>
    <w:rsid w:val="004F4452"/>
    <w:rsid w:val="004F4822"/>
    <w:rsid w:val="004F6DC6"/>
    <w:rsid w:val="0051221A"/>
    <w:rsid w:val="00513832"/>
    <w:rsid w:val="00513FBF"/>
    <w:rsid w:val="00515363"/>
    <w:rsid w:val="00515757"/>
    <w:rsid w:val="00515999"/>
    <w:rsid w:val="005168F4"/>
    <w:rsid w:val="00516C00"/>
    <w:rsid w:val="00517255"/>
    <w:rsid w:val="00517999"/>
    <w:rsid w:val="00517D45"/>
    <w:rsid w:val="00521109"/>
    <w:rsid w:val="00526D7F"/>
    <w:rsid w:val="00526FB9"/>
    <w:rsid w:val="00527E3F"/>
    <w:rsid w:val="00532475"/>
    <w:rsid w:val="00532755"/>
    <w:rsid w:val="00533CB7"/>
    <w:rsid w:val="00533F8F"/>
    <w:rsid w:val="00536969"/>
    <w:rsid w:val="00536A5D"/>
    <w:rsid w:val="00543C32"/>
    <w:rsid w:val="005443BC"/>
    <w:rsid w:val="00546CA7"/>
    <w:rsid w:val="005521E8"/>
    <w:rsid w:val="005528CC"/>
    <w:rsid w:val="00555C2F"/>
    <w:rsid w:val="00555CCC"/>
    <w:rsid w:val="005572DF"/>
    <w:rsid w:val="00560B94"/>
    <w:rsid w:val="005615E7"/>
    <w:rsid w:val="00561DBA"/>
    <w:rsid w:val="00564C1C"/>
    <w:rsid w:val="0057459E"/>
    <w:rsid w:val="00575877"/>
    <w:rsid w:val="00580B12"/>
    <w:rsid w:val="00582361"/>
    <w:rsid w:val="00582367"/>
    <w:rsid w:val="00582A82"/>
    <w:rsid w:val="00583507"/>
    <w:rsid w:val="005851F8"/>
    <w:rsid w:val="0058754E"/>
    <w:rsid w:val="00590B93"/>
    <w:rsid w:val="00591216"/>
    <w:rsid w:val="00591E01"/>
    <w:rsid w:val="005928DA"/>
    <w:rsid w:val="00593D15"/>
    <w:rsid w:val="005942A8"/>
    <w:rsid w:val="0059509F"/>
    <w:rsid w:val="00595483"/>
    <w:rsid w:val="005A1B91"/>
    <w:rsid w:val="005A2AB0"/>
    <w:rsid w:val="005A5DB9"/>
    <w:rsid w:val="005A6C3B"/>
    <w:rsid w:val="005A7816"/>
    <w:rsid w:val="005B019D"/>
    <w:rsid w:val="005B18C4"/>
    <w:rsid w:val="005B2C11"/>
    <w:rsid w:val="005B30C5"/>
    <w:rsid w:val="005B7193"/>
    <w:rsid w:val="005C27D2"/>
    <w:rsid w:val="005C315C"/>
    <w:rsid w:val="005C5167"/>
    <w:rsid w:val="005C599C"/>
    <w:rsid w:val="005C5D4F"/>
    <w:rsid w:val="005C689B"/>
    <w:rsid w:val="005D0CBE"/>
    <w:rsid w:val="005D1140"/>
    <w:rsid w:val="005D1760"/>
    <w:rsid w:val="005D1C0B"/>
    <w:rsid w:val="005D3703"/>
    <w:rsid w:val="005D44F8"/>
    <w:rsid w:val="005D6973"/>
    <w:rsid w:val="005E03C2"/>
    <w:rsid w:val="005E544C"/>
    <w:rsid w:val="005F6DF5"/>
    <w:rsid w:val="00603B17"/>
    <w:rsid w:val="00604849"/>
    <w:rsid w:val="0060707D"/>
    <w:rsid w:val="00613F4D"/>
    <w:rsid w:val="006155C3"/>
    <w:rsid w:val="006202E1"/>
    <w:rsid w:val="006210F3"/>
    <w:rsid w:val="00621207"/>
    <w:rsid w:val="00624A81"/>
    <w:rsid w:val="006252D4"/>
    <w:rsid w:val="00630890"/>
    <w:rsid w:val="00631295"/>
    <w:rsid w:val="00631475"/>
    <w:rsid w:val="006336FE"/>
    <w:rsid w:val="00633948"/>
    <w:rsid w:val="006343BA"/>
    <w:rsid w:val="0063490E"/>
    <w:rsid w:val="00635A7F"/>
    <w:rsid w:val="00636F73"/>
    <w:rsid w:val="00644C07"/>
    <w:rsid w:val="006507C5"/>
    <w:rsid w:val="00651404"/>
    <w:rsid w:val="0065208E"/>
    <w:rsid w:val="0065249A"/>
    <w:rsid w:val="00652E54"/>
    <w:rsid w:val="00653BC1"/>
    <w:rsid w:val="00657082"/>
    <w:rsid w:val="006570B4"/>
    <w:rsid w:val="00657AE4"/>
    <w:rsid w:val="00661246"/>
    <w:rsid w:val="00662398"/>
    <w:rsid w:val="00663804"/>
    <w:rsid w:val="00664F81"/>
    <w:rsid w:val="00667B14"/>
    <w:rsid w:val="00672201"/>
    <w:rsid w:val="00674330"/>
    <w:rsid w:val="0067570F"/>
    <w:rsid w:val="00676461"/>
    <w:rsid w:val="00676AED"/>
    <w:rsid w:val="00680563"/>
    <w:rsid w:val="00680A24"/>
    <w:rsid w:val="00680D84"/>
    <w:rsid w:val="006859C6"/>
    <w:rsid w:val="00686136"/>
    <w:rsid w:val="006922E1"/>
    <w:rsid w:val="00693757"/>
    <w:rsid w:val="00693DE0"/>
    <w:rsid w:val="00694819"/>
    <w:rsid w:val="0069528B"/>
    <w:rsid w:val="0069596E"/>
    <w:rsid w:val="006965B8"/>
    <w:rsid w:val="006969B7"/>
    <w:rsid w:val="006A04C3"/>
    <w:rsid w:val="006A068A"/>
    <w:rsid w:val="006A1FA3"/>
    <w:rsid w:val="006A387C"/>
    <w:rsid w:val="006A439D"/>
    <w:rsid w:val="006A66A7"/>
    <w:rsid w:val="006B55BD"/>
    <w:rsid w:val="006B5D41"/>
    <w:rsid w:val="006B6B7C"/>
    <w:rsid w:val="006C261F"/>
    <w:rsid w:val="006C3DDF"/>
    <w:rsid w:val="006C4092"/>
    <w:rsid w:val="006C6083"/>
    <w:rsid w:val="006C686F"/>
    <w:rsid w:val="006C7F05"/>
    <w:rsid w:val="006D3AB4"/>
    <w:rsid w:val="006D426C"/>
    <w:rsid w:val="006D4AD6"/>
    <w:rsid w:val="006D79CF"/>
    <w:rsid w:val="006E07BF"/>
    <w:rsid w:val="006E0E58"/>
    <w:rsid w:val="006E11A5"/>
    <w:rsid w:val="006E2738"/>
    <w:rsid w:val="006E32F3"/>
    <w:rsid w:val="006E5335"/>
    <w:rsid w:val="006F0EFB"/>
    <w:rsid w:val="006F0F90"/>
    <w:rsid w:val="006F2CC7"/>
    <w:rsid w:val="006F46DF"/>
    <w:rsid w:val="006F6021"/>
    <w:rsid w:val="00700EB6"/>
    <w:rsid w:val="00701932"/>
    <w:rsid w:val="0070289A"/>
    <w:rsid w:val="00703863"/>
    <w:rsid w:val="007054DB"/>
    <w:rsid w:val="007072B9"/>
    <w:rsid w:val="00707D30"/>
    <w:rsid w:val="00711BFA"/>
    <w:rsid w:val="00714C39"/>
    <w:rsid w:val="0071646C"/>
    <w:rsid w:val="00716757"/>
    <w:rsid w:val="00716955"/>
    <w:rsid w:val="00717E2B"/>
    <w:rsid w:val="00722BC9"/>
    <w:rsid w:val="00724016"/>
    <w:rsid w:val="00724770"/>
    <w:rsid w:val="0073191F"/>
    <w:rsid w:val="00734069"/>
    <w:rsid w:val="007343D0"/>
    <w:rsid w:val="007351F8"/>
    <w:rsid w:val="007446BA"/>
    <w:rsid w:val="00744E5A"/>
    <w:rsid w:val="007456F6"/>
    <w:rsid w:val="00750B77"/>
    <w:rsid w:val="00752F1A"/>
    <w:rsid w:val="007543EB"/>
    <w:rsid w:val="007548E3"/>
    <w:rsid w:val="00755E30"/>
    <w:rsid w:val="007620CE"/>
    <w:rsid w:val="007628AE"/>
    <w:rsid w:val="007635FC"/>
    <w:rsid w:val="00764AA6"/>
    <w:rsid w:val="007651DB"/>
    <w:rsid w:val="00773CDF"/>
    <w:rsid w:val="00776D6B"/>
    <w:rsid w:val="00776FE6"/>
    <w:rsid w:val="0077782B"/>
    <w:rsid w:val="0077782E"/>
    <w:rsid w:val="007814A0"/>
    <w:rsid w:val="00782030"/>
    <w:rsid w:val="007820EF"/>
    <w:rsid w:val="00783F3B"/>
    <w:rsid w:val="007849F9"/>
    <w:rsid w:val="00785686"/>
    <w:rsid w:val="00785F20"/>
    <w:rsid w:val="00786493"/>
    <w:rsid w:val="0079180F"/>
    <w:rsid w:val="007921B7"/>
    <w:rsid w:val="00793260"/>
    <w:rsid w:val="00793384"/>
    <w:rsid w:val="007935FE"/>
    <w:rsid w:val="00797FB4"/>
    <w:rsid w:val="007A0FD0"/>
    <w:rsid w:val="007A1504"/>
    <w:rsid w:val="007A1C53"/>
    <w:rsid w:val="007A2A66"/>
    <w:rsid w:val="007A3702"/>
    <w:rsid w:val="007A53B1"/>
    <w:rsid w:val="007A5AA1"/>
    <w:rsid w:val="007B1777"/>
    <w:rsid w:val="007B1F45"/>
    <w:rsid w:val="007B440B"/>
    <w:rsid w:val="007B54A4"/>
    <w:rsid w:val="007B5E9A"/>
    <w:rsid w:val="007B7289"/>
    <w:rsid w:val="007B7C47"/>
    <w:rsid w:val="007C1F3E"/>
    <w:rsid w:val="007C5A6A"/>
    <w:rsid w:val="007D07D4"/>
    <w:rsid w:val="007D1036"/>
    <w:rsid w:val="007D285A"/>
    <w:rsid w:val="007D2AA7"/>
    <w:rsid w:val="007D4FB5"/>
    <w:rsid w:val="007D7303"/>
    <w:rsid w:val="007E5C3B"/>
    <w:rsid w:val="007E625A"/>
    <w:rsid w:val="007E73ED"/>
    <w:rsid w:val="007F1F5E"/>
    <w:rsid w:val="00803E1A"/>
    <w:rsid w:val="0080418A"/>
    <w:rsid w:val="00804488"/>
    <w:rsid w:val="008046BC"/>
    <w:rsid w:val="00804BEE"/>
    <w:rsid w:val="00804C65"/>
    <w:rsid w:val="00804E50"/>
    <w:rsid w:val="00807EF4"/>
    <w:rsid w:val="00812CA6"/>
    <w:rsid w:val="00813453"/>
    <w:rsid w:val="008204EB"/>
    <w:rsid w:val="00822433"/>
    <w:rsid w:val="00822517"/>
    <w:rsid w:val="008236E4"/>
    <w:rsid w:val="00823BCD"/>
    <w:rsid w:val="00823D28"/>
    <w:rsid w:val="008254D4"/>
    <w:rsid w:val="008278A9"/>
    <w:rsid w:val="00831B94"/>
    <w:rsid w:val="00832985"/>
    <w:rsid w:val="00832EFD"/>
    <w:rsid w:val="00834799"/>
    <w:rsid w:val="00834E7D"/>
    <w:rsid w:val="008359BD"/>
    <w:rsid w:val="00836A1B"/>
    <w:rsid w:val="00840967"/>
    <w:rsid w:val="00846D7A"/>
    <w:rsid w:val="00846F26"/>
    <w:rsid w:val="00847216"/>
    <w:rsid w:val="008472E4"/>
    <w:rsid w:val="00847D20"/>
    <w:rsid w:val="00847E2F"/>
    <w:rsid w:val="00855831"/>
    <w:rsid w:val="00860C8E"/>
    <w:rsid w:val="008610C2"/>
    <w:rsid w:val="00862C47"/>
    <w:rsid w:val="00865DBA"/>
    <w:rsid w:val="00866EC9"/>
    <w:rsid w:val="00867757"/>
    <w:rsid w:val="00867C58"/>
    <w:rsid w:val="00872CC4"/>
    <w:rsid w:val="0087362F"/>
    <w:rsid w:val="0087414C"/>
    <w:rsid w:val="00877446"/>
    <w:rsid w:val="00877D52"/>
    <w:rsid w:val="0088219D"/>
    <w:rsid w:val="00883700"/>
    <w:rsid w:val="00883CA7"/>
    <w:rsid w:val="00884061"/>
    <w:rsid w:val="00884912"/>
    <w:rsid w:val="0088624B"/>
    <w:rsid w:val="008863F9"/>
    <w:rsid w:val="00886C6A"/>
    <w:rsid w:val="00887718"/>
    <w:rsid w:val="008913DA"/>
    <w:rsid w:val="00892152"/>
    <w:rsid w:val="00892CDA"/>
    <w:rsid w:val="008963BD"/>
    <w:rsid w:val="008966CF"/>
    <w:rsid w:val="00897134"/>
    <w:rsid w:val="00897878"/>
    <w:rsid w:val="008A0481"/>
    <w:rsid w:val="008A1253"/>
    <w:rsid w:val="008A1AA8"/>
    <w:rsid w:val="008A481D"/>
    <w:rsid w:val="008A51DC"/>
    <w:rsid w:val="008A5570"/>
    <w:rsid w:val="008B0149"/>
    <w:rsid w:val="008B2EE1"/>
    <w:rsid w:val="008C08EB"/>
    <w:rsid w:val="008C3167"/>
    <w:rsid w:val="008C6A61"/>
    <w:rsid w:val="008C7BCD"/>
    <w:rsid w:val="008C7E0E"/>
    <w:rsid w:val="008D3261"/>
    <w:rsid w:val="008D3417"/>
    <w:rsid w:val="008D42D5"/>
    <w:rsid w:val="008D4E38"/>
    <w:rsid w:val="008D57F8"/>
    <w:rsid w:val="008D79D7"/>
    <w:rsid w:val="008E09E0"/>
    <w:rsid w:val="008E2709"/>
    <w:rsid w:val="008E6B5C"/>
    <w:rsid w:val="008F0D63"/>
    <w:rsid w:val="008F16A7"/>
    <w:rsid w:val="008F5059"/>
    <w:rsid w:val="008F5B8B"/>
    <w:rsid w:val="008F5F47"/>
    <w:rsid w:val="008F734B"/>
    <w:rsid w:val="008F7E07"/>
    <w:rsid w:val="00901FDC"/>
    <w:rsid w:val="00903F56"/>
    <w:rsid w:val="00904409"/>
    <w:rsid w:val="0091421C"/>
    <w:rsid w:val="0091495D"/>
    <w:rsid w:val="00914ADB"/>
    <w:rsid w:val="00915481"/>
    <w:rsid w:val="00916009"/>
    <w:rsid w:val="009161F4"/>
    <w:rsid w:val="00916350"/>
    <w:rsid w:val="00916878"/>
    <w:rsid w:val="0091743C"/>
    <w:rsid w:val="009202A2"/>
    <w:rsid w:val="009211F4"/>
    <w:rsid w:val="00921AE5"/>
    <w:rsid w:val="00921C66"/>
    <w:rsid w:val="00922D46"/>
    <w:rsid w:val="00924956"/>
    <w:rsid w:val="0092734E"/>
    <w:rsid w:val="00927C8F"/>
    <w:rsid w:val="009307A6"/>
    <w:rsid w:val="00931246"/>
    <w:rsid w:val="00931F71"/>
    <w:rsid w:val="00932C35"/>
    <w:rsid w:val="00934684"/>
    <w:rsid w:val="00935571"/>
    <w:rsid w:val="00935688"/>
    <w:rsid w:val="00937375"/>
    <w:rsid w:val="00937D9C"/>
    <w:rsid w:val="009402B7"/>
    <w:rsid w:val="009403EE"/>
    <w:rsid w:val="00941BFD"/>
    <w:rsid w:val="0094212A"/>
    <w:rsid w:val="00943035"/>
    <w:rsid w:val="009447F2"/>
    <w:rsid w:val="00944B7D"/>
    <w:rsid w:val="00946104"/>
    <w:rsid w:val="0095079F"/>
    <w:rsid w:val="00951807"/>
    <w:rsid w:val="00951A9F"/>
    <w:rsid w:val="0095233F"/>
    <w:rsid w:val="009523E6"/>
    <w:rsid w:val="00952CC1"/>
    <w:rsid w:val="00956117"/>
    <w:rsid w:val="00956817"/>
    <w:rsid w:val="00956A40"/>
    <w:rsid w:val="00960A80"/>
    <w:rsid w:val="009610B3"/>
    <w:rsid w:val="00962FCD"/>
    <w:rsid w:val="00963DFB"/>
    <w:rsid w:val="00967A71"/>
    <w:rsid w:val="00967E84"/>
    <w:rsid w:val="009714F4"/>
    <w:rsid w:val="009724A5"/>
    <w:rsid w:val="009729D5"/>
    <w:rsid w:val="0097346D"/>
    <w:rsid w:val="00973983"/>
    <w:rsid w:val="00976D9C"/>
    <w:rsid w:val="00976DD9"/>
    <w:rsid w:val="00980022"/>
    <w:rsid w:val="009800B2"/>
    <w:rsid w:val="00981CDE"/>
    <w:rsid w:val="0098300B"/>
    <w:rsid w:val="00984529"/>
    <w:rsid w:val="00984CEF"/>
    <w:rsid w:val="00984DA3"/>
    <w:rsid w:val="009869DA"/>
    <w:rsid w:val="00986F3E"/>
    <w:rsid w:val="00991599"/>
    <w:rsid w:val="00993337"/>
    <w:rsid w:val="00994BA7"/>
    <w:rsid w:val="009A0E66"/>
    <w:rsid w:val="009A125E"/>
    <w:rsid w:val="009A1B74"/>
    <w:rsid w:val="009A45A5"/>
    <w:rsid w:val="009A6D00"/>
    <w:rsid w:val="009B09F7"/>
    <w:rsid w:val="009B0A25"/>
    <w:rsid w:val="009B155A"/>
    <w:rsid w:val="009B3871"/>
    <w:rsid w:val="009C02E3"/>
    <w:rsid w:val="009C0FF4"/>
    <w:rsid w:val="009C1189"/>
    <w:rsid w:val="009C2CAD"/>
    <w:rsid w:val="009C3B7E"/>
    <w:rsid w:val="009C4234"/>
    <w:rsid w:val="009C52E1"/>
    <w:rsid w:val="009D02E6"/>
    <w:rsid w:val="009D10C3"/>
    <w:rsid w:val="009D255A"/>
    <w:rsid w:val="009D2B12"/>
    <w:rsid w:val="009D3E6F"/>
    <w:rsid w:val="009D6923"/>
    <w:rsid w:val="009D749C"/>
    <w:rsid w:val="009D7ECD"/>
    <w:rsid w:val="009E016D"/>
    <w:rsid w:val="009E19C0"/>
    <w:rsid w:val="009E1BDF"/>
    <w:rsid w:val="009E44D1"/>
    <w:rsid w:val="009E6625"/>
    <w:rsid w:val="009E7D91"/>
    <w:rsid w:val="009F2C65"/>
    <w:rsid w:val="009F4C06"/>
    <w:rsid w:val="00A00C35"/>
    <w:rsid w:val="00A02407"/>
    <w:rsid w:val="00A02900"/>
    <w:rsid w:val="00A02D64"/>
    <w:rsid w:val="00A03233"/>
    <w:rsid w:val="00A0323C"/>
    <w:rsid w:val="00A045B5"/>
    <w:rsid w:val="00A0552F"/>
    <w:rsid w:val="00A05A65"/>
    <w:rsid w:val="00A06E16"/>
    <w:rsid w:val="00A1014D"/>
    <w:rsid w:val="00A11100"/>
    <w:rsid w:val="00A11E01"/>
    <w:rsid w:val="00A11FDC"/>
    <w:rsid w:val="00A12B97"/>
    <w:rsid w:val="00A134B4"/>
    <w:rsid w:val="00A142D7"/>
    <w:rsid w:val="00A16920"/>
    <w:rsid w:val="00A16B6B"/>
    <w:rsid w:val="00A251D4"/>
    <w:rsid w:val="00A25F17"/>
    <w:rsid w:val="00A3046A"/>
    <w:rsid w:val="00A30CA2"/>
    <w:rsid w:val="00A31C1D"/>
    <w:rsid w:val="00A34D97"/>
    <w:rsid w:val="00A36274"/>
    <w:rsid w:val="00A36BFA"/>
    <w:rsid w:val="00A36D26"/>
    <w:rsid w:val="00A37D6A"/>
    <w:rsid w:val="00A4026F"/>
    <w:rsid w:val="00A40538"/>
    <w:rsid w:val="00A424F8"/>
    <w:rsid w:val="00A42606"/>
    <w:rsid w:val="00A43C11"/>
    <w:rsid w:val="00A4402D"/>
    <w:rsid w:val="00A445D6"/>
    <w:rsid w:val="00A4551E"/>
    <w:rsid w:val="00A46DE1"/>
    <w:rsid w:val="00A5226E"/>
    <w:rsid w:val="00A556CB"/>
    <w:rsid w:val="00A55868"/>
    <w:rsid w:val="00A617C7"/>
    <w:rsid w:val="00A6344B"/>
    <w:rsid w:val="00A63C52"/>
    <w:rsid w:val="00A648E5"/>
    <w:rsid w:val="00A67FC1"/>
    <w:rsid w:val="00A71449"/>
    <w:rsid w:val="00A71528"/>
    <w:rsid w:val="00A74FF8"/>
    <w:rsid w:val="00A763A9"/>
    <w:rsid w:val="00A77FA9"/>
    <w:rsid w:val="00A806A9"/>
    <w:rsid w:val="00A810EA"/>
    <w:rsid w:val="00A83AA2"/>
    <w:rsid w:val="00A84E4A"/>
    <w:rsid w:val="00A850E5"/>
    <w:rsid w:val="00A8646C"/>
    <w:rsid w:val="00A87175"/>
    <w:rsid w:val="00A87740"/>
    <w:rsid w:val="00A87809"/>
    <w:rsid w:val="00A900EF"/>
    <w:rsid w:val="00A904DE"/>
    <w:rsid w:val="00A90E3D"/>
    <w:rsid w:val="00A92159"/>
    <w:rsid w:val="00A937ED"/>
    <w:rsid w:val="00A944C9"/>
    <w:rsid w:val="00AA03D4"/>
    <w:rsid w:val="00AA0920"/>
    <w:rsid w:val="00AA0DBC"/>
    <w:rsid w:val="00AA1028"/>
    <w:rsid w:val="00AA1C49"/>
    <w:rsid w:val="00AA2426"/>
    <w:rsid w:val="00AA276B"/>
    <w:rsid w:val="00AA5118"/>
    <w:rsid w:val="00AA7147"/>
    <w:rsid w:val="00AA7AFA"/>
    <w:rsid w:val="00AB0D9C"/>
    <w:rsid w:val="00AB1E1D"/>
    <w:rsid w:val="00AB2071"/>
    <w:rsid w:val="00AB507B"/>
    <w:rsid w:val="00AB54E9"/>
    <w:rsid w:val="00AB57A7"/>
    <w:rsid w:val="00AB5AE8"/>
    <w:rsid w:val="00AB637C"/>
    <w:rsid w:val="00AC01FB"/>
    <w:rsid w:val="00AC08F3"/>
    <w:rsid w:val="00AC0E8F"/>
    <w:rsid w:val="00AC135C"/>
    <w:rsid w:val="00AC2609"/>
    <w:rsid w:val="00AC405A"/>
    <w:rsid w:val="00AC5812"/>
    <w:rsid w:val="00AC58B4"/>
    <w:rsid w:val="00AC5DD2"/>
    <w:rsid w:val="00AC69F5"/>
    <w:rsid w:val="00AC7B9F"/>
    <w:rsid w:val="00AD03E9"/>
    <w:rsid w:val="00AD10F5"/>
    <w:rsid w:val="00AD3C6A"/>
    <w:rsid w:val="00AD5ACF"/>
    <w:rsid w:val="00AE046B"/>
    <w:rsid w:val="00AE1497"/>
    <w:rsid w:val="00AE1AF8"/>
    <w:rsid w:val="00AE1BA4"/>
    <w:rsid w:val="00AE20EE"/>
    <w:rsid w:val="00AE2194"/>
    <w:rsid w:val="00AE3CB9"/>
    <w:rsid w:val="00AE413A"/>
    <w:rsid w:val="00AE53A1"/>
    <w:rsid w:val="00AE579D"/>
    <w:rsid w:val="00AF002D"/>
    <w:rsid w:val="00AF0AAE"/>
    <w:rsid w:val="00AF12DE"/>
    <w:rsid w:val="00AF24D8"/>
    <w:rsid w:val="00AF4F0B"/>
    <w:rsid w:val="00AF6F34"/>
    <w:rsid w:val="00AF7923"/>
    <w:rsid w:val="00B01616"/>
    <w:rsid w:val="00B03D21"/>
    <w:rsid w:val="00B057D3"/>
    <w:rsid w:val="00B059A8"/>
    <w:rsid w:val="00B072AF"/>
    <w:rsid w:val="00B10A7E"/>
    <w:rsid w:val="00B121D8"/>
    <w:rsid w:val="00B12831"/>
    <w:rsid w:val="00B16C9C"/>
    <w:rsid w:val="00B17272"/>
    <w:rsid w:val="00B17536"/>
    <w:rsid w:val="00B230C3"/>
    <w:rsid w:val="00B2317D"/>
    <w:rsid w:val="00B26A41"/>
    <w:rsid w:val="00B26A7A"/>
    <w:rsid w:val="00B30186"/>
    <w:rsid w:val="00B30CCF"/>
    <w:rsid w:val="00B3127C"/>
    <w:rsid w:val="00B32DA1"/>
    <w:rsid w:val="00B32F5E"/>
    <w:rsid w:val="00B3717E"/>
    <w:rsid w:val="00B42B86"/>
    <w:rsid w:val="00B45C11"/>
    <w:rsid w:val="00B45DAB"/>
    <w:rsid w:val="00B4760E"/>
    <w:rsid w:val="00B47775"/>
    <w:rsid w:val="00B47D8F"/>
    <w:rsid w:val="00B51ADF"/>
    <w:rsid w:val="00B52E1C"/>
    <w:rsid w:val="00B57A1E"/>
    <w:rsid w:val="00B60263"/>
    <w:rsid w:val="00B60772"/>
    <w:rsid w:val="00B64210"/>
    <w:rsid w:val="00B6481E"/>
    <w:rsid w:val="00B67CDE"/>
    <w:rsid w:val="00B703F3"/>
    <w:rsid w:val="00B7173F"/>
    <w:rsid w:val="00B71744"/>
    <w:rsid w:val="00B7212B"/>
    <w:rsid w:val="00B72209"/>
    <w:rsid w:val="00B72A1F"/>
    <w:rsid w:val="00B72A32"/>
    <w:rsid w:val="00B72C87"/>
    <w:rsid w:val="00B75CB1"/>
    <w:rsid w:val="00B75F31"/>
    <w:rsid w:val="00B76556"/>
    <w:rsid w:val="00B81D12"/>
    <w:rsid w:val="00B821E3"/>
    <w:rsid w:val="00B85E61"/>
    <w:rsid w:val="00B8612D"/>
    <w:rsid w:val="00B9013E"/>
    <w:rsid w:val="00B90B32"/>
    <w:rsid w:val="00B91B45"/>
    <w:rsid w:val="00B93FBF"/>
    <w:rsid w:val="00B94204"/>
    <w:rsid w:val="00B95C5F"/>
    <w:rsid w:val="00B95F44"/>
    <w:rsid w:val="00B97C91"/>
    <w:rsid w:val="00BA01C9"/>
    <w:rsid w:val="00BA09DF"/>
    <w:rsid w:val="00BA0E93"/>
    <w:rsid w:val="00BA7C77"/>
    <w:rsid w:val="00BB23F4"/>
    <w:rsid w:val="00BB29DE"/>
    <w:rsid w:val="00BB4611"/>
    <w:rsid w:val="00BB6A3F"/>
    <w:rsid w:val="00BB7701"/>
    <w:rsid w:val="00BB7841"/>
    <w:rsid w:val="00BC2DF3"/>
    <w:rsid w:val="00BC7275"/>
    <w:rsid w:val="00BD1075"/>
    <w:rsid w:val="00BD118C"/>
    <w:rsid w:val="00BD3356"/>
    <w:rsid w:val="00BD51DA"/>
    <w:rsid w:val="00BD5BD0"/>
    <w:rsid w:val="00BD6C9A"/>
    <w:rsid w:val="00BD737B"/>
    <w:rsid w:val="00BD73AF"/>
    <w:rsid w:val="00BE0389"/>
    <w:rsid w:val="00BE0EC9"/>
    <w:rsid w:val="00BE129E"/>
    <w:rsid w:val="00BE2DC4"/>
    <w:rsid w:val="00BE317F"/>
    <w:rsid w:val="00BE3B4D"/>
    <w:rsid w:val="00BE45B3"/>
    <w:rsid w:val="00BE5D7D"/>
    <w:rsid w:val="00BE5F35"/>
    <w:rsid w:val="00BE6C6C"/>
    <w:rsid w:val="00BF370B"/>
    <w:rsid w:val="00C0083D"/>
    <w:rsid w:val="00C011D8"/>
    <w:rsid w:val="00C03FB1"/>
    <w:rsid w:val="00C05D95"/>
    <w:rsid w:val="00C070B2"/>
    <w:rsid w:val="00C12001"/>
    <w:rsid w:val="00C133BE"/>
    <w:rsid w:val="00C144DC"/>
    <w:rsid w:val="00C14F95"/>
    <w:rsid w:val="00C15E82"/>
    <w:rsid w:val="00C15F11"/>
    <w:rsid w:val="00C1652A"/>
    <w:rsid w:val="00C16B7A"/>
    <w:rsid w:val="00C21C46"/>
    <w:rsid w:val="00C245E2"/>
    <w:rsid w:val="00C24F01"/>
    <w:rsid w:val="00C24FC4"/>
    <w:rsid w:val="00C25317"/>
    <w:rsid w:val="00C2554C"/>
    <w:rsid w:val="00C279B7"/>
    <w:rsid w:val="00C31475"/>
    <w:rsid w:val="00C31A8B"/>
    <w:rsid w:val="00C33387"/>
    <w:rsid w:val="00C342D5"/>
    <w:rsid w:val="00C35F68"/>
    <w:rsid w:val="00C4137E"/>
    <w:rsid w:val="00C41C64"/>
    <w:rsid w:val="00C41F60"/>
    <w:rsid w:val="00C42D13"/>
    <w:rsid w:val="00C42F44"/>
    <w:rsid w:val="00C43D0F"/>
    <w:rsid w:val="00C46172"/>
    <w:rsid w:val="00C46F53"/>
    <w:rsid w:val="00C471E5"/>
    <w:rsid w:val="00C5076F"/>
    <w:rsid w:val="00C5159A"/>
    <w:rsid w:val="00C53334"/>
    <w:rsid w:val="00C544B5"/>
    <w:rsid w:val="00C55684"/>
    <w:rsid w:val="00C56099"/>
    <w:rsid w:val="00C56532"/>
    <w:rsid w:val="00C60EF3"/>
    <w:rsid w:val="00C61130"/>
    <w:rsid w:val="00C63C2A"/>
    <w:rsid w:val="00C64B0C"/>
    <w:rsid w:val="00C65C99"/>
    <w:rsid w:val="00C67A0B"/>
    <w:rsid w:val="00C707CB"/>
    <w:rsid w:val="00C7255F"/>
    <w:rsid w:val="00C73A7E"/>
    <w:rsid w:val="00C76315"/>
    <w:rsid w:val="00C76FDB"/>
    <w:rsid w:val="00C83AC1"/>
    <w:rsid w:val="00C84CDF"/>
    <w:rsid w:val="00C86059"/>
    <w:rsid w:val="00C87435"/>
    <w:rsid w:val="00C90425"/>
    <w:rsid w:val="00C91F42"/>
    <w:rsid w:val="00C92E4C"/>
    <w:rsid w:val="00C9442C"/>
    <w:rsid w:val="00C9476D"/>
    <w:rsid w:val="00C94EF9"/>
    <w:rsid w:val="00C95046"/>
    <w:rsid w:val="00C95BAF"/>
    <w:rsid w:val="00C9647F"/>
    <w:rsid w:val="00C97AAE"/>
    <w:rsid w:val="00CA0896"/>
    <w:rsid w:val="00CA20A6"/>
    <w:rsid w:val="00CA43E8"/>
    <w:rsid w:val="00CA4548"/>
    <w:rsid w:val="00CA46C2"/>
    <w:rsid w:val="00CA51FF"/>
    <w:rsid w:val="00CA5392"/>
    <w:rsid w:val="00CA7091"/>
    <w:rsid w:val="00CA73FE"/>
    <w:rsid w:val="00CB36CC"/>
    <w:rsid w:val="00CB3CFD"/>
    <w:rsid w:val="00CB3DC0"/>
    <w:rsid w:val="00CB4265"/>
    <w:rsid w:val="00CB5FD7"/>
    <w:rsid w:val="00CC0341"/>
    <w:rsid w:val="00CC15C5"/>
    <w:rsid w:val="00CC6F6D"/>
    <w:rsid w:val="00CD0645"/>
    <w:rsid w:val="00CD1B25"/>
    <w:rsid w:val="00CD7B49"/>
    <w:rsid w:val="00CE0DFE"/>
    <w:rsid w:val="00CE265B"/>
    <w:rsid w:val="00CE361E"/>
    <w:rsid w:val="00CE379E"/>
    <w:rsid w:val="00CE620B"/>
    <w:rsid w:val="00CE7399"/>
    <w:rsid w:val="00CE78A0"/>
    <w:rsid w:val="00CF1A6E"/>
    <w:rsid w:val="00CF1BB7"/>
    <w:rsid w:val="00CF2282"/>
    <w:rsid w:val="00CF2827"/>
    <w:rsid w:val="00CF3FE1"/>
    <w:rsid w:val="00CF4DE5"/>
    <w:rsid w:val="00CF538B"/>
    <w:rsid w:val="00CF5734"/>
    <w:rsid w:val="00CF6CAC"/>
    <w:rsid w:val="00CF724B"/>
    <w:rsid w:val="00D0015C"/>
    <w:rsid w:val="00D02731"/>
    <w:rsid w:val="00D0370C"/>
    <w:rsid w:val="00D064A1"/>
    <w:rsid w:val="00D06C46"/>
    <w:rsid w:val="00D0799D"/>
    <w:rsid w:val="00D07B3C"/>
    <w:rsid w:val="00D12950"/>
    <w:rsid w:val="00D13C7E"/>
    <w:rsid w:val="00D168CB"/>
    <w:rsid w:val="00D17614"/>
    <w:rsid w:val="00D227FA"/>
    <w:rsid w:val="00D22C0D"/>
    <w:rsid w:val="00D22EBA"/>
    <w:rsid w:val="00D3137F"/>
    <w:rsid w:val="00D33A15"/>
    <w:rsid w:val="00D34D15"/>
    <w:rsid w:val="00D35C62"/>
    <w:rsid w:val="00D37728"/>
    <w:rsid w:val="00D40A2C"/>
    <w:rsid w:val="00D41D8E"/>
    <w:rsid w:val="00D456C2"/>
    <w:rsid w:val="00D46600"/>
    <w:rsid w:val="00D46BA1"/>
    <w:rsid w:val="00D476C0"/>
    <w:rsid w:val="00D4774C"/>
    <w:rsid w:val="00D50539"/>
    <w:rsid w:val="00D517A7"/>
    <w:rsid w:val="00D547D9"/>
    <w:rsid w:val="00D55892"/>
    <w:rsid w:val="00D569D5"/>
    <w:rsid w:val="00D56B20"/>
    <w:rsid w:val="00D57C42"/>
    <w:rsid w:val="00D60082"/>
    <w:rsid w:val="00D626B3"/>
    <w:rsid w:val="00D62DD0"/>
    <w:rsid w:val="00D63F32"/>
    <w:rsid w:val="00D707D9"/>
    <w:rsid w:val="00D71FEB"/>
    <w:rsid w:val="00D72E20"/>
    <w:rsid w:val="00D742D9"/>
    <w:rsid w:val="00D75944"/>
    <w:rsid w:val="00D75AE1"/>
    <w:rsid w:val="00D75EE4"/>
    <w:rsid w:val="00D8152E"/>
    <w:rsid w:val="00D82748"/>
    <w:rsid w:val="00D858F5"/>
    <w:rsid w:val="00D863DC"/>
    <w:rsid w:val="00D86AC6"/>
    <w:rsid w:val="00D86EF4"/>
    <w:rsid w:val="00D87799"/>
    <w:rsid w:val="00D90264"/>
    <w:rsid w:val="00D90372"/>
    <w:rsid w:val="00D91E80"/>
    <w:rsid w:val="00D93377"/>
    <w:rsid w:val="00D9513F"/>
    <w:rsid w:val="00D95FB1"/>
    <w:rsid w:val="00DA1627"/>
    <w:rsid w:val="00DA336C"/>
    <w:rsid w:val="00DA5A8C"/>
    <w:rsid w:val="00DA5EA3"/>
    <w:rsid w:val="00DB2196"/>
    <w:rsid w:val="00DB28D7"/>
    <w:rsid w:val="00DB3DF6"/>
    <w:rsid w:val="00DB4107"/>
    <w:rsid w:val="00DB44A3"/>
    <w:rsid w:val="00DB5CF3"/>
    <w:rsid w:val="00DB6655"/>
    <w:rsid w:val="00DB798C"/>
    <w:rsid w:val="00DC193E"/>
    <w:rsid w:val="00DC291C"/>
    <w:rsid w:val="00DC2E1B"/>
    <w:rsid w:val="00DC4D33"/>
    <w:rsid w:val="00DC658F"/>
    <w:rsid w:val="00DC78FF"/>
    <w:rsid w:val="00DD06C0"/>
    <w:rsid w:val="00DD0E5F"/>
    <w:rsid w:val="00DD14FA"/>
    <w:rsid w:val="00DD2CD2"/>
    <w:rsid w:val="00DD2FB1"/>
    <w:rsid w:val="00DD304D"/>
    <w:rsid w:val="00DD3DB0"/>
    <w:rsid w:val="00DD5B57"/>
    <w:rsid w:val="00DD63A6"/>
    <w:rsid w:val="00DD6F0E"/>
    <w:rsid w:val="00DE0EE4"/>
    <w:rsid w:val="00DE4DF2"/>
    <w:rsid w:val="00DE5D72"/>
    <w:rsid w:val="00DE7E45"/>
    <w:rsid w:val="00DF6FC1"/>
    <w:rsid w:val="00E0352B"/>
    <w:rsid w:val="00E048C2"/>
    <w:rsid w:val="00E0522E"/>
    <w:rsid w:val="00E07A0C"/>
    <w:rsid w:val="00E122F3"/>
    <w:rsid w:val="00E13E41"/>
    <w:rsid w:val="00E276DB"/>
    <w:rsid w:val="00E3269C"/>
    <w:rsid w:val="00E327DE"/>
    <w:rsid w:val="00E32DCC"/>
    <w:rsid w:val="00E32E9E"/>
    <w:rsid w:val="00E33027"/>
    <w:rsid w:val="00E34E45"/>
    <w:rsid w:val="00E40A78"/>
    <w:rsid w:val="00E437CA"/>
    <w:rsid w:val="00E44AB9"/>
    <w:rsid w:val="00E45C4E"/>
    <w:rsid w:val="00E45FB9"/>
    <w:rsid w:val="00E461DA"/>
    <w:rsid w:val="00E50BFA"/>
    <w:rsid w:val="00E513D8"/>
    <w:rsid w:val="00E51837"/>
    <w:rsid w:val="00E52686"/>
    <w:rsid w:val="00E5280B"/>
    <w:rsid w:val="00E53DA5"/>
    <w:rsid w:val="00E55D04"/>
    <w:rsid w:val="00E60700"/>
    <w:rsid w:val="00E62705"/>
    <w:rsid w:val="00E63514"/>
    <w:rsid w:val="00E652B9"/>
    <w:rsid w:val="00E671B3"/>
    <w:rsid w:val="00E70D4E"/>
    <w:rsid w:val="00E72A7A"/>
    <w:rsid w:val="00E748FA"/>
    <w:rsid w:val="00E751F6"/>
    <w:rsid w:val="00E765D9"/>
    <w:rsid w:val="00E76DA0"/>
    <w:rsid w:val="00E77139"/>
    <w:rsid w:val="00E77921"/>
    <w:rsid w:val="00E8075A"/>
    <w:rsid w:val="00E82636"/>
    <w:rsid w:val="00E828A3"/>
    <w:rsid w:val="00E82D2A"/>
    <w:rsid w:val="00E84B7D"/>
    <w:rsid w:val="00E90C2E"/>
    <w:rsid w:val="00E914BA"/>
    <w:rsid w:val="00E91C19"/>
    <w:rsid w:val="00E9378D"/>
    <w:rsid w:val="00E937C9"/>
    <w:rsid w:val="00E93A48"/>
    <w:rsid w:val="00E93BE9"/>
    <w:rsid w:val="00E94B8D"/>
    <w:rsid w:val="00E94C3D"/>
    <w:rsid w:val="00E960D1"/>
    <w:rsid w:val="00EA017E"/>
    <w:rsid w:val="00EA0EB9"/>
    <w:rsid w:val="00EA0EE3"/>
    <w:rsid w:val="00EA1565"/>
    <w:rsid w:val="00EA2096"/>
    <w:rsid w:val="00EA2ABE"/>
    <w:rsid w:val="00EA3FC9"/>
    <w:rsid w:val="00EB16D9"/>
    <w:rsid w:val="00EB2A44"/>
    <w:rsid w:val="00EB2F75"/>
    <w:rsid w:val="00EB3479"/>
    <w:rsid w:val="00EB4B28"/>
    <w:rsid w:val="00EB4E8E"/>
    <w:rsid w:val="00EB5A38"/>
    <w:rsid w:val="00EB6D32"/>
    <w:rsid w:val="00EB702A"/>
    <w:rsid w:val="00EC06FE"/>
    <w:rsid w:val="00EC1C5D"/>
    <w:rsid w:val="00EC1F2C"/>
    <w:rsid w:val="00EC5D11"/>
    <w:rsid w:val="00EC61CA"/>
    <w:rsid w:val="00EC7631"/>
    <w:rsid w:val="00ED21DA"/>
    <w:rsid w:val="00ED30E7"/>
    <w:rsid w:val="00ED45E0"/>
    <w:rsid w:val="00ED6B8F"/>
    <w:rsid w:val="00ED7BED"/>
    <w:rsid w:val="00EE07A1"/>
    <w:rsid w:val="00EE4317"/>
    <w:rsid w:val="00EE5200"/>
    <w:rsid w:val="00EE5AFF"/>
    <w:rsid w:val="00EE6014"/>
    <w:rsid w:val="00EE6A0A"/>
    <w:rsid w:val="00EF18DE"/>
    <w:rsid w:val="00EF1ED0"/>
    <w:rsid w:val="00EF280A"/>
    <w:rsid w:val="00EF297B"/>
    <w:rsid w:val="00EF2D56"/>
    <w:rsid w:val="00EF30DB"/>
    <w:rsid w:val="00EF614F"/>
    <w:rsid w:val="00EF62B7"/>
    <w:rsid w:val="00EF6D1B"/>
    <w:rsid w:val="00EF73A1"/>
    <w:rsid w:val="00F00A3F"/>
    <w:rsid w:val="00F00A4A"/>
    <w:rsid w:val="00F015A4"/>
    <w:rsid w:val="00F0160E"/>
    <w:rsid w:val="00F01E0A"/>
    <w:rsid w:val="00F02481"/>
    <w:rsid w:val="00F02536"/>
    <w:rsid w:val="00F05847"/>
    <w:rsid w:val="00F05A69"/>
    <w:rsid w:val="00F06661"/>
    <w:rsid w:val="00F105D2"/>
    <w:rsid w:val="00F10CD4"/>
    <w:rsid w:val="00F1228E"/>
    <w:rsid w:val="00F1395F"/>
    <w:rsid w:val="00F13DAA"/>
    <w:rsid w:val="00F152F3"/>
    <w:rsid w:val="00F21604"/>
    <w:rsid w:val="00F23E63"/>
    <w:rsid w:val="00F2425C"/>
    <w:rsid w:val="00F25A8C"/>
    <w:rsid w:val="00F26360"/>
    <w:rsid w:val="00F308D2"/>
    <w:rsid w:val="00F30D49"/>
    <w:rsid w:val="00F31E9C"/>
    <w:rsid w:val="00F3213D"/>
    <w:rsid w:val="00F33460"/>
    <w:rsid w:val="00F36071"/>
    <w:rsid w:val="00F36998"/>
    <w:rsid w:val="00F36EA0"/>
    <w:rsid w:val="00F3764A"/>
    <w:rsid w:val="00F4096E"/>
    <w:rsid w:val="00F415C6"/>
    <w:rsid w:val="00F45473"/>
    <w:rsid w:val="00F46458"/>
    <w:rsid w:val="00F46D8E"/>
    <w:rsid w:val="00F47D19"/>
    <w:rsid w:val="00F534E6"/>
    <w:rsid w:val="00F6064E"/>
    <w:rsid w:val="00F60C0F"/>
    <w:rsid w:val="00F60CA8"/>
    <w:rsid w:val="00F60F17"/>
    <w:rsid w:val="00F623B6"/>
    <w:rsid w:val="00F629F9"/>
    <w:rsid w:val="00F641D8"/>
    <w:rsid w:val="00F72241"/>
    <w:rsid w:val="00F73683"/>
    <w:rsid w:val="00F73DAF"/>
    <w:rsid w:val="00F741E4"/>
    <w:rsid w:val="00F7421C"/>
    <w:rsid w:val="00F75C52"/>
    <w:rsid w:val="00F75F0A"/>
    <w:rsid w:val="00F86FB2"/>
    <w:rsid w:val="00F8724B"/>
    <w:rsid w:val="00F90282"/>
    <w:rsid w:val="00F93FE7"/>
    <w:rsid w:val="00F948F0"/>
    <w:rsid w:val="00F968A0"/>
    <w:rsid w:val="00FA0AAF"/>
    <w:rsid w:val="00FA0FE8"/>
    <w:rsid w:val="00FA6E3C"/>
    <w:rsid w:val="00FA72D4"/>
    <w:rsid w:val="00FA7873"/>
    <w:rsid w:val="00FB295B"/>
    <w:rsid w:val="00FB2EFC"/>
    <w:rsid w:val="00FB395E"/>
    <w:rsid w:val="00FB3D96"/>
    <w:rsid w:val="00FB4311"/>
    <w:rsid w:val="00FB5003"/>
    <w:rsid w:val="00FB6011"/>
    <w:rsid w:val="00FB641F"/>
    <w:rsid w:val="00FB68A7"/>
    <w:rsid w:val="00FB740C"/>
    <w:rsid w:val="00FB7FE6"/>
    <w:rsid w:val="00FC2806"/>
    <w:rsid w:val="00FC3026"/>
    <w:rsid w:val="00FC3C89"/>
    <w:rsid w:val="00FC7651"/>
    <w:rsid w:val="00FC7842"/>
    <w:rsid w:val="00FD18F9"/>
    <w:rsid w:val="00FD2E97"/>
    <w:rsid w:val="00FD33B7"/>
    <w:rsid w:val="00FD3651"/>
    <w:rsid w:val="00FD3BAE"/>
    <w:rsid w:val="00FD4343"/>
    <w:rsid w:val="00FD5190"/>
    <w:rsid w:val="00FD5BD5"/>
    <w:rsid w:val="00FD6921"/>
    <w:rsid w:val="00FD7291"/>
    <w:rsid w:val="00FE13E8"/>
    <w:rsid w:val="00FE202D"/>
    <w:rsid w:val="00FE33A5"/>
    <w:rsid w:val="00FE58BC"/>
    <w:rsid w:val="00FF130F"/>
    <w:rsid w:val="00FF14D1"/>
    <w:rsid w:val="00FF17F8"/>
    <w:rsid w:val="00FF3B2F"/>
    <w:rsid w:val="00FF5C69"/>
    <w:rsid w:val="00FF6864"/>
    <w:rsid w:val="00FF6B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DD0CD3"/>
  <w15:docId w15:val="{BFE8F6E5-B5FE-4E70-BC1C-D12567C86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84401"/>
  </w:style>
  <w:style w:type="paragraph" w:styleId="Nagwek1">
    <w:name w:val="heading 1"/>
    <w:basedOn w:val="Normalny"/>
    <w:next w:val="Normalny"/>
    <w:link w:val="Nagwek1Znak"/>
    <w:qFormat/>
    <w:rsid w:val="009307A6"/>
    <w:pPr>
      <w:keepNext/>
      <w:tabs>
        <w:tab w:val="left" w:pos="540"/>
      </w:tabs>
      <w:spacing w:after="0" w:line="240" w:lineRule="auto"/>
      <w:ind w:left="540"/>
      <w:jc w:val="both"/>
      <w:outlineLvl w:val="0"/>
    </w:pPr>
    <w:rPr>
      <w:rFonts w:ascii="Times New Roman" w:eastAsia="Times New Roman" w:hAnsi="Times New Roman" w:cs="Times New Roman"/>
      <w:b/>
      <w:bCs/>
      <w:sz w:val="24"/>
      <w:szCs w:val="24"/>
      <w:lang w:eastAsia="pl-PL"/>
    </w:rPr>
  </w:style>
  <w:style w:type="paragraph" w:styleId="Nagwek2">
    <w:name w:val="heading 2"/>
    <w:basedOn w:val="Normalny"/>
    <w:next w:val="Normalny"/>
    <w:link w:val="Nagwek2Znak"/>
    <w:qFormat/>
    <w:rsid w:val="009307A6"/>
    <w:pPr>
      <w:keepNext/>
      <w:numPr>
        <w:ilvl w:val="1"/>
        <w:numId w:val="41"/>
      </w:numPr>
      <w:tabs>
        <w:tab w:val="left" w:pos="180"/>
      </w:tabs>
      <w:spacing w:after="120" w:line="360" w:lineRule="auto"/>
      <w:jc w:val="both"/>
      <w:outlineLvl w:val="1"/>
    </w:pPr>
    <w:rPr>
      <w:rFonts w:ascii="Arial" w:eastAsia="Times New Roman" w:hAnsi="Arial" w:cs="Arial"/>
      <w:b/>
      <w:bCs/>
      <w:lang w:eastAsia="pl-PL"/>
    </w:rPr>
  </w:style>
  <w:style w:type="paragraph" w:styleId="Nagwek3">
    <w:name w:val="heading 3"/>
    <w:basedOn w:val="Normalny"/>
    <w:next w:val="Normalny"/>
    <w:link w:val="Nagwek3Znak"/>
    <w:qFormat/>
    <w:rsid w:val="009307A6"/>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9307A6"/>
    <w:pPr>
      <w:keepNext/>
      <w:spacing w:after="0" w:line="360" w:lineRule="auto"/>
      <w:jc w:val="center"/>
      <w:outlineLvl w:val="3"/>
    </w:pPr>
    <w:rPr>
      <w:rFonts w:ascii="Arial" w:eastAsia="Times New Roman" w:hAnsi="Arial" w:cs="Arial"/>
      <w:b/>
      <w:bCs/>
      <w:sz w:val="24"/>
      <w:lang w:eastAsia="pl-PL"/>
    </w:rPr>
  </w:style>
  <w:style w:type="paragraph" w:styleId="Nagwek5">
    <w:name w:val="heading 5"/>
    <w:basedOn w:val="Normalny"/>
    <w:next w:val="Normalny"/>
    <w:link w:val="Nagwek5Znak"/>
    <w:qFormat/>
    <w:rsid w:val="009307A6"/>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qFormat/>
    <w:rsid w:val="009307A6"/>
    <w:pPr>
      <w:numPr>
        <w:ilvl w:val="5"/>
        <w:numId w:val="41"/>
      </w:num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qFormat/>
    <w:rsid w:val="009307A6"/>
    <w:pPr>
      <w:keepNext/>
      <w:spacing w:after="120" w:line="240" w:lineRule="auto"/>
      <w:outlineLvl w:val="6"/>
    </w:pPr>
    <w:rPr>
      <w:rFonts w:ascii="Times New Roman" w:eastAsia="Times New Roman" w:hAnsi="Times New Roman" w:cs="Times New Roman"/>
      <w:b/>
      <w:bCs/>
      <w:sz w:val="28"/>
      <w:szCs w:val="24"/>
      <w:lang w:eastAsia="pl-PL"/>
    </w:rPr>
  </w:style>
  <w:style w:type="paragraph" w:styleId="Nagwek8">
    <w:name w:val="heading 8"/>
    <w:basedOn w:val="Normalny"/>
    <w:next w:val="Normalny"/>
    <w:link w:val="Nagwek8Znak"/>
    <w:qFormat/>
    <w:rsid w:val="009307A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9307A6"/>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07A6"/>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rsid w:val="009307A6"/>
    <w:rPr>
      <w:rFonts w:ascii="Arial" w:eastAsia="Times New Roman" w:hAnsi="Arial" w:cs="Arial"/>
      <w:b/>
      <w:bCs/>
      <w:lang w:eastAsia="pl-PL"/>
    </w:rPr>
  </w:style>
  <w:style w:type="character" w:customStyle="1" w:styleId="Nagwek3Znak">
    <w:name w:val="Nagłówek 3 Znak"/>
    <w:basedOn w:val="Domylnaczcionkaakapitu"/>
    <w:link w:val="Nagwek3"/>
    <w:rsid w:val="009307A6"/>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9307A6"/>
    <w:rPr>
      <w:rFonts w:ascii="Arial" w:eastAsia="Times New Roman" w:hAnsi="Arial" w:cs="Arial"/>
      <w:b/>
      <w:bCs/>
      <w:sz w:val="24"/>
      <w:lang w:eastAsia="pl-PL"/>
    </w:rPr>
  </w:style>
  <w:style w:type="character" w:customStyle="1" w:styleId="Nagwek5Znak">
    <w:name w:val="Nagłówek 5 Znak"/>
    <w:basedOn w:val="Domylnaczcionkaakapitu"/>
    <w:link w:val="Nagwek5"/>
    <w:rsid w:val="009307A6"/>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9307A6"/>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9307A6"/>
    <w:rPr>
      <w:rFonts w:ascii="Times New Roman" w:eastAsia="Times New Roman" w:hAnsi="Times New Roman" w:cs="Times New Roman"/>
      <w:b/>
      <w:bCs/>
      <w:sz w:val="28"/>
      <w:szCs w:val="24"/>
      <w:lang w:eastAsia="pl-PL"/>
    </w:rPr>
  </w:style>
  <w:style w:type="character" w:customStyle="1" w:styleId="Nagwek8Znak">
    <w:name w:val="Nagłówek 8 Znak"/>
    <w:basedOn w:val="Domylnaczcionkaakapitu"/>
    <w:link w:val="Nagwek8"/>
    <w:rsid w:val="009307A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07A6"/>
    <w:rPr>
      <w:rFonts w:ascii="Arial" w:eastAsia="Times New Roman" w:hAnsi="Arial" w:cs="Arial"/>
      <w:lang w:eastAsia="pl-PL"/>
    </w:rPr>
  </w:style>
  <w:style w:type="numbering" w:customStyle="1" w:styleId="Bezlisty1">
    <w:name w:val="Bez listy1"/>
    <w:next w:val="Bezlisty"/>
    <w:uiPriority w:val="99"/>
    <w:semiHidden/>
    <w:unhideWhenUsed/>
    <w:rsid w:val="009307A6"/>
  </w:style>
  <w:style w:type="paragraph" w:styleId="Stopka">
    <w:name w:val="footer"/>
    <w:basedOn w:val="Normalny"/>
    <w:link w:val="StopkaZnak"/>
    <w:uiPriority w:val="99"/>
    <w:rsid w:val="009307A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9307A6"/>
    <w:rPr>
      <w:rFonts w:ascii="Times New Roman" w:eastAsia="Times New Roman" w:hAnsi="Times New Roman" w:cs="Times New Roman"/>
      <w:sz w:val="24"/>
      <w:szCs w:val="24"/>
      <w:lang w:eastAsia="pl-PL"/>
    </w:r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
    <w:basedOn w:val="Normalny"/>
    <w:link w:val="TekstprzypisudolnegoZnak"/>
    <w:uiPriority w:val="99"/>
    <w:rsid w:val="009307A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
    <w:basedOn w:val="Domylnaczcionkaakapitu"/>
    <w:link w:val="Tekstprzypisudolnego"/>
    <w:uiPriority w:val="99"/>
    <w:rsid w:val="009307A6"/>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307A6"/>
    <w:rPr>
      <w:vertAlign w:val="superscript"/>
    </w:rPr>
  </w:style>
  <w:style w:type="paragraph" w:styleId="Tekstpodstawowy">
    <w:name w:val="Body Text"/>
    <w:basedOn w:val="Normalny"/>
    <w:link w:val="TekstpodstawowyZnak"/>
    <w:rsid w:val="009307A6"/>
    <w:pPr>
      <w:tabs>
        <w:tab w:val="left" w:pos="900"/>
      </w:tabs>
      <w:spacing w:after="0" w:line="24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9307A6"/>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rsid w:val="009307A6"/>
    <w:pPr>
      <w:spacing w:after="0" w:line="360" w:lineRule="auto"/>
      <w:jc w:val="both"/>
    </w:pPr>
    <w:rPr>
      <w:rFonts w:ascii="Arial" w:eastAsia="Times New Roman" w:hAnsi="Arial" w:cs="Arial"/>
      <w:szCs w:val="24"/>
      <w:lang w:eastAsia="pl-PL"/>
    </w:rPr>
  </w:style>
  <w:style w:type="character" w:customStyle="1" w:styleId="Tekstpodstawowy2Znak">
    <w:name w:val="Tekst podstawowy 2 Znak"/>
    <w:basedOn w:val="Domylnaczcionkaakapitu"/>
    <w:link w:val="Tekstpodstawowy2"/>
    <w:semiHidden/>
    <w:rsid w:val="009307A6"/>
    <w:rPr>
      <w:rFonts w:ascii="Arial" w:eastAsia="Times New Roman" w:hAnsi="Arial" w:cs="Arial"/>
      <w:szCs w:val="24"/>
      <w:lang w:eastAsia="pl-PL"/>
    </w:rPr>
  </w:style>
  <w:style w:type="paragraph" w:styleId="Tytu">
    <w:name w:val="Title"/>
    <w:basedOn w:val="Normalny"/>
    <w:link w:val="TytuZnak"/>
    <w:qFormat/>
    <w:rsid w:val="009307A6"/>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9307A6"/>
    <w:rPr>
      <w:rFonts w:ascii="Times New Roman" w:eastAsia="Times New Roman" w:hAnsi="Times New Roman" w:cs="Times New Roman"/>
      <w:b/>
      <w:sz w:val="28"/>
      <w:szCs w:val="20"/>
      <w:lang w:eastAsia="pl-PL"/>
    </w:rPr>
  </w:style>
  <w:style w:type="paragraph" w:styleId="Nagwek">
    <w:name w:val="header"/>
    <w:basedOn w:val="Normalny"/>
    <w:link w:val="NagwekZnak"/>
    <w:uiPriority w:val="99"/>
    <w:rsid w:val="009307A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9307A6"/>
    <w:rPr>
      <w:rFonts w:ascii="Times New Roman" w:eastAsia="Times New Roman" w:hAnsi="Times New Roman" w:cs="Times New Roman"/>
      <w:sz w:val="24"/>
      <w:szCs w:val="24"/>
      <w:lang w:eastAsia="pl-PL"/>
    </w:rPr>
  </w:style>
  <w:style w:type="paragraph" w:customStyle="1" w:styleId="xl33">
    <w:name w:val="xl33"/>
    <w:basedOn w:val="Normalny"/>
    <w:rsid w:val="009307A6"/>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Pisma">
    <w:name w:val="Pisma"/>
    <w:basedOn w:val="Normalny"/>
    <w:rsid w:val="009307A6"/>
    <w:pPr>
      <w:autoSpaceDE w:val="0"/>
      <w:autoSpaceDN w:val="0"/>
      <w:spacing w:after="0" w:line="240" w:lineRule="auto"/>
      <w:jc w:val="both"/>
    </w:pPr>
    <w:rPr>
      <w:rFonts w:ascii="Times New Roman" w:eastAsia="Times New Roman" w:hAnsi="Times New Roman" w:cs="Times New Roman"/>
      <w:sz w:val="20"/>
      <w:szCs w:val="24"/>
      <w:lang w:eastAsia="pl-PL"/>
    </w:rPr>
  </w:style>
  <w:style w:type="character" w:styleId="Hipercze">
    <w:name w:val="Hyperlink"/>
    <w:semiHidden/>
    <w:rsid w:val="009307A6"/>
    <w:rPr>
      <w:color w:val="0000FF"/>
      <w:u w:val="single"/>
    </w:rPr>
  </w:style>
  <w:style w:type="character" w:customStyle="1" w:styleId="Znakiprzypiswdolnych">
    <w:name w:val="Znaki przypisów dolnych"/>
    <w:rsid w:val="009307A6"/>
    <w:rPr>
      <w:rFonts w:ascii="Times New Roman" w:hAnsi="Times New Roman" w:cs="Times New Roman"/>
      <w:vertAlign w:val="superscript"/>
    </w:rPr>
  </w:style>
  <w:style w:type="paragraph" w:styleId="Bezodstpw">
    <w:name w:val="No Spacing"/>
    <w:qFormat/>
    <w:rsid w:val="009307A6"/>
    <w:pPr>
      <w:spacing w:after="0" w:line="240" w:lineRule="auto"/>
    </w:pPr>
    <w:rPr>
      <w:rFonts w:ascii="Calibri" w:eastAsia="Calibri" w:hAnsi="Calibri" w:cs="Times New Roman"/>
    </w:rPr>
  </w:style>
  <w:style w:type="character" w:styleId="Uwydatnienie">
    <w:name w:val="Emphasis"/>
    <w:qFormat/>
    <w:rsid w:val="009307A6"/>
    <w:rPr>
      <w:i/>
      <w:iCs/>
    </w:rPr>
  </w:style>
  <w:style w:type="character" w:styleId="Numerstrony">
    <w:name w:val="page number"/>
    <w:semiHidden/>
    <w:rsid w:val="009307A6"/>
  </w:style>
  <w:style w:type="paragraph" w:styleId="Tekstprzypisukocowego">
    <w:name w:val="endnote text"/>
    <w:basedOn w:val="Normalny"/>
    <w:link w:val="TekstprzypisukocowegoZnak"/>
    <w:semiHidden/>
    <w:rsid w:val="009307A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9307A6"/>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rsid w:val="009307A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9307A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9307A6"/>
    <w:rPr>
      <w:b/>
      <w:bCs/>
    </w:rPr>
  </w:style>
  <w:style w:type="character" w:customStyle="1" w:styleId="TematkomentarzaZnak">
    <w:name w:val="Temat komentarza Znak"/>
    <w:basedOn w:val="TekstkomentarzaZnak"/>
    <w:link w:val="Tematkomentarza"/>
    <w:semiHidden/>
    <w:rsid w:val="009307A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rsid w:val="009307A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9307A6"/>
    <w:rPr>
      <w:rFonts w:ascii="Tahoma" w:eastAsia="Times New Roman" w:hAnsi="Tahoma" w:cs="Tahoma"/>
      <w:sz w:val="16"/>
      <w:szCs w:val="16"/>
      <w:lang w:eastAsia="pl-PL"/>
    </w:rPr>
  </w:style>
  <w:style w:type="paragraph" w:styleId="Tekstpodstawowywcity">
    <w:name w:val="Body Text Indent"/>
    <w:basedOn w:val="Normalny"/>
    <w:link w:val="TekstpodstawowywcityZnak"/>
    <w:semiHidden/>
    <w:rsid w:val="009307A6"/>
    <w:pPr>
      <w:tabs>
        <w:tab w:val="left" w:pos="180"/>
        <w:tab w:val="left" w:pos="540"/>
      </w:tabs>
      <w:spacing w:after="120" w:line="360" w:lineRule="auto"/>
      <w:ind w:left="540" w:hanging="180"/>
      <w:jc w:val="both"/>
    </w:pPr>
    <w:rPr>
      <w:rFonts w:ascii="Arial" w:eastAsia="Times New Roman" w:hAnsi="Arial" w:cs="Arial"/>
      <w:lang w:eastAsia="pl-PL"/>
    </w:rPr>
  </w:style>
  <w:style w:type="character" w:customStyle="1" w:styleId="TekstpodstawowywcityZnak">
    <w:name w:val="Tekst podstawowy wcięty Znak"/>
    <w:basedOn w:val="Domylnaczcionkaakapitu"/>
    <w:link w:val="Tekstpodstawowywcity"/>
    <w:semiHidden/>
    <w:rsid w:val="009307A6"/>
    <w:rPr>
      <w:rFonts w:ascii="Arial" w:eastAsia="Times New Roman" w:hAnsi="Arial" w:cs="Arial"/>
      <w:lang w:eastAsia="pl-PL"/>
    </w:rPr>
  </w:style>
  <w:style w:type="paragraph" w:styleId="Tekstpodstawowywcity3">
    <w:name w:val="Body Text Indent 3"/>
    <w:basedOn w:val="Normalny"/>
    <w:link w:val="Tekstpodstawowywcity3Znak"/>
    <w:semiHidden/>
    <w:rsid w:val="009307A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9307A6"/>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rsid w:val="009307A6"/>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9307A6"/>
    <w:rPr>
      <w:rFonts w:ascii="Times New Roman" w:eastAsia="Times New Roman" w:hAnsi="Times New Roman" w:cs="Times New Roman"/>
      <w:sz w:val="24"/>
      <w:szCs w:val="24"/>
      <w:lang w:eastAsia="pl-PL"/>
    </w:rPr>
  </w:style>
  <w:style w:type="paragraph" w:customStyle="1" w:styleId="BodyText22">
    <w:name w:val="Body Text 22"/>
    <w:basedOn w:val="Normalny"/>
    <w:rsid w:val="009307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eltit1">
    <w:name w:val="eltit1"/>
    <w:rsid w:val="009307A6"/>
    <w:rPr>
      <w:rFonts w:ascii="Verdana" w:hAnsi="Verdana" w:hint="default"/>
      <w:color w:val="333366"/>
      <w:sz w:val="20"/>
      <w:szCs w:val="20"/>
    </w:rPr>
  </w:style>
  <w:style w:type="paragraph" w:styleId="Tekstpodstawowy3">
    <w:name w:val="Body Text 3"/>
    <w:basedOn w:val="Normalny"/>
    <w:link w:val="Tekstpodstawowy3Znak"/>
    <w:semiHidden/>
    <w:rsid w:val="009307A6"/>
    <w:pPr>
      <w:tabs>
        <w:tab w:val="left" w:pos="180"/>
      </w:tabs>
      <w:spacing w:after="120" w:line="240" w:lineRule="auto"/>
      <w:jc w:val="both"/>
    </w:pPr>
    <w:rPr>
      <w:rFonts w:ascii="Times New Roman" w:eastAsia="Times New Roman" w:hAnsi="Times New Roman" w:cs="Times New Roman"/>
      <w:b/>
      <w:bCs/>
      <w:sz w:val="28"/>
      <w:szCs w:val="24"/>
      <w:lang w:eastAsia="pl-PL"/>
    </w:rPr>
  </w:style>
  <w:style w:type="character" w:customStyle="1" w:styleId="Tekstpodstawowy3Znak">
    <w:name w:val="Tekst podstawowy 3 Znak"/>
    <w:basedOn w:val="Domylnaczcionkaakapitu"/>
    <w:link w:val="Tekstpodstawowy3"/>
    <w:semiHidden/>
    <w:rsid w:val="009307A6"/>
    <w:rPr>
      <w:rFonts w:ascii="Times New Roman" w:eastAsia="Times New Roman" w:hAnsi="Times New Roman" w:cs="Times New Roman"/>
      <w:b/>
      <w:bCs/>
      <w:sz w:val="28"/>
      <w:szCs w:val="24"/>
      <w:lang w:eastAsia="pl-PL"/>
    </w:rPr>
  </w:style>
  <w:style w:type="paragraph" w:styleId="Zwykytekst">
    <w:name w:val="Plain Text"/>
    <w:basedOn w:val="Normalny"/>
    <w:link w:val="ZwykytekstZnak"/>
    <w:semiHidden/>
    <w:rsid w:val="009307A6"/>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semiHidden/>
    <w:rsid w:val="009307A6"/>
    <w:rPr>
      <w:rFonts w:ascii="Courier New" w:eastAsia="Times New Roman" w:hAnsi="Courier New" w:cs="Courier New"/>
      <w:sz w:val="20"/>
      <w:szCs w:val="20"/>
      <w:lang w:eastAsia="pl-PL"/>
    </w:rPr>
  </w:style>
  <w:style w:type="paragraph" w:customStyle="1" w:styleId="font6">
    <w:name w:val="font6"/>
    <w:basedOn w:val="Normalny"/>
    <w:rsid w:val="009307A6"/>
    <w:pPr>
      <w:spacing w:before="100" w:after="100" w:line="240" w:lineRule="auto"/>
    </w:pPr>
    <w:rPr>
      <w:rFonts w:ascii="Times New Roman" w:eastAsia="Arial Unicode MS" w:hAnsi="Times New Roman" w:cs="Times New Roman"/>
      <w:sz w:val="20"/>
      <w:szCs w:val="20"/>
      <w:lang w:eastAsia="pl-PL"/>
    </w:rPr>
  </w:style>
  <w:style w:type="paragraph" w:customStyle="1" w:styleId="BodyText31">
    <w:name w:val="Body Text 31"/>
    <w:basedOn w:val="Normalny"/>
    <w:rsid w:val="009307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UyteHipercze">
    <w:name w:val="FollowedHyperlink"/>
    <w:semiHidden/>
    <w:rsid w:val="009307A6"/>
    <w:rPr>
      <w:color w:val="800080"/>
      <w:u w:val="single"/>
    </w:rPr>
  </w:style>
  <w:style w:type="paragraph" w:customStyle="1" w:styleId="BodyText21">
    <w:name w:val="Body Text 21"/>
    <w:basedOn w:val="Normalny"/>
    <w:rsid w:val="009307A6"/>
    <w:pPr>
      <w:spacing w:after="0" w:line="240" w:lineRule="auto"/>
      <w:jc w:val="both"/>
    </w:pPr>
    <w:rPr>
      <w:rFonts w:ascii="Times New Roman" w:eastAsia="Times New Roman" w:hAnsi="Times New Roman" w:cs="Times New Roman"/>
      <w:snapToGrid w:val="0"/>
      <w:sz w:val="24"/>
      <w:szCs w:val="20"/>
      <w:lang w:eastAsia="pl-PL"/>
    </w:rPr>
  </w:style>
  <w:style w:type="paragraph" w:styleId="NormalnyWeb">
    <w:name w:val="Normal (Web)"/>
    <w:basedOn w:val="Normalny"/>
    <w:uiPriority w:val="99"/>
    <w:rsid w:val="009307A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9307A6"/>
    <w:pPr>
      <w:tabs>
        <w:tab w:val="num" w:pos="1080"/>
      </w:tabs>
      <w:autoSpaceDE w:val="0"/>
      <w:autoSpaceDN w:val="0"/>
      <w:spacing w:after="0" w:line="360" w:lineRule="auto"/>
      <w:ind w:left="1080" w:hanging="720"/>
      <w:jc w:val="center"/>
    </w:pPr>
    <w:rPr>
      <w:rFonts w:ascii="Tahoma" w:eastAsia="Times New Roman" w:hAnsi="Tahoma" w:cs="Tahoma"/>
      <w:b/>
      <w:bCs/>
      <w:lang w:eastAsia="pl-PL"/>
    </w:rPr>
  </w:style>
  <w:style w:type="character" w:customStyle="1" w:styleId="PodtytuZnak">
    <w:name w:val="Podtytuł Znak"/>
    <w:basedOn w:val="Domylnaczcionkaakapitu"/>
    <w:link w:val="Podtytu"/>
    <w:rsid w:val="009307A6"/>
    <w:rPr>
      <w:rFonts w:ascii="Tahoma" w:eastAsia="Times New Roman" w:hAnsi="Tahoma" w:cs="Tahoma"/>
      <w:b/>
      <w:bCs/>
      <w:lang w:eastAsia="pl-PL"/>
    </w:rPr>
  </w:style>
  <w:style w:type="paragraph" w:styleId="Spistreci1">
    <w:name w:val="toc 1"/>
    <w:basedOn w:val="Normalny"/>
    <w:next w:val="Normalny"/>
    <w:autoRedefine/>
    <w:semiHidden/>
    <w:rsid w:val="009307A6"/>
    <w:pPr>
      <w:spacing w:before="120" w:after="120" w:line="240" w:lineRule="auto"/>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semiHidden/>
    <w:rsid w:val="009307A6"/>
    <w:pPr>
      <w:spacing w:after="0" w:line="240" w:lineRule="auto"/>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semiHidden/>
    <w:rsid w:val="009307A6"/>
    <w:pPr>
      <w:tabs>
        <w:tab w:val="right" w:leader="dot" w:pos="9062"/>
      </w:tabs>
      <w:spacing w:after="0" w:line="240" w:lineRule="auto"/>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semiHidden/>
    <w:rsid w:val="009307A6"/>
    <w:pPr>
      <w:tabs>
        <w:tab w:val="right" w:leader="dot" w:pos="9062"/>
      </w:tabs>
      <w:spacing w:after="0" w:line="240" w:lineRule="auto"/>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semiHidden/>
    <w:rsid w:val="009307A6"/>
    <w:pPr>
      <w:spacing w:after="0" w:line="240" w:lineRule="auto"/>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semiHidden/>
    <w:rsid w:val="009307A6"/>
    <w:pPr>
      <w:spacing w:after="0" w:line="240" w:lineRule="auto"/>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semiHidden/>
    <w:rsid w:val="009307A6"/>
    <w:pPr>
      <w:spacing w:after="0" w:line="240" w:lineRule="auto"/>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semiHidden/>
    <w:rsid w:val="009307A6"/>
    <w:pPr>
      <w:spacing w:after="0" w:line="240" w:lineRule="auto"/>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semiHidden/>
    <w:rsid w:val="009307A6"/>
    <w:pPr>
      <w:spacing w:after="0" w:line="240" w:lineRule="auto"/>
      <w:ind w:left="1920"/>
    </w:pPr>
    <w:rPr>
      <w:rFonts w:ascii="Times New Roman" w:eastAsia="Times New Roman" w:hAnsi="Times New Roman" w:cs="Times New Roman"/>
      <w:sz w:val="18"/>
      <w:szCs w:val="18"/>
      <w:lang w:eastAsia="pl-PL"/>
    </w:rPr>
  </w:style>
  <w:style w:type="paragraph" w:customStyle="1" w:styleId="Tytuowa1">
    <w:name w:val="Tytułowa 1"/>
    <w:basedOn w:val="Tytu"/>
    <w:rsid w:val="009307A6"/>
    <w:pPr>
      <w:spacing w:before="240" w:after="60" w:line="360" w:lineRule="auto"/>
      <w:outlineLvl w:val="0"/>
    </w:pPr>
    <w:rPr>
      <w:rFonts w:ascii="Arial" w:hAnsi="Arial" w:cs="Arial"/>
      <w:bCs/>
      <w:kern w:val="28"/>
      <w:sz w:val="32"/>
      <w:szCs w:val="32"/>
    </w:rPr>
  </w:style>
  <w:style w:type="paragraph" w:styleId="Lista">
    <w:name w:val="List"/>
    <w:basedOn w:val="Normalny"/>
    <w:semiHidden/>
    <w:rsid w:val="009307A6"/>
    <w:pPr>
      <w:spacing w:after="0" w:line="240" w:lineRule="auto"/>
      <w:ind w:left="283" w:hanging="283"/>
    </w:pPr>
    <w:rPr>
      <w:rFonts w:ascii="Times New Roman" w:eastAsia="Times New Roman" w:hAnsi="Times New Roman" w:cs="Times New Roman"/>
      <w:sz w:val="24"/>
      <w:szCs w:val="24"/>
      <w:lang w:eastAsia="pl-PL"/>
    </w:rPr>
  </w:style>
  <w:style w:type="paragraph" w:styleId="Lista2">
    <w:name w:val="List 2"/>
    <w:basedOn w:val="Normalny"/>
    <w:semiHidden/>
    <w:rsid w:val="009307A6"/>
    <w:pPr>
      <w:spacing w:after="0" w:line="240" w:lineRule="auto"/>
      <w:ind w:left="566" w:hanging="283"/>
    </w:pPr>
    <w:rPr>
      <w:rFonts w:ascii="Times New Roman" w:eastAsia="Times New Roman" w:hAnsi="Times New Roman" w:cs="Times New Roman"/>
      <w:sz w:val="24"/>
      <w:szCs w:val="24"/>
      <w:lang w:eastAsia="pl-PL"/>
    </w:rPr>
  </w:style>
  <w:style w:type="paragraph" w:styleId="Lista3">
    <w:name w:val="List 3"/>
    <w:basedOn w:val="Normalny"/>
    <w:semiHidden/>
    <w:rsid w:val="009307A6"/>
    <w:pPr>
      <w:spacing w:after="0" w:line="240" w:lineRule="auto"/>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semiHidden/>
    <w:rsid w:val="009307A6"/>
    <w:pPr>
      <w:tabs>
        <w:tab w:val="num" w:pos="360"/>
      </w:tabs>
      <w:spacing w:after="0" w:line="240" w:lineRule="auto"/>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semiHidden/>
    <w:rsid w:val="009307A6"/>
    <w:pPr>
      <w:tabs>
        <w:tab w:val="num" w:pos="643"/>
      </w:tabs>
      <w:spacing w:after="0" w:line="240" w:lineRule="auto"/>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semiHidden/>
    <w:rsid w:val="009307A6"/>
    <w:pPr>
      <w:tabs>
        <w:tab w:val="num" w:pos="926"/>
      </w:tabs>
      <w:spacing w:after="0" w:line="240" w:lineRule="auto"/>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semiHidden/>
    <w:rsid w:val="009307A6"/>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semiHidden/>
    <w:rsid w:val="009307A6"/>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semiHidden/>
    <w:rsid w:val="009307A6"/>
    <w:pPr>
      <w:tabs>
        <w:tab w:val="clear" w:pos="180"/>
        <w:tab w:val="clear" w:pos="540"/>
      </w:tabs>
      <w:spacing w:line="240" w:lineRule="auto"/>
      <w:ind w:left="283" w:firstLine="210"/>
      <w:jc w:val="left"/>
    </w:pPr>
    <w:rPr>
      <w:rFonts w:ascii="Times New Roman" w:hAnsi="Times New Roman" w:cs="Times New Roman"/>
      <w:sz w:val="24"/>
      <w:szCs w:val="24"/>
    </w:rPr>
  </w:style>
  <w:style w:type="character" w:customStyle="1" w:styleId="Tekstpodstawowyzwciciem2Znak">
    <w:name w:val="Tekst podstawowy z wcięciem 2 Znak"/>
    <w:basedOn w:val="TekstpodstawowywcityZnak"/>
    <w:link w:val="Tekstpodstawowyzwciciem2"/>
    <w:semiHidden/>
    <w:rsid w:val="009307A6"/>
    <w:rPr>
      <w:rFonts w:ascii="Times New Roman" w:eastAsia="Times New Roman" w:hAnsi="Times New Roman" w:cs="Times New Roman"/>
      <w:sz w:val="24"/>
      <w:szCs w:val="24"/>
      <w:lang w:eastAsia="pl-PL"/>
    </w:rPr>
  </w:style>
  <w:style w:type="character" w:styleId="Odwoaniedokomentarza">
    <w:name w:val="annotation reference"/>
    <w:uiPriority w:val="99"/>
    <w:rsid w:val="009307A6"/>
    <w:rPr>
      <w:sz w:val="16"/>
      <w:szCs w:val="16"/>
    </w:rPr>
  </w:style>
  <w:style w:type="paragraph" w:customStyle="1" w:styleId="xl151">
    <w:name w:val="xl151"/>
    <w:basedOn w:val="Normalny"/>
    <w:rsid w:val="009307A6"/>
    <w:pPr>
      <w:autoSpaceDE w:val="0"/>
      <w:autoSpaceDN w:val="0"/>
      <w:spacing w:before="100" w:after="100" w:line="240" w:lineRule="auto"/>
    </w:pPr>
    <w:rPr>
      <w:rFonts w:ascii="Times New Roman" w:eastAsia="Times New Roman" w:hAnsi="Times New Roman" w:cs="Times New Roman"/>
      <w:b/>
      <w:bCs/>
      <w:sz w:val="20"/>
      <w:szCs w:val="24"/>
      <w:lang w:eastAsia="pl-PL"/>
    </w:rPr>
  </w:style>
  <w:style w:type="paragraph" w:customStyle="1" w:styleId="Text">
    <w:name w:val="Text"/>
    <w:basedOn w:val="Normalny"/>
    <w:rsid w:val="009307A6"/>
    <w:pPr>
      <w:suppressAutoHyphens/>
      <w:spacing w:after="240" w:line="240" w:lineRule="auto"/>
      <w:ind w:firstLine="1440"/>
    </w:pPr>
    <w:rPr>
      <w:rFonts w:ascii="Times New Roman" w:eastAsia="Times New Roman" w:hAnsi="Times New Roman" w:cs="Times New Roman"/>
      <w:sz w:val="24"/>
      <w:szCs w:val="20"/>
      <w:lang w:val="en-US" w:eastAsia="ar-SA"/>
    </w:rPr>
  </w:style>
  <w:style w:type="paragraph" w:customStyle="1" w:styleId="ust">
    <w:name w:val="ust"/>
    <w:basedOn w:val="Normalny"/>
    <w:rsid w:val="009307A6"/>
    <w:pPr>
      <w:overflowPunct w:val="0"/>
      <w:autoSpaceDE w:val="0"/>
      <w:autoSpaceDN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9307A6"/>
    <w:pPr>
      <w:overflowPunct w:val="0"/>
      <w:autoSpaceDE w:val="0"/>
      <w:autoSpaceDN w:val="0"/>
      <w:spacing w:before="60" w:after="60" w:line="240" w:lineRule="auto"/>
      <w:ind w:left="851" w:hanging="295"/>
      <w:jc w:val="both"/>
    </w:pPr>
    <w:rPr>
      <w:rFonts w:ascii="Times New Roman" w:eastAsia="Times New Roman" w:hAnsi="Times New Roman" w:cs="Times New Roman"/>
      <w:sz w:val="24"/>
      <w:szCs w:val="24"/>
      <w:lang w:eastAsia="pl-PL"/>
    </w:rPr>
  </w:style>
  <w:style w:type="character" w:styleId="Odwoanieprzypisukocowego">
    <w:name w:val="endnote reference"/>
    <w:semiHidden/>
    <w:rsid w:val="009307A6"/>
    <w:rPr>
      <w:vertAlign w:val="superscript"/>
    </w:rPr>
  </w:style>
  <w:style w:type="paragraph" w:customStyle="1" w:styleId="tekst">
    <w:name w:val="tekst"/>
    <w:basedOn w:val="Normalny"/>
    <w:rsid w:val="009307A6"/>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4"/>
      <w:szCs w:val="20"/>
      <w:lang w:eastAsia="pl-PL"/>
    </w:rPr>
  </w:style>
  <w:style w:type="character" w:customStyle="1" w:styleId="h11">
    <w:name w:val="h11"/>
    <w:rsid w:val="009307A6"/>
    <w:rPr>
      <w:rFonts w:ascii="Verdana" w:hAnsi="Verdana" w:hint="default"/>
      <w:b/>
      <w:bCs/>
      <w:i w:val="0"/>
      <w:iCs w:val="0"/>
      <w:sz w:val="23"/>
      <w:szCs w:val="23"/>
    </w:rPr>
  </w:style>
  <w:style w:type="paragraph" w:customStyle="1" w:styleId="ZnakZnakZnakZnak">
    <w:name w:val="Znak Znak Znak Znak"/>
    <w:basedOn w:val="Normalny"/>
    <w:rsid w:val="009307A6"/>
    <w:pPr>
      <w:spacing w:after="0" w:line="240" w:lineRule="auto"/>
    </w:pPr>
    <w:rPr>
      <w:rFonts w:ascii="Times New Roman" w:eastAsia="Times New Roman" w:hAnsi="Times New Roman" w:cs="Times New Roman"/>
      <w:sz w:val="20"/>
      <w:szCs w:val="20"/>
      <w:lang w:eastAsia="pl-PL"/>
    </w:rPr>
  </w:style>
  <w:style w:type="character" w:styleId="Pogrubienie">
    <w:name w:val="Strong"/>
    <w:qFormat/>
    <w:rsid w:val="009307A6"/>
    <w:rPr>
      <w:b/>
      <w:bCs/>
    </w:rPr>
  </w:style>
  <w:style w:type="character" w:customStyle="1" w:styleId="Teksttreci2">
    <w:name w:val="Tekst treści (2)_"/>
    <w:rsid w:val="009307A6"/>
    <w:rPr>
      <w:b/>
      <w:bCs/>
      <w:sz w:val="22"/>
      <w:szCs w:val="22"/>
      <w:shd w:val="clear" w:color="auto" w:fill="FFFFFF"/>
    </w:rPr>
  </w:style>
  <w:style w:type="paragraph" w:customStyle="1" w:styleId="Teksttreci20">
    <w:name w:val="Tekst treści (2)"/>
    <w:basedOn w:val="Normalny"/>
    <w:rsid w:val="009307A6"/>
    <w:pPr>
      <w:widowControl w:val="0"/>
      <w:shd w:val="clear" w:color="auto" w:fill="FFFFFF"/>
      <w:spacing w:after="0" w:line="624" w:lineRule="exact"/>
      <w:jc w:val="center"/>
    </w:pPr>
    <w:rPr>
      <w:rFonts w:ascii="Calibri" w:eastAsia="Calibri" w:hAnsi="Calibri" w:cs="Times New Roman"/>
      <w:b/>
      <w:bCs/>
      <w:lang w:eastAsia="pl-PL"/>
    </w:rPr>
  </w:style>
  <w:style w:type="paragraph" w:styleId="Poprawka">
    <w:name w:val="Revision"/>
    <w:hidden/>
    <w:semiHidden/>
    <w:rsid w:val="009307A6"/>
    <w:pPr>
      <w:spacing w:after="0" w:line="240" w:lineRule="auto"/>
    </w:pPr>
    <w:rPr>
      <w:rFonts w:ascii="Times New Roman" w:eastAsia="Times New Roman" w:hAnsi="Times New Roman" w:cs="Times New Roman"/>
      <w:sz w:val="24"/>
      <w:szCs w:val="24"/>
      <w:lang w:eastAsia="pl-PL"/>
    </w:rPr>
  </w:style>
  <w:style w:type="paragraph" w:customStyle="1" w:styleId="ZnakZnak">
    <w:name w:val="Znak Znak"/>
    <w:basedOn w:val="Normalny"/>
    <w:rsid w:val="009307A6"/>
    <w:pPr>
      <w:spacing w:after="0" w:line="360" w:lineRule="auto"/>
      <w:jc w:val="both"/>
    </w:pPr>
    <w:rPr>
      <w:rFonts w:ascii="Verdana" w:eastAsia="Times New Roman" w:hAnsi="Verdana" w:cs="Times New Roman"/>
      <w:sz w:val="20"/>
      <w:szCs w:val="20"/>
      <w:lang w:eastAsia="pl-PL"/>
    </w:rPr>
  </w:style>
  <w:style w:type="character" w:customStyle="1" w:styleId="Teksttreci">
    <w:name w:val="Tekst treści_"/>
    <w:rsid w:val="009307A6"/>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307A6"/>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Akapit z listą B"/>
    <w:basedOn w:val="Normalny"/>
    <w:link w:val="AkapitzlistZnak"/>
    <w:uiPriority w:val="34"/>
    <w:qFormat/>
    <w:rsid w:val="009307A6"/>
    <w:pPr>
      <w:spacing w:after="0" w:line="240" w:lineRule="auto"/>
      <w:ind w:left="708"/>
    </w:pPr>
    <w:rPr>
      <w:rFonts w:ascii="Times New Roman" w:eastAsia="Times New Roman" w:hAnsi="Times New Roman" w:cs="Times New Roman"/>
      <w:sz w:val="24"/>
      <w:szCs w:val="24"/>
      <w:lang w:eastAsia="pl-PL"/>
    </w:rPr>
  </w:style>
  <w:style w:type="paragraph" w:customStyle="1" w:styleId="CM1">
    <w:name w:val="CM1"/>
    <w:basedOn w:val="Normalny"/>
    <w:next w:val="Normalny"/>
    <w:rsid w:val="009307A6"/>
    <w:pPr>
      <w:autoSpaceDE w:val="0"/>
      <w:autoSpaceDN w:val="0"/>
      <w:adjustRightInd w:val="0"/>
      <w:spacing w:after="0" w:line="240" w:lineRule="auto"/>
    </w:pPr>
    <w:rPr>
      <w:rFonts w:ascii="EUAlbertina" w:eastAsia="Calibri" w:hAnsi="EUAlbertina" w:cs="Times New Roman"/>
      <w:sz w:val="24"/>
      <w:szCs w:val="24"/>
      <w:lang w:eastAsia="pl-PL"/>
    </w:rPr>
  </w:style>
  <w:style w:type="paragraph" w:customStyle="1" w:styleId="CM3">
    <w:name w:val="CM3"/>
    <w:basedOn w:val="Normalny"/>
    <w:next w:val="Normalny"/>
    <w:rsid w:val="009307A6"/>
    <w:pPr>
      <w:autoSpaceDE w:val="0"/>
      <w:autoSpaceDN w:val="0"/>
      <w:adjustRightInd w:val="0"/>
      <w:spacing w:after="0" w:line="240" w:lineRule="auto"/>
    </w:pPr>
    <w:rPr>
      <w:rFonts w:ascii="EUAlbertina" w:eastAsia="Calibri" w:hAnsi="EUAlbertina" w:cs="Times New Roman"/>
      <w:sz w:val="24"/>
      <w:szCs w:val="24"/>
      <w:lang w:eastAsia="pl-PL"/>
    </w:rPr>
  </w:style>
  <w:style w:type="paragraph" w:customStyle="1" w:styleId="Default">
    <w:name w:val="Default"/>
    <w:rsid w:val="009307A6"/>
    <w:pPr>
      <w:autoSpaceDE w:val="0"/>
      <w:autoSpaceDN w:val="0"/>
      <w:adjustRightInd w:val="0"/>
      <w:spacing w:after="0" w:line="240" w:lineRule="auto"/>
    </w:pPr>
    <w:rPr>
      <w:rFonts w:ascii="Arial" w:eastAsia="Calibri" w:hAnsi="Arial" w:cs="Arial"/>
      <w:color w:val="000000"/>
      <w:sz w:val="24"/>
      <w:szCs w:val="24"/>
      <w:lang w:eastAsia="pl-PL"/>
    </w:rPr>
  </w:style>
  <w:style w:type="paragraph" w:customStyle="1" w:styleId="CMSHeadL7">
    <w:name w:val="CMS Head L7"/>
    <w:basedOn w:val="Normalny"/>
    <w:rsid w:val="009307A6"/>
    <w:pPr>
      <w:numPr>
        <w:ilvl w:val="6"/>
        <w:numId w:val="42"/>
      </w:numPr>
      <w:spacing w:after="240" w:line="240" w:lineRule="auto"/>
      <w:outlineLvl w:val="6"/>
    </w:pPr>
    <w:rPr>
      <w:rFonts w:ascii="Times New Roman" w:eastAsia="Times New Roman" w:hAnsi="Times New Roman" w:cs="Times New Roman"/>
      <w:szCs w:val="24"/>
      <w:lang w:val="en-GB"/>
    </w:rPr>
  </w:style>
  <w:style w:type="character" w:customStyle="1" w:styleId="Odwoanieprzypisudolnego2">
    <w:name w:val="Odwołanie przypisu dolnego2"/>
    <w:rsid w:val="009307A6"/>
    <w:rPr>
      <w:rFonts w:ascii="Times New Roman" w:hAnsi="Times New Roman" w:cs="Times New Roman"/>
      <w:vertAlign w:val="superscript"/>
    </w:rPr>
  </w:style>
  <w:style w:type="paragraph" w:styleId="Mapadokumentu">
    <w:name w:val="Document Map"/>
    <w:basedOn w:val="Normalny"/>
    <w:link w:val="MapadokumentuZnak"/>
    <w:semiHidden/>
    <w:unhideWhenUsed/>
    <w:rsid w:val="009307A6"/>
    <w:pPr>
      <w:spacing w:after="200" w:line="276" w:lineRule="auto"/>
    </w:pPr>
    <w:rPr>
      <w:rFonts w:ascii="Tahoma" w:eastAsia="Calibri" w:hAnsi="Tahoma" w:cs="Tahoma"/>
      <w:sz w:val="16"/>
      <w:szCs w:val="16"/>
    </w:rPr>
  </w:style>
  <w:style w:type="character" w:customStyle="1" w:styleId="MapadokumentuZnak">
    <w:name w:val="Mapa dokumentu Znak"/>
    <w:basedOn w:val="Domylnaczcionkaakapitu"/>
    <w:link w:val="Mapadokumentu"/>
    <w:semiHidden/>
    <w:rsid w:val="009307A6"/>
    <w:rPr>
      <w:rFonts w:ascii="Tahoma" w:eastAsia="Calibri" w:hAnsi="Tahoma" w:cs="Tahoma"/>
      <w:sz w:val="16"/>
      <w:szCs w:val="16"/>
    </w:rPr>
  </w:style>
  <w:style w:type="character" w:customStyle="1" w:styleId="PlandokumentuZnak">
    <w:name w:val="Plan dokumentu Znak"/>
    <w:semiHidden/>
    <w:rsid w:val="009307A6"/>
    <w:rPr>
      <w:rFonts w:ascii="Tahoma" w:hAnsi="Tahoma" w:cs="Tahoma"/>
      <w:sz w:val="16"/>
      <w:szCs w:val="16"/>
      <w:lang w:eastAsia="en-US"/>
    </w:rPr>
  </w:style>
  <w:style w:type="character" w:customStyle="1" w:styleId="Odwoanieprzypisudolnego3">
    <w:name w:val="Odwołanie przypisu dolnego3"/>
    <w:rsid w:val="009307A6"/>
    <w:rPr>
      <w:vertAlign w:val="superscript"/>
    </w:rPr>
  </w:style>
  <w:style w:type="paragraph" w:customStyle="1" w:styleId="Akapitzlist1">
    <w:name w:val="Akapit z listą1"/>
    <w:basedOn w:val="Normalny"/>
    <w:rsid w:val="009307A6"/>
    <w:pPr>
      <w:spacing w:after="200" w:line="276" w:lineRule="auto"/>
      <w:ind w:left="720"/>
    </w:pPr>
    <w:rPr>
      <w:rFonts w:ascii="Calibri" w:eastAsia="Times New Roman" w:hAnsi="Calibri" w:cs="Times New Roman"/>
      <w:noProof/>
    </w:rPr>
  </w:style>
  <w:style w:type="paragraph" w:customStyle="1" w:styleId="Standard">
    <w:name w:val="Standard"/>
    <w:rsid w:val="009307A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locked/>
    <w:rsid w:val="002258FB"/>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976DD9"/>
    <w:rPr>
      <w:color w:val="605E5C"/>
      <w:shd w:val="clear" w:color="auto" w:fill="E1DFDD"/>
    </w:rPr>
  </w:style>
  <w:style w:type="character" w:styleId="Nierozpoznanawzmianka">
    <w:name w:val="Unresolved Mention"/>
    <w:basedOn w:val="Domylnaczcionkaakapitu"/>
    <w:uiPriority w:val="99"/>
    <w:semiHidden/>
    <w:unhideWhenUsed/>
    <w:rsid w:val="00591216"/>
    <w:rPr>
      <w:color w:val="605E5C"/>
      <w:shd w:val="clear" w:color="auto" w:fill="E1DFDD"/>
    </w:rPr>
  </w:style>
  <w:style w:type="table" w:styleId="Tabela-Siatka">
    <w:name w:val="Table Grid"/>
    <w:basedOn w:val="Standardowy"/>
    <w:uiPriority w:val="59"/>
    <w:rsid w:val="00931F7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lny"/>
    <w:rsid w:val="0007749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077496"/>
    <w:rPr>
      <w:rFonts w:ascii="Segoe UI" w:hAnsi="Segoe UI" w:cs="Segoe UI" w:hint="default"/>
      <w:sz w:val="18"/>
      <w:szCs w:val="18"/>
    </w:rPr>
  </w:style>
  <w:style w:type="character" w:customStyle="1" w:styleId="cf11">
    <w:name w:val="cf11"/>
    <w:basedOn w:val="Domylnaczcionkaakapitu"/>
    <w:rsid w:val="00077496"/>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76228">
      <w:bodyDiv w:val="1"/>
      <w:marLeft w:val="0"/>
      <w:marRight w:val="0"/>
      <w:marTop w:val="0"/>
      <w:marBottom w:val="0"/>
      <w:divBdr>
        <w:top w:val="none" w:sz="0" w:space="0" w:color="auto"/>
        <w:left w:val="none" w:sz="0" w:space="0" w:color="auto"/>
        <w:bottom w:val="none" w:sz="0" w:space="0" w:color="auto"/>
        <w:right w:val="none" w:sz="0" w:space="0" w:color="auto"/>
      </w:divBdr>
    </w:div>
    <w:div w:id="115877979">
      <w:bodyDiv w:val="1"/>
      <w:marLeft w:val="0"/>
      <w:marRight w:val="0"/>
      <w:marTop w:val="0"/>
      <w:marBottom w:val="0"/>
      <w:divBdr>
        <w:top w:val="none" w:sz="0" w:space="0" w:color="auto"/>
        <w:left w:val="none" w:sz="0" w:space="0" w:color="auto"/>
        <w:bottom w:val="none" w:sz="0" w:space="0" w:color="auto"/>
        <w:right w:val="none" w:sz="0" w:space="0" w:color="auto"/>
      </w:divBdr>
    </w:div>
    <w:div w:id="165219867">
      <w:bodyDiv w:val="1"/>
      <w:marLeft w:val="0"/>
      <w:marRight w:val="0"/>
      <w:marTop w:val="0"/>
      <w:marBottom w:val="0"/>
      <w:divBdr>
        <w:top w:val="none" w:sz="0" w:space="0" w:color="auto"/>
        <w:left w:val="none" w:sz="0" w:space="0" w:color="auto"/>
        <w:bottom w:val="none" w:sz="0" w:space="0" w:color="auto"/>
        <w:right w:val="none" w:sz="0" w:space="0" w:color="auto"/>
      </w:divBdr>
    </w:div>
    <w:div w:id="479738257">
      <w:bodyDiv w:val="1"/>
      <w:marLeft w:val="0"/>
      <w:marRight w:val="0"/>
      <w:marTop w:val="0"/>
      <w:marBottom w:val="0"/>
      <w:divBdr>
        <w:top w:val="none" w:sz="0" w:space="0" w:color="auto"/>
        <w:left w:val="none" w:sz="0" w:space="0" w:color="auto"/>
        <w:bottom w:val="none" w:sz="0" w:space="0" w:color="auto"/>
        <w:right w:val="none" w:sz="0" w:space="0" w:color="auto"/>
      </w:divBdr>
    </w:div>
    <w:div w:id="755632085">
      <w:bodyDiv w:val="1"/>
      <w:marLeft w:val="0"/>
      <w:marRight w:val="0"/>
      <w:marTop w:val="0"/>
      <w:marBottom w:val="0"/>
      <w:divBdr>
        <w:top w:val="none" w:sz="0" w:space="0" w:color="auto"/>
        <w:left w:val="none" w:sz="0" w:space="0" w:color="auto"/>
        <w:bottom w:val="none" w:sz="0" w:space="0" w:color="auto"/>
        <w:right w:val="none" w:sz="0" w:space="0" w:color="auto"/>
      </w:divBdr>
    </w:div>
    <w:div w:id="1179199472">
      <w:bodyDiv w:val="1"/>
      <w:marLeft w:val="0"/>
      <w:marRight w:val="0"/>
      <w:marTop w:val="0"/>
      <w:marBottom w:val="0"/>
      <w:divBdr>
        <w:top w:val="none" w:sz="0" w:space="0" w:color="auto"/>
        <w:left w:val="none" w:sz="0" w:space="0" w:color="auto"/>
        <w:bottom w:val="none" w:sz="0" w:space="0" w:color="auto"/>
        <w:right w:val="none" w:sz="0" w:space="0" w:color="auto"/>
      </w:divBdr>
    </w:div>
    <w:div w:id="1456017972">
      <w:bodyDiv w:val="1"/>
      <w:marLeft w:val="0"/>
      <w:marRight w:val="0"/>
      <w:marTop w:val="0"/>
      <w:marBottom w:val="0"/>
      <w:divBdr>
        <w:top w:val="none" w:sz="0" w:space="0" w:color="auto"/>
        <w:left w:val="none" w:sz="0" w:space="0" w:color="auto"/>
        <w:bottom w:val="none" w:sz="0" w:space="0" w:color="auto"/>
        <w:right w:val="none" w:sz="0" w:space="0" w:color="auto"/>
      </w:divBdr>
    </w:div>
    <w:div w:id="1555657151">
      <w:bodyDiv w:val="1"/>
      <w:marLeft w:val="0"/>
      <w:marRight w:val="0"/>
      <w:marTop w:val="0"/>
      <w:marBottom w:val="0"/>
      <w:divBdr>
        <w:top w:val="none" w:sz="0" w:space="0" w:color="auto"/>
        <w:left w:val="none" w:sz="0" w:space="0" w:color="auto"/>
        <w:bottom w:val="none" w:sz="0" w:space="0" w:color="auto"/>
        <w:right w:val="none" w:sz="0" w:space="0" w:color="auto"/>
      </w:divBdr>
    </w:div>
    <w:div w:id="1727559821">
      <w:bodyDiv w:val="1"/>
      <w:marLeft w:val="0"/>
      <w:marRight w:val="0"/>
      <w:marTop w:val="0"/>
      <w:marBottom w:val="0"/>
      <w:divBdr>
        <w:top w:val="none" w:sz="0" w:space="0" w:color="auto"/>
        <w:left w:val="none" w:sz="0" w:space="0" w:color="auto"/>
        <w:bottom w:val="none" w:sz="0" w:space="0" w:color="auto"/>
        <w:right w:val="none" w:sz="0" w:space="0" w:color="auto"/>
      </w:divBdr>
    </w:div>
    <w:div w:id="1904677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uropejskie@opolsk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BA02FB-1FE3-4A5D-A3D8-6112D3208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1012</TotalTime>
  <Pages>67</Pages>
  <Words>18558</Words>
  <Characters>111349</Characters>
  <Application>Microsoft Office Word</Application>
  <DocSecurity>0</DocSecurity>
  <Lines>927</Lines>
  <Paragraphs>259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129648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Czyżewska</dc:creator>
  <cp:lastModifiedBy>Anna Pochwała-Staszczyszyn</cp:lastModifiedBy>
  <cp:revision>142</cp:revision>
  <cp:lastPrinted>2024-12-12T12:29:00Z</cp:lastPrinted>
  <dcterms:created xsi:type="dcterms:W3CDTF">2024-10-02T07:52:00Z</dcterms:created>
  <dcterms:modified xsi:type="dcterms:W3CDTF">2024-12-12T12:46:00Z</dcterms:modified>
</cp:coreProperties>
</file>